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6DFCD5" w14:textId="6FC9C25A" w:rsidR="00005692" w:rsidRDefault="00220897" w:rsidP="006224C3">
      <w:pPr>
        <w:pStyle w:val="21"/>
        <w:jc w:val="center"/>
        <w:rPr>
          <w:rFonts w:ascii="Times New Roman" w:hAnsi="Times New Roman" w:cs="Times New Roman"/>
          <w:color w:val="000000"/>
          <w:w w:val="90"/>
          <w:sz w:val="20"/>
        </w:rPr>
      </w:pPr>
      <w:bookmarkStart w:id="0" w:name="_Toc106276900"/>
      <w:bookmarkStart w:id="1" w:name="_GoBack"/>
      <w:r w:rsidRPr="00220897">
        <w:rPr>
          <w:rFonts w:ascii="Times New Roman" w:eastAsia="Times New Roman" w:hAnsi="Times New Roman" w:cs="Times New Roman"/>
          <w:b w:val="0"/>
          <w:bCs w:val="0"/>
          <w:noProof/>
          <w:color w:val="000000"/>
          <w:sz w:val="20"/>
          <w:szCs w:val="20"/>
          <w:lang w:eastAsia="ru-RU"/>
        </w:rPr>
        <w:drawing>
          <wp:inline distT="0" distB="0" distL="0" distR="0" wp14:anchorId="40187330" wp14:editId="12FFBF24">
            <wp:extent cx="6826197" cy="10106025"/>
            <wp:effectExtent l="0" t="0" r="0" b="0"/>
            <wp:docPr id="1" name="Рисунок 1" descr="C:\Users\Малькова Зумара\Downloads\WhatsApp Image 2022-12-27 at 17.56.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лькова Зумара\Downloads\WhatsApp Image 2022-12-27 at 17.56.19.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7996" cy="10108689"/>
                    </a:xfrm>
                    <a:prstGeom prst="rect">
                      <a:avLst/>
                    </a:prstGeom>
                    <a:noFill/>
                    <a:ln>
                      <a:noFill/>
                    </a:ln>
                  </pic:spPr>
                </pic:pic>
              </a:graphicData>
            </a:graphic>
          </wp:inline>
        </w:drawing>
      </w:r>
      <w:bookmarkEnd w:id="1"/>
    </w:p>
    <w:p w14:paraId="2CC306C9" w14:textId="77777777" w:rsidR="00005692" w:rsidRDefault="00005692" w:rsidP="006224C3">
      <w:pPr>
        <w:pStyle w:val="21"/>
        <w:jc w:val="center"/>
        <w:rPr>
          <w:rFonts w:ascii="Times New Roman" w:hAnsi="Times New Roman" w:cs="Times New Roman"/>
          <w:color w:val="000000"/>
          <w:w w:val="90"/>
          <w:sz w:val="20"/>
        </w:rPr>
      </w:pPr>
    </w:p>
    <w:p w14:paraId="498C95C1" w14:textId="5EC0FD51" w:rsidR="005B2FBF" w:rsidRPr="006224C3" w:rsidRDefault="00005DA0" w:rsidP="006224C3">
      <w:pPr>
        <w:pStyle w:val="21"/>
        <w:jc w:val="center"/>
        <w:rPr>
          <w:rFonts w:ascii="Times New Roman" w:hAnsi="Times New Roman" w:cs="Times New Roman"/>
        </w:rPr>
      </w:pPr>
      <w:r w:rsidRPr="006224C3">
        <w:rPr>
          <w:rFonts w:ascii="Times New Roman" w:hAnsi="Times New Roman" w:cs="Times New Roman"/>
          <w:color w:val="000000"/>
          <w:w w:val="90"/>
          <w:sz w:val="20"/>
        </w:rPr>
        <w:t>ОБЩАЯ</w:t>
      </w:r>
      <w:r w:rsidRPr="006224C3">
        <w:rPr>
          <w:rFonts w:ascii="Times New Roman" w:hAnsi="Times New Roman" w:cs="Times New Roman"/>
          <w:color w:val="000000"/>
          <w:spacing w:val="27"/>
          <w:w w:val="90"/>
          <w:sz w:val="20"/>
        </w:rPr>
        <w:t xml:space="preserve"> </w:t>
      </w:r>
      <w:r w:rsidRPr="006224C3">
        <w:rPr>
          <w:rFonts w:ascii="Times New Roman" w:hAnsi="Times New Roman" w:cs="Times New Roman"/>
          <w:color w:val="000000"/>
          <w:w w:val="90"/>
          <w:sz w:val="20"/>
        </w:rPr>
        <w:t>ХАРАКТЕРИСТИКА</w:t>
      </w:r>
      <w:r w:rsidRPr="006224C3">
        <w:rPr>
          <w:rFonts w:ascii="Times New Roman" w:hAnsi="Times New Roman" w:cs="Times New Roman"/>
          <w:color w:val="000000"/>
          <w:spacing w:val="28"/>
          <w:w w:val="90"/>
          <w:sz w:val="20"/>
        </w:rPr>
        <w:t xml:space="preserve"> </w:t>
      </w:r>
      <w:r w:rsidRPr="006224C3">
        <w:rPr>
          <w:rFonts w:ascii="Times New Roman" w:hAnsi="Times New Roman" w:cs="Times New Roman"/>
          <w:color w:val="000000"/>
          <w:w w:val="90"/>
          <w:sz w:val="20"/>
        </w:rPr>
        <w:t>УЧЕБНОГО</w:t>
      </w:r>
      <w:r w:rsidRPr="006224C3">
        <w:rPr>
          <w:rFonts w:ascii="Times New Roman" w:hAnsi="Times New Roman" w:cs="Times New Roman"/>
          <w:color w:val="000000"/>
          <w:spacing w:val="27"/>
          <w:w w:val="90"/>
          <w:sz w:val="20"/>
        </w:rPr>
        <w:t xml:space="preserve"> </w:t>
      </w:r>
      <w:r w:rsidRPr="006224C3">
        <w:rPr>
          <w:rFonts w:ascii="Times New Roman" w:hAnsi="Times New Roman" w:cs="Times New Roman"/>
          <w:color w:val="000000"/>
          <w:w w:val="90"/>
          <w:sz w:val="20"/>
        </w:rPr>
        <w:t>ПРЕДМЕТА</w:t>
      </w:r>
      <w:r w:rsidRPr="006224C3">
        <w:rPr>
          <w:rFonts w:ascii="Times New Roman" w:hAnsi="Times New Roman" w:cs="Times New Roman"/>
          <w:color w:val="000000"/>
          <w:spacing w:val="27"/>
          <w:w w:val="90"/>
          <w:sz w:val="20"/>
        </w:rPr>
        <w:t xml:space="preserve"> </w:t>
      </w:r>
      <w:r w:rsidRPr="006224C3">
        <w:rPr>
          <w:rFonts w:ascii="Times New Roman" w:hAnsi="Times New Roman" w:cs="Times New Roman"/>
          <w:color w:val="000000"/>
          <w:w w:val="90"/>
          <w:sz w:val="20"/>
        </w:rPr>
        <w:t>«ЛИТЕРАТУРА»</w:t>
      </w:r>
      <w:bookmarkEnd w:id="0"/>
    </w:p>
    <w:p w14:paraId="3159EDEC" w14:textId="77777777" w:rsidR="005B2FBF" w:rsidRPr="00005DA0" w:rsidRDefault="00005DA0" w:rsidP="00005DA0">
      <w:pPr>
        <w:pStyle w:val="a5"/>
        <w:ind w:firstLine="567"/>
        <w:jc w:val="both"/>
        <w:rPr>
          <w:color w:val="000000"/>
        </w:rPr>
      </w:pPr>
      <w:r w:rsidRPr="00005DA0">
        <w:rPr>
          <w:color w:val="000000"/>
          <w:w w:val="115"/>
        </w:rPr>
        <w:t>Учебный предмет «Литер</w:t>
      </w:r>
      <w:r w:rsidR="006224C3">
        <w:rPr>
          <w:color w:val="000000"/>
          <w:w w:val="115"/>
        </w:rPr>
        <w:t>атура» в наибольшей степени спо</w:t>
      </w:r>
      <w:r w:rsidRPr="00005DA0">
        <w:rPr>
          <w:color w:val="000000"/>
          <w:w w:val="115"/>
        </w:rPr>
        <w:t>собствует</w:t>
      </w:r>
      <w:r w:rsidRPr="00005DA0">
        <w:rPr>
          <w:color w:val="000000"/>
          <w:spacing w:val="1"/>
          <w:w w:val="115"/>
        </w:rPr>
        <w:t xml:space="preserve"> </w:t>
      </w:r>
      <w:r w:rsidRPr="00005DA0">
        <w:rPr>
          <w:color w:val="000000"/>
          <w:w w:val="115"/>
        </w:rPr>
        <w:t>формированию</w:t>
      </w:r>
      <w:r w:rsidRPr="00005DA0">
        <w:rPr>
          <w:color w:val="000000"/>
          <w:spacing w:val="1"/>
          <w:w w:val="115"/>
        </w:rPr>
        <w:t xml:space="preserve"> </w:t>
      </w:r>
      <w:r w:rsidRPr="00005DA0">
        <w:rPr>
          <w:color w:val="000000"/>
          <w:w w:val="115"/>
        </w:rPr>
        <w:t>духовного</w:t>
      </w:r>
      <w:r w:rsidRPr="00005DA0">
        <w:rPr>
          <w:color w:val="000000"/>
          <w:spacing w:val="1"/>
          <w:w w:val="115"/>
        </w:rPr>
        <w:t xml:space="preserve"> </w:t>
      </w:r>
      <w:r w:rsidRPr="00005DA0">
        <w:rPr>
          <w:color w:val="000000"/>
          <w:w w:val="115"/>
        </w:rPr>
        <w:t>облика</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нравственных</w:t>
      </w:r>
      <w:r w:rsidRPr="00005DA0">
        <w:rPr>
          <w:color w:val="000000"/>
          <w:spacing w:val="1"/>
          <w:w w:val="115"/>
        </w:rPr>
        <w:t xml:space="preserve"> </w:t>
      </w:r>
      <w:r w:rsidRPr="00005DA0">
        <w:rPr>
          <w:color w:val="000000"/>
          <w:w w:val="115"/>
        </w:rPr>
        <w:t>ориентиров молодого поколен</w:t>
      </w:r>
      <w:r w:rsidR="006224C3">
        <w:rPr>
          <w:color w:val="000000"/>
          <w:w w:val="115"/>
        </w:rPr>
        <w:t>ия, так как занимает ведущее ме</w:t>
      </w:r>
      <w:r w:rsidRPr="00005DA0">
        <w:rPr>
          <w:color w:val="000000"/>
          <w:w w:val="115"/>
        </w:rPr>
        <w:t>сто в эмоциональном, интелл</w:t>
      </w:r>
      <w:r w:rsidR="006224C3">
        <w:rPr>
          <w:color w:val="000000"/>
          <w:w w:val="115"/>
        </w:rPr>
        <w:t>ектуальном и эстетическом разви</w:t>
      </w:r>
      <w:r w:rsidRPr="00005DA0">
        <w:rPr>
          <w:color w:val="000000"/>
          <w:w w:val="115"/>
        </w:rPr>
        <w:t>тии</w:t>
      </w:r>
      <w:r w:rsidRPr="00005DA0">
        <w:rPr>
          <w:color w:val="000000"/>
          <w:spacing w:val="26"/>
          <w:w w:val="115"/>
        </w:rPr>
        <w:t xml:space="preserve"> </w:t>
      </w:r>
      <w:r w:rsidRPr="00005DA0">
        <w:rPr>
          <w:color w:val="000000"/>
          <w:w w:val="115"/>
        </w:rPr>
        <w:t>обучающихся,</w:t>
      </w:r>
      <w:r w:rsidR="00D87583">
        <w:rPr>
          <w:color w:val="000000"/>
          <w:w w:val="115"/>
        </w:rPr>
        <w:t xml:space="preserve"> </w:t>
      </w:r>
      <w:r w:rsidRPr="00005DA0">
        <w:rPr>
          <w:color w:val="000000"/>
          <w:w w:val="115"/>
        </w:rPr>
        <w:t>в</w:t>
      </w:r>
      <w:r w:rsidR="00D87583">
        <w:rPr>
          <w:color w:val="000000"/>
          <w:w w:val="115"/>
        </w:rPr>
        <w:t xml:space="preserve"> </w:t>
      </w:r>
      <w:r w:rsidRPr="00005DA0">
        <w:rPr>
          <w:color w:val="000000"/>
          <w:w w:val="115"/>
        </w:rPr>
        <w:t>становлении</w:t>
      </w:r>
      <w:r w:rsidR="00D87583">
        <w:rPr>
          <w:color w:val="000000"/>
          <w:w w:val="115"/>
        </w:rPr>
        <w:t xml:space="preserve"> </w:t>
      </w:r>
      <w:r w:rsidRPr="00005DA0">
        <w:rPr>
          <w:color w:val="000000"/>
          <w:w w:val="115"/>
        </w:rPr>
        <w:t>основ</w:t>
      </w:r>
      <w:r w:rsidR="00D87583">
        <w:rPr>
          <w:color w:val="000000"/>
          <w:w w:val="115"/>
        </w:rPr>
        <w:t xml:space="preserve"> </w:t>
      </w:r>
      <w:r w:rsidRPr="00005DA0">
        <w:rPr>
          <w:color w:val="000000"/>
          <w:w w:val="115"/>
        </w:rPr>
        <w:t>их</w:t>
      </w:r>
      <w:r w:rsidR="00D87583">
        <w:rPr>
          <w:color w:val="000000"/>
          <w:w w:val="115"/>
        </w:rPr>
        <w:t xml:space="preserve"> </w:t>
      </w:r>
      <w:r w:rsidRPr="00005DA0">
        <w:rPr>
          <w:color w:val="000000"/>
          <w:w w:val="115"/>
        </w:rPr>
        <w:t>миропонимания</w:t>
      </w:r>
      <w:r w:rsidRPr="00005DA0">
        <w:rPr>
          <w:color w:val="000000"/>
          <w:spacing w:val="-56"/>
          <w:w w:val="115"/>
        </w:rPr>
        <w:t xml:space="preserve"> </w:t>
      </w:r>
      <w:r w:rsidRPr="00005DA0">
        <w:rPr>
          <w:color w:val="000000"/>
          <w:w w:val="115"/>
        </w:rPr>
        <w:t>и</w:t>
      </w:r>
      <w:r w:rsidRPr="00005DA0">
        <w:rPr>
          <w:color w:val="000000"/>
          <w:spacing w:val="1"/>
          <w:w w:val="115"/>
        </w:rPr>
        <w:t xml:space="preserve"> </w:t>
      </w:r>
      <w:r w:rsidRPr="00005DA0">
        <w:rPr>
          <w:color w:val="000000"/>
          <w:w w:val="115"/>
        </w:rPr>
        <w:t>национального</w:t>
      </w:r>
      <w:r w:rsidRPr="00005DA0">
        <w:rPr>
          <w:color w:val="000000"/>
          <w:spacing w:val="1"/>
          <w:w w:val="115"/>
        </w:rPr>
        <w:t xml:space="preserve"> </w:t>
      </w:r>
      <w:r w:rsidRPr="00005DA0">
        <w:rPr>
          <w:color w:val="000000"/>
          <w:w w:val="115"/>
        </w:rPr>
        <w:t>самосознания.</w:t>
      </w:r>
      <w:r w:rsidRPr="00005DA0">
        <w:rPr>
          <w:color w:val="000000"/>
          <w:spacing w:val="1"/>
          <w:w w:val="115"/>
        </w:rPr>
        <w:t xml:space="preserve"> </w:t>
      </w:r>
      <w:r w:rsidRPr="00005DA0">
        <w:rPr>
          <w:color w:val="000000"/>
          <w:w w:val="115"/>
        </w:rPr>
        <w:t>Особенности</w:t>
      </w:r>
      <w:r w:rsidRPr="00005DA0">
        <w:rPr>
          <w:color w:val="000000"/>
          <w:spacing w:val="1"/>
          <w:w w:val="115"/>
        </w:rPr>
        <w:t xml:space="preserve"> </w:t>
      </w:r>
      <w:r w:rsidRPr="00005DA0">
        <w:rPr>
          <w:color w:val="000000"/>
          <w:w w:val="115"/>
        </w:rPr>
        <w:t>литературы</w:t>
      </w:r>
      <w:r w:rsidRPr="00005DA0">
        <w:rPr>
          <w:color w:val="000000"/>
          <w:spacing w:val="1"/>
          <w:w w:val="115"/>
        </w:rPr>
        <w:t xml:space="preserve"> </w:t>
      </w:r>
      <w:r w:rsidRPr="00005DA0">
        <w:rPr>
          <w:color w:val="000000"/>
          <w:w w:val="115"/>
        </w:rPr>
        <w:t>как</w:t>
      </w:r>
      <w:r w:rsidRPr="00005DA0">
        <w:rPr>
          <w:color w:val="000000"/>
          <w:spacing w:val="-55"/>
          <w:w w:val="115"/>
        </w:rPr>
        <w:t xml:space="preserve"> </w:t>
      </w:r>
      <w:r w:rsidRPr="00005DA0">
        <w:rPr>
          <w:color w:val="000000"/>
          <w:w w:val="115"/>
        </w:rPr>
        <w:t xml:space="preserve">школьного предмета связаны </w:t>
      </w:r>
      <w:r w:rsidR="006224C3">
        <w:rPr>
          <w:color w:val="000000"/>
          <w:w w:val="115"/>
        </w:rPr>
        <w:t>с тем, что литературные произве</w:t>
      </w:r>
      <w:r w:rsidRPr="00005DA0">
        <w:rPr>
          <w:color w:val="000000"/>
          <w:w w:val="115"/>
        </w:rPr>
        <w:t>дения являются феноменом к</w:t>
      </w:r>
      <w:r w:rsidR="006224C3">
        <w:rPr>
          <w:color w:val="000000"/>
          <w:w w:val="115"/>
        </w:rPr>
        <w:t>ультуры: в них заключено эстети</w:t>
      </w:r>
      <w:r w:rsidRPr="00005DA0">
        <w:rPr>
          <w:color w:val="000000"/>
          <w:w w:val="115"/>
        </w:rPr>
        <w:t>ческое освоение мира, а богат</w:t>
      </w:r>
      <w:r w:rsidR="006224C3">
        <w:rPr>
          <w:color w:val="000000"/>
          <w:w w:val="115"/>
        </w:rPr>
        <w:t>ство и многообразие человеческо</w:t>
      </w:r>
      <w:r w:rsidRPr="00005DA0">
        <w:rPr>
          <w:color w:val="000000"/>
          <w:w w:val="115"/>
        </w:rPr>
        <w:t>го бытия выражено в художе</w:t>
      </w:r>
      <w:r w:rsidR="006224C3">
        <w:rPr>
          <w:color w:val="000000"/>
          <w:w w:val="115"/>
        </w:rPr>
        <w:t>ственных образах, которые содер</w:t>
      </w:r>
      <w:r w:rsidRPr="00005DA0">
        <w:rPr>
          <w:color w:val="000000"/>
          <w:w w:val="115"/>
        </w:rPr>
        <w:t>жат в себе потенциал воздействия на читателей и приобщают их</w:t>
      </w:r>
      <w:r w:rsidRPr="00005DA0">
        <w:rPr>
          <w:color w:val="000000"/>
          <w:spacing w:val="-55"/>
          <w:w w:val="115"/>
        </w:rPr>
        <w:t xml:space="preserve"> </w:t>
      </w:r>
      <w:r w:rsidRPr="00005DA0">
        <w:rPr>
          <w:color w:val="000000"/>
          <w:w w:val="115"/>
        </w:rPr>
        <w:t>к</w:t>
      </w:r>
      <w:r w:rsidRPr="00005DA0">
        <w:rPr>
          <w:color w:val="000000"/>
          <w:spacing w:val="1"/>
          <w:w w:val="115"/>
        </w:rPr>
        <w:t xml:space="preserve"> </w:t>
      </w:r>
      <w:r w:rsidRPr="00005DA0">
        <w:rPr>
          <w:color w:val="000000"/>
          <w:w w:val="115"/>
        </w:rPr>
        <w:t>нравственно-эстетическим</w:t>
      </w:r>
      <w:r w:rsidR="00D87583">
        <w:rPr>
          <w:color w:val="000000"/>
          <w:w w:val="115"/>
        </w:rPr>
        <w:t xml:space="preserve"> </w:t>
      </w:r>
      <w:r w:rsidRPr="00005DA0">
        <w:rPr>
          <w:color w:val="000000"/>
          <w:w w:val="115"/>
        </w:rPr>
        <w:t>ценностям,</w:t>
      </w:r>
      <w:r w:rsidR="00D87583">
        <w:rPr>
          <w:color w:val="000000"/>
          <w:w w:val="115"/>
        </w:rPr>
        <w:t xml:space="preserve"> </w:t>
      </w:r>
      <w:r w:rsidRPr="00005DA0">
        <w:rPr>
          <w:color w:val="000000"/>
          <w:w w:val="115"/>
        </w:rPr>
        <w:t>как</w:t>
      </w:r>
      <w:r w:rsidR="00D87583">
        <w:rPr>
          <w:color w:val="000000"/>
          <w:w w:val="115"/>
        </w:rPr>
        <w:t xml:space="preserve"> </w:t>
      </w:r>
      <w:r w:rsidRPr="00005DA0">
        <w:rPr>
          <w:color w:val="000000"/>
          <w:w w:val="115"/>
        </w:rPr>
        <w:t>национальным,</w:t>
      </w:r>
      <w:r w:rsidRPr="00005DA0">
        <w:rPr>
          <w:color w:val="000000"/>
          <w:spacing w:val="1"/>
          <w:w w:val="115"/>
        </w:rPr>
        <w:t xml:space="preserve"> </w:t>
      </w:r>
      <w:r w:rsidRPr="00005DA0">
        <w:rPr>
          <w:color w:val="000000"/>
          <w:w w:val="115"/>
        </w:rPr>
        <w:t>так</w:t>
      </w:r>
      <w:r w:rsidRPr="00005DA0">
        <w:rPr>
          <w:color w:val="000000"/>
          <w:spacing w:val="-9"/>
          <w:w w:val="115"/>
        </w:rPr>
        <w:t xml:space="preserve"> </w:t>
      </w:r>
      <w:r w:rsidRPr="00005DA0">
        <w:rPr>
          <w:color w:val="000000"/>
          <w:w w:val="115"/>
        </w:rPr>
        <w:t>и</w:t>
      </w:r>
      <w:r w:rsidRPr="00005DA0">
        <w:rPr>
          <w:color w:val="000000"/>
          <w:spacing w:val="-9"/>
          <w:w w:val="115"/>
        </w:rPr>
        <w:t xml:space="preserve"> </w:t>
      </w:r>
      <w:r w:rsidRPr="00005DA0">
        <w:rPr>
          <w:color w:val="000000"/>
          <w:w w:val="115"/>
        </w:rPr>
        <w:t>общечеловеческим.</w:t>
      </w:r>
    </w:p>
    <w:p w14:paraId="62094449" w14:textId="77777777" w:rsidR="005B2FBF" w:rsidRPr="00005DA0" w:rsidRDefault="00005DA0" w:rsidP="00005DA0">
      <w:pPr>
        <w:pStyle w:val="a5"/>
        <w:ind w:firstLine="567"/>
        <w:jc w:val="both"/>
        <w:rPr>
          <w:color w:val="000000"/>
        </w:rPr>
      </w:pPr>
      <w:r w:rsidRPr="00005DA0">
        <w:rPr>
          <w:color w:val="000000"/>
          <w:w w:val="115"/>
        </w:rPr>
        <w:t>Основу</w:t>
      </w:r>
      <w:r w:rsidRPr="00005DA0">
        <w:rPr>
          <w:color w:val="000000"/>
          <w:spacing w:val="1"/>
          <w:w w:val="115"/>
        </w:rPr>
        <w:t xml:space="preserve"> </w:t>
      </w:r>
      <w:r w:rsidRPr="00005DA0">
        <w:rPr>
          <w:color w:val="000000"/>
          <w:w w:val="115"/>
        </w:rPr>
        <w:t>содержания</w:t>
      </w:r>
      <w:r w:rsidRPr="00005DA0">
        <w:rPr>
          <w:color w:val="000000"/>
          <w:spacing w:val="1"/>
          <w:w w:val="115"/>
        </w:rPr>
        <w:t xml:space="preserve"> </w:t>
      </w:r>
      <w:r w:rsidRPr="00005DA0">
        <w:rPr>
          <w:color w:val="000000"/>
          <w:w w:val="115"/>
        </w:rPr>
        <w:t>литературного</w:t>
      </w:r>
      <w:r w:rsidRPr="00005DA0">
        <w:rPr>
          <w:color w:val="000000"/>
          <w:spacing w:val="1"/>
          <w:w w:val="115"/>
        </w:rPr>
        <w:t xml:space="preserve"> </w:t>
      </w:r>
      <w:r w:rsidRPr="00005DA0">
        <w:rPr>
          <w:color w:val="000000"/>
          <w:w w:val="115"/>
        </w:rPr>
        <w:t>образования</w:t>
      </w:r>
      <w:r w:rsidRPr="00005DA0">
        <w:rPr>
          <w:color w:val="000000"/>
          <w:spacing w:val="1"/>
          <w:w w:val="115"/>
        </w:rPr>
        <w:t xml:space="preserve"> </w:t>
      </w:r>
      <w:r w:rsidRPr="00005DA0">
        <w:rPr>
          <w:color w:val="000000"/>
          <w:w w:val="115"/>
        </w:rPr>
        <w:t>составляют</w:t>
      </w:r>
      <w:r w:rsidRPr="00005DA0">
        <w:rPr>
          <w:color w:val="000000"/>
          <w:spacing w:val="-55"/>
          <w:w w:val="115"/>
        </w:rPr>
        <w:t xml:space="preserve"> </w:t>
      </w:r>
      <w:r w:rsidRPr="00005DA0">
        <w:rPr>
          <w:color w:val="000000"/>
          <w:w w:val="115"/>
        </w:rPr>
        <w:t>чтение и изучение выдающихся художественных произведений</w:t>
      </w:r>
      <w:r w:rsidRPr="00005DA0">
        <w:rPr>
          <w:color w:val="000000"/>
          <w:spacing w:val="1"/>
          <w:w w:val="115"/>
        </w:rPr>
        <w:t xml:space="preserve"> </w:t>
      </w:r>
      <w:r w:rsidRPr="00005DA0">
        <w:rPr>
          <w:color w:val="000000"/>
          <w:w w:val="115"/>
        </w:rPr>
        <w:t>русской и мировой литературы, что способствует постижению</w:t>
      </w:r>
      <w:r w:rsidRPr="00005DA0">
        <w:rPr>
          <w:color w:val="000000"/>
          <w:spacing w:val="1"/>
          <w:w w:val="115"/>
        </w:rPr>
        <w:t xml:space="preserve"> </w:t>
      </w:r>
      <w:r w:rsidRPr="00005DA0">
        <w:rPr>
          <w:color w:val="000000"/>
          <w:w w:val="115"/>
        </w:rPr>
        <w:t>таких</w:t>
      </w:r>
      <w:r w:rsidRPr="00005DA0">
        <w:rPr>
          <w:color w:val="000000"/>
          <w:spacing w:val="1"/>
          <w:w w:val="115"/>
        </w:rPr>
        <w:t xml:space="preserve"> </w:t>
      </w:r>
      <w:r w:rsidRPr="00005DA0">
        <w:rPr>
          <w:color w:val="000000"/>
          <w:w w:val="115"/>
        </w:rPr>
        <w:t>нравственных</w:t>
      </w:r>
      <w:r w:rsidRPr="00005DA0">
        <w:rPr>
          <w:color w:val="000000"/>
          <w:spacing w:val="1"/>
          <w:w w:val="115"/>
        </w:rPr>
        <w:t xml:space="preserve"> </w:t>
      </w:r>
      <w:r w:rsidRPr="00005DA0">
        <w:rPr>
          <w:color w:val="000000"/>
          <w:w w:val="115"/>
        </w:rPr>
        <w:t>категорий,</w:t>
      </w:r>
      <w:r w:rsidRPr="00005DA0">
        <w:rPr>
          <w:color w:val="000000"/>
          <w:spacing w:val="1"/>
          <w:w w:val="115"/>
        </w:rPr>
        <w:t xml:space="preserve"> </w:t>
      </w:r>
      <w:r w:rsidRPr="00005DA0">
        <w:rPr>
          <w:color w:val="000000"/>
          <w:w w:val="115"/>
        </w:rPr>
        <w:t>как</w:t>
      </w:r>
      <w:r w:rsidRPr="00005DA0">
        <w:rPr>
          <w:color w:val="000000"/>
          <w:spacing w:val="1"/>
          <w:w w:val="115"/>
        </w:rPr>
        <w:t xml:space="preserve"> </w:t>
      </w:r>
      <w:r w:rsidRPr="00005DA0">
        <w:rPr>
          <w:color w:val="000000"/>
          <w:w w:val="115"/>
        </w:rPr>
        <w:t>добро,</w:t>
      </w:r>
      <w:r w:rsidRPr="00005DA0">
        <w:rPr>
          <w:color w:val="000000"/>
          <w:spacing w:val="1"/>
          <w:w w:val="115"/>
        </w:rPr>
        <w:t xml:space="preserve"> </w:t>
      </w:r>
      <w:r w:rsidRPr="00005DA0">
        <w:rPr>
          <w:color w:val="000000"/>
          <w:w w:val="115"/>
        </w:rPr>
        <w:t>справедливость,</w:t>
      </w:r>
      <w:r w:rsidRPr="00005DA0">
        <w:rPr>
          <w:color w:val="000000"/>
          <w:spacing w:val="1"/>
          <w:w w:val="115"/>
        </w:rPr>
        <w:t xml:space="preserve"> </w:t>
      </w:r>
      <w:r w:rsidRPr="00005DA0">
        <w:rPr>
          <w:color w:val="000000"/>
          <w:w w:val="115"/>
        </w:rPr>
        <w:t>честь, патриотизм, гуманизм</w:t>
      </w:r>
      <w:r w:rsidR="006224C3">
        <w:rPr>
          <w:color w:val="000000"/>
          <w:w w:val="115"/>
        </w:rPr>
        <w:t>, дом, семья. Целостное восприя</w:t>
      </w:r>
      <w:r w:rsidRPr="00005DA0">
        <w:rPr>
          <w:color w:val="000000"/>
          <w:w w:val="115"/>
        </w:rPr>
        <w:t>тие</w:t>
      </w:r>
      <w:r w:rsidRPr="00005DA0">
        <w:rPr>
          <w:color w:val="000000"/>
          <w:spacing w:val="1"/>
          <w:w w:val="115"/>
        </w:rPr>
        <w:t xml:space="preserve"> </w:t>
      </w:r>
      <w:r w:rsidRPr="00005DA0">
        <w:rPr>
          <w:color w:val="000000"/>
          <w:w w:val="115"/>
        </w:rPr>
        <w:t>и</w:t>
      </w:r>
      <w:r w:rsidR="00D87583">
        <w:rPr>
          <w:color w:val="000000"/>
          <w:w w:val="115"/>
        </w:rPr>
        <w:t xml:space="preserve"> </w:t>
      </w:r>
      <w:r w:rsidRPr="00005DA0">
        <w:rPr>
          <w:color w:val="000000"/>
          <w:w w:val="115"/>
        </w:rPr>
        <w:t>понимание</w:t>
      </w:r>
      <w:r w:rsidR="00D87583">
        <w:rPr>
          <w:color w:val="000000"/>
          <w:w w:val="115"/>
        </w:rPr>
        <w:t xml:space="preserve"> </w:t>
      </w:r>
      <w:r w:rsidRPr="00005DA0">
        <w:rPr>
          <w:color w:val="000000"/>
          <w:w w:val="115"/>
        </w:rPr>
        <w:t>художественного</w:t>
      </w:r>
      <w:r w:rsidR="00D87583">
        <w:rPr>
          <w:color w:val="000000"/>
          <w:w w:val="115"/>
        </w:rPr>
        <w:t xml:space="preserve"> </w:t>
      </w:r>
      <w:r w:rsidRPr="00005DA0">
        <w:rPr>
          <w:color w:val="000000"/>
          <w:w w:val="115"/>
        </w:rPr>
        <w:t>произведения,</w:t>
      </w:r>
      <w:r w:rsidR="00D87583">
        <w:rPr>
          <w:color w:val="000000"/>
          <w:w w:val="115"/>
        </w:rPr>
        <w:t xml:space="preserve"> </w:t>
      </w:r>
      <w:r w:rsidRPr="00005DA0">
        <w:rPr>
          <w:color w:val="000000"/>
          <w:w w:val="115"/>
        </w:rPr>
        <w:t>его</w:t>
      </w:r>
      <w:r w:rsidR="00D87583">
        <w:rPr>
          <w:color w:val="000000"/>
          <w:w w:val="115"/>
        </w:rPr>
        <w:t xml:space="preserve"> </w:t>
      </w:r>
      <w:r w:rsidRPr="00005DA0">
        <w:rPr>
          <w:color w:val="000000"/>
          <w:w w:val="115"/>
        </w:rPr>
        <w:t>анализ</w:t>
      </w:r>
      <w:r w:rsidRPr="00005DA0">
        <w:rPr>
          <w:color w:val="000000"/>
          <w:spacing w:val="1"/>
          <w:w w:val="115"/>
        </w:rPr>
        <w:t xml:space="preserve"> </w:t>
      </w:r>
      <w:r w:rsidRPr="00005DA0">
        <w:rPr>
          <w:color w:val="000000"/>
          <w:w w:val="115"/>
        </w:rPr>
        <w:t>и</w:t>
      </w:r>
      <w:r w:rsidRPr="00005DA0">
        <w:rPr>
          <w:color w:val="000000"/>
          <w:spacing w:val="-6"/>
          <w:w w:val="115"/>
        </w:rPr>
        <w:t xml:space="preserve"> </w:t>
      </w:r>
      <w:r w:rsidRPr="00005DA0">
        <w:rPr>
          <w:color w:val="000000"/>
          <w:w w:val="115"/>
        </w:rPr>
        <w:t>интерпретация</w:t>
      </w:r>
      <w:r w:rsidRPr="00005DA0">
        <w:rPr>
          <w:color w:val="000000"/>
          <w:spacing w:val="-6"/>
          <w:w w:val="115"/>
        </w:rPr>
        <w:t xml:space="preserve"> </w:t>
      </w:r>
      <w:r w:rsidRPr="00005DA0">
        <w:rPr>
          <w:color w:val="000000"/>
          <w:w w:val="115"/>
        </w:rPr>
        <w:t>возможны</w:t>
      </w:r>
      <w:r w:rsidRPr="00005DA0">
        <w:rPr>
          <w:color w:val="000000"/>
          <w:spacing w:val="-6"/>
          <w:w w:val="115"/>
        </w:rPr>
        <w:t xml:space="preserve"> </w:t>
      </w:r>
      <w:r w:rsidRPr="00005DA0">
        <w:rPr>
          <w:color w:val="000000"/>
          <w:w w:val="115"/>
        </w:rPr>
        <w:t>лишь</w:t>
      </w:r>
      <w:r w:rsidRPr="00005DA0">
        <w:rPr>
          <w:color w:val="000000"/>
          <w:spacing w:val="-6"/>
          <w:w w:val="115"/>
        </w:rPr>
        <w:t xml:space="preserve"> </w:t>
      </w:r>
      <w:r w:rsidRPr="00005DA0">
        <w:rPr>
          <w:color w:val="000000"/>
          <w:w w:val="115"/>
        </w:rPr>
        <w:t>при</w:t>
      </w:r>
      <w:r w:rsidRPr="00005DA0">
        <w:rPr>
          <w:color w:val="000000"/>
          <w:spacing w:val="-6"/>
          <w:w w:val="115"/>
        </w:rPr>
        <w:t xml:space="preserve"> </w:t>
      </w:r>
      <w:r w:rsidRPr="00005DA0">
        <w:rPr>
          <w:color w:val="000000"/>
          <w:w w:val="115"/>
        </w:rPr>
        <w:t>соответствующей</w:t>
      </w:r>
      <w:r w:rsidRPr="00005DA0">
        <w:rPr>
          <w:color w:val="000000"/>
          <w:spacing w:val="-6"/>
          <w:w w:val="115"/>
        </w:rPr>
        <w:t xml:space="preserve"> </w:t>
      </w:r>
      <w:r w:rsidRPr="00005DA0">
        <w:rPr>
          <w:color w:val="000000"/>
          <w:w w:val="115"/>
        </w:rPr>
        <w:t>эмоци</w:t>
      </w:r>
      <w:r w:rsidR="006224C3">
        <w:rPr>
          <w:color w:val="000000"/>
          <w:w w:val="115"/>
        </w:rPr>
        <w:t>о</w:t>
      </w:r>
      <w:r w:rsidRPr="00005DA0">
        <w:rPr>
          <w:color w:val="000000"/>
          <w:w w:val="115"/>
        </w:rPr>
        <w:t>нально-эстетической реакции ч</w:t>
      </w:r>
      <w:r w:rsidR="006224C3">
        <w:rPr>
          <w:color w:val="000000"/>
          <w:w w:val="115"/>
        </w:rPr>
        <w:t>итателя, которая зависит от воз</w:t>
      </w:r>
      <w:r w:rsidRPr="00005DA0">
        <w:rPr>
          <w:color w:val="000000"/>
          <w:w w:val="115"/>
        </w:rPr>
        <w:t>растных особенностей школь</w:t>
      </w:r>
      <w:r w:rsidR="006224C3">
        <w:rPr>
          <w:color w:val="000000"/>
          <w:w w:val="115"/>
        </w:rPr>
        <w:t>ников, их психического и литера</w:t>
      </w:r>
      <w:r w:rsidRPr="00005DA0">
        <w:rPr>
          <w:color w:val="000000"/>
          <w:w w:val="115"/>
        </w:rPr>
        <w:t>турного</w:t>
      </w:r>
      <w:r w:rsidRPr="00005DA0">
        <w:rPr>
          <w:color w:val="000000"/>
          <w:spacing w:val="-4"/>
          <w:w w:val="115"/>
        </w:rPr>
        <w:t xml:space="preserve"> </w:t>
      </w:r>
      <w:r w:rsidRPr="00005DA0">
        <w:rPr>
          <w:color w:val="000000"/>
          <w:w w:val="115"/>
        </w:rPr>
        <w:t>развития,</w:t>
      </w:r>
      <w:r w:rsidRPr="00005DA0">
        <w:rPr>
          <w:color w:val="000000"/>
          <w:spacing w:val="-4"/>
          <w:w w:val="115"/>
        </w:rPr>
        <w:t xml:space="preserve"> </w:t>
      </w:r>
      <w:r w:rsidRPr="00005DA0">
        <w:rPr>
          <w:color w:val="000000"/>
          <w:w w:val="115"/>
        </w:rPr>
        <w:t>жизненного</w:t>
      </w:r>
      <w:r w:rsidRPr="00005DA0">
        <w:rPr>
          <w:color w:val="000000"/>
          <w:spacing w:val="-4"/>
          <w:w w:val="115"/>
        </w:rPr>
        <w:t xml:space="preserve"> </w:t>
      </w:r>
      <w:r w:rsidRPr="00005DA0">
        <w:rPr>
          <w:color w:val="000000"/>
          <w:w w:val="115"/>
        </w:rPr>
        <w:t>и</w:t>
      </w:r>
      <w:r w:rsidRPr="00005DA0">
        <w:rPr>
          <w:color w:val="000000"/>
          <w:spacing w:val="-3"/>
          <w:w w:val="115"/>
        </w:rPr>
        <w:t xml:space="preserve"> </w:t>
      </w:r>
      <w:r w:rsidRPr="00005DA0">
        <w:rPr>
          <w:color w:val="000000"/>
          <w:w w:val="115"/>
        </w:rPr>
        <w:t>читательского</w:t>
      </w:r>
      <w:r w:rsidRPr="00005DA0">
        <w:rPr>
          <w:color w:val="000000"/>
          <w:spacing w:val="-4"/>
          <w:w w:val="115"/>
        </w:rPr>
        <w:t xml:space="preserve"> </w:t>
      </w:r>
      <w:r w:rsidRPr="00005DA0">
        <w:rPr>
          <w:color w:val="000000"/>
          <w:w w:val="115"/>
        </w:rPr>
        <w:t>опыта.</w:t>
      </w:r>
    </w:p>
    <w:p w14:paraId="188D7E49" w14:textId="77777777" w:rsidR="005B2FBF" w:rsidRPr="00005DA0" w:rsidRDefault="00005DA0" w:rsidP="006224C3">
      <w:pPr>
        <w:pStyle w:val="a5"/>
        <w:ind w:firstLine="567"/>
        <w:jc w:val="both"/>
        <w:rPr>
          <w:color w:val="000000"/>
        </w:rPr>
      </w:pPr>
      <w:r w:rsidRPr="00005DA0">
        <w:rPr>
          <w:color w:val="000000"/>
          <w:w w:val="115"/>
        </w:rPr>
        <w:t>Полноценное</w:t>
      </w:r>
      <w:r w:rsidRPr="00005DA0">
        <w:rPr>
          <w:color w:val="000000"/>
          <w:spacing w:val="-9"/>
          <w:w w:val="115"/>
        </w:rPr>
        <w:t xml:space="preserve"> </w:t>
      </w:r>
      <w:r w:rsidRPr="00005DA0">
        <w:rPr>
          <w:color w:val="000000"/>
          <w:w w:val="115"/>
        </w:rPr>
        <w:t>литературное</w:t>
      </w:r>
      <w:r w:rsidRPr="00005DA0">
        <w:rPr>
          <w:color w:val="000000"/>
          <w:spacing w:val="-9"/>
          <w:w w:val="115"/>
        </w:rPr>
        <w:t xml:space="preserve"> </w:t>
      </w:r>
      <w:r w:rsidRPr="00005DA0">
        <w:rPr>
          <w:color w:val="000000"/>
          <w:w w:val="115"/>
        </w:rPr>
        <w:t>образование</w:t>
      </w:r>
      <w:r w:rsidRPr="00005DA0">
        <w:rPr>
          <w:color w:val="000000"/>
          <w:spacing w:val="-9"/>
          <w:w w:val="115"/>
        </w:rPr>
        <w:t xml:space="preserve"> </w:t>
      </w:r>
      <w:r w:rsidRPr="00005DA0">
        <w:rPr>
          <w:color w:val="000000"/>
          <w:w w:val="115"/>
        </w:rPr>
        <w:t>в</w:t>
      </w:r>
      <w:r w:rsidRPr="00005DA0">
        <w:rPr>
          <w:color w:val="000000"/>
          <w:spacing w:val="-9"/>
          <w:w w:val="115"/>
        </w:rPr>
        <w:t xml:space="preserve"> </w:t>
      </w:r>
      <w:r w:rsidRPr="00005DA0">
        <w:rPr>
          <w:color w:val="000000"/>
          <w:w w:val="115"/>
        </w:rPr>
        <w:t>основной</w:t>
      </w:r>
      <w:r w:rsidRPr="00005DA0">
        <w:rPr>
          <w:color w:val="000000"/>
          <w:spacing w:val="-9"/>
          <w:w w:val="115"/>
        </w:rPr>
        <w:t xml:space="preserve"> </w:t>
      </w:r>
      <w:r w:rsidRPr="00005DA0">
        <w:rPr>
          <w:color w:val="000000"/>
          <w:w w:val="115"/>
        </w:rPr>
        <w:t>школе</w:t>
      </w:r>
      <w:r w:rsidRPr="00005DA0">
        <w:rPr>
          <w:color w:val="000000"/>
          <w:spacing w:val="-9"/>
          <w:w w:val="115"/>
        </w:rPr>
        <w:t xml:space="preserve"> </w:t>
      </w:r>
      <w:r w:rsidR="006224C3">
        <w:rPr>
          <w:color w:val="000000"/>
          <w:w w:val="115"/>
        </w:rPr>
        <w:t>не</w:t>
      </w:r>
      <w:r w:rsidRPr="00005DA0">
        <w:rPr>
          <w:color w:val="000000"/>
          <w:w w:val="115"/>
        </w:rPr>
        <w:t>возможно без учёта преемственности с курсом литературного</w:t>
      </w:r>
      <w:r w:rsidRPr="00005DA0">
        <w:rPr>
          <w:color w:val="000000"/>
          <w:spacing w:val="1"/>
          <w:w w:val="115"/>
        </w:rPr>
        <w:t xml:space="preserve"> </w:t>
      </w:r>
      <w:r w:rsidRPr="00005DA0">
        <w:rPr>
          <w:color w:val="000000"/>
          <w:w w:val="115"/>
        </w:rPr>
        <w:t>чтения</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Pr="00005DA0">
        <w:rPr>
          <w:color w:val="000000"/>
          <w:w w:val="115"/>
        </w:rPr>
        <w:t>начальной</w:t>
      </w:r>
      <w:r w:rsidRPr="00005DA0">
        <w:rPr>
          <w:color w:val="000000"/>
          <w:spacing w:val="1"/>
          <w:w w:val="115"/>
        </w:rPr>
        <w:t xml:space="preserve"> </w:t>
      </w:r>
      <w:r w:rsidRPr="00005DA0">
        <w:rPr>
          <w:color w:val="000000"/>
          <w:w w:val="115"/>
        </w:rPr>
        <w:t>школе,</w:t>
      </w:r>
      <w:r w:rsidRPr="00005DA0">
        <w:rPr>
          <w:color w:val="000000"/>
          <w:spacing w:val="1"/>
          <w:w w:val="115"/>
        </w:rPr>
        <w:t xml:space="preserve"> </w:t>
      </w:r>
      <w:r w:rsidRPr="00005DA0">
        <w:rPr>
          <w:color w:val="000000"/>
          <w:w w:val="115"/>
        </w:rPr>
        <w:t>межпредметных</w:t>
      </w:r>
      <w:r w:rsidRPr="00005DA0">
        <w:rPr>
          <w:color w:val="000000"/>
          <w:spacing w:val="1"/>
          <w:w w:val="115"/>
        </w:rPr>
        <w:t xml:space="preserve"> </w:t>
      </w:r>
      <w:r w:rsidRPr="00005DA0">
        <w:rPr>
          <w:color w:val="000000"/>
          <w:w w:val="115"/>
        </w:rPr>
        <w:t>связей</w:t>
      </w:r>
      <w:r w:rsidRPr="00005DA0">
        <w:rPr>
          <w:color w:val="000000"/>
          <w:spacing w:val="1"/>
          <w:w w:val="115"/>
        </w:rPr>
        <w:t xml:space="preserve"> </w:t>
      </w:r>
      <w:r w:rsidRPr="00005DA0">
        <w:rPr>
          <w:color w:val="000000"/>
          <w:w w:val="115"/>
        </w:rPr>
        <w:t>с</w:t>
      </w:r>
      <w:r w:rsidRPr="00005DA0">
        <w:rPr>
          <w:color w:val="000000"/>
          <w:spacing w:val="1"/>
          <w:w w:val="115"/>
        </w:rPr>
        <w:t xml:space="preserve"> </w:t>
      </w:r>
      <w:r w:rsidRPr="00005DA0">
        <w:rPr>
          <w:color w:val="000000"/>
          <w:w w:val="115"/>
        </w:rPr>
        <w:t>курсом</w:t>
      </w:r>
      <w:r w:rsidRPr="00005DA0">
        <w:rPr>
          <w:color w:val="000000"/>
          <w:spacing w:val="-55"/>
          <w:w w:val="115"/>
        </w:rPr>
        <w:t xml:space="preserve"> </w:t>
      </w:r>
      <w:r w:rsidRPr="00005DA0">
        <w:rPr>
          <w:color w:val="000000"/>
          <w:w w:val="115"/>
        </w:rPr>
        <w:t>русского</w:t>
      </w:r>
      <w:r w:rsidRPr="00005DA0">
        <w:rPr>
          <w:color w:val="000000"/>
          <w:spacing w:val="33"/>
          <w:w w:val="115"/>
        </w:rPr>
        <w:t xml:space="preserve"> </w:t>
      </w:r>
      <w:r w:rsidRPr="00005DA0">
        <w:rPr>
          <w:color w:val="000000"/>
          <w:w w:val="115"/>
        </w:rPr>
        <w:t>языка,</w:t>
      </w:r>
      <w:r w:rsidRPr="00005DA0">
        <w:rPr>
          <w:color w:val="000000"/>
          <w:spacing w:val="34"/>
          <w:w w:val="115"/>
        </w:rPr>
        <w:t xml:space="preserve"> </w:t>
      </w:r>
      <w:r w:rsidRPr="00005DA0">
        <w:rPr>
          <w:color w:val="000000"/>
          <w:w w:val="115"/>
        </w:rPr>
        <w:t>истории</w:t>
      </w:r>
      <w:r w:rsidRPr="00005DA0">
        <w:rPr>
          <w:color w:val="000000"/>
          <w:spacing w:val="34"/>
          <w:w w:val="115"/>
        </w:rPr>
        <w:t xml:space="preserve"> </w:t>
      </w:r>
      <w:r w:rsidRPr="00005DA0">
        <w:rPr>
          <w:color w:val="000000"/>
          <w:w w:val="115"/>
        </w:rPr>
        <w:t>и</w:t>
      </w:r>
      <w:r w:rsidRPr="00005DA0">
        <w:rPr>
          <w:color w:val="000000"/>
          <w:spacing w:val="34"/>
          <w:w w:val="115"/>
        </w:rPr>
        <w:t xml:space="preserve"> </w:t>
      </w:r>
      <w:r w:rsidRPr="00005DA0">
        <w:rPr>
          <w:color w:val="000000"/>
          <w:w w:val="115"/>
        </w:rPr>
        <w:t>предметов</w:t>
      </w:r>
      <w:r w:rsidRPr="00005DA0">
        <w:rPr>
          <w:color w:val="000000"/>
          <w:spacing w:val="34"/>
          <w:w w:val="115"/>
        </w:rPr>
        <w:t xml:space="preserve"> </w:t>
      </w:r>
      <w:r w:rsidRPr="00005DA0">
        <w:rPr>
          <w:color w:val="000000"/>
          <w:w w:val="115"/>
        </w:rPr>
        <w:t>художественного</w:t>
      </w:r>
      <w:r w:rsidRPr="00005DA0">
        <w:rPr>
          <w:color w:val="000000"/>
          <w:spacing w:val="33"/>
          <w:w w:val="115"/>
        </w:rPr>
        <w:t xml:space="preserve"> </w:t>
      </w:r>
      <w:r w:rsidRPr="00005DA0">
        <w:rPr>
          <w:color w:val="000000"/>
          <w:w w:val="115"/>
        </w:rPr>
        <w:t>цикла,</w:t>
      </w:r>
      <w:r w:rsidR="006224C3">
        <w:rPr>
          <w:color w:val="000000"/>
        </w:rPr>
        <w:t xml:space="preserve"> ч</w:t>
      </w:r>
      <w:r w:rsidRPr="00005DA0">
        <w:rPr>
          <w:color w:val="000000"/>
          <w:w w:val="120"/>
        </w:rPr>
        <w:t>то способствует развитию</w:t>
      </w:r>
      <w:r w:rsidR="006224C3">
        <w:rPr>
          <w:color w:val="000000"/>
          <w:w w:val="120"/>
        </w:rPr>
        <w:t xml:space="preserve"> речи, историзма мышления, худо</w:t>
      </w:r>
      <w:r w:rsidRPr="00005DA0">
        <w:rPr>
          <w:color w:val="000000"/>
          <w:spacing w:val="-1"/>
          <w:w w:val="120"/>
        </w:rPr>
        <w:t xml:space="preserve">жественного вкуса, формированию </w:t>
      </w:r>
      <w:r w:rsidRPr="00005DA0">
        <w:rPr>
          <w:color w:val="000000"/>
          <w:w w:val="120"/>
        </w:rPr>
        <w:t>эстетического отношения</w:t>
      </w:r>
      <w:r w:rsidRPr="00005DA0">
        <w:rPr>
          <w:color w:val="000000"/>
          <w:spacing w:val="1"/>
          <w:w w:val="120"/>
        </w:rPr>
        <w:t xml:space="preserve"> </w:t>
      </w:r>
      <w:r w:rsidRPr="00005DA0">
        <w:rPr>
          <w:color w:val="000000"/>
          <w:w w:val="120"/>
        </w:rPr>
        <w:t>к</w:t>
      </w:r>
      <w:r w:rsidRPr="00005DA0">
        <w:rPr>
          <w:color w:val="000000"/>
          <w:spacing w:val="-7"/>
          <w:w w:val="120"/>
        </w:rPr>
        <w:t xml:space="preserve"> </w:t>
      </w:r>
      <w:r w:rsidRPr="00005DA0">
        <w:rPr>
          <w:color w:val="000000"/>
          <w:w w:val="120"/>
        </w:rPr>
        <w:t>окружающему</w:t>
      </w:r>
      <w:r w:rsidRPr="00005DA0">
        <w:rPr>
          <w:color w:val="000000"/>
          <w:spacing w:val="-7"/>
          <w:w w:val="120"/>
        </w:rPr>
        <w:t xml:space="preserve"> </w:t>
      </w:r>
      <w:r w:rsidRPr="00005DA0">
        <w:rPr>
          <w:color w:val="000000"/>
          <w:w w:val="120"/>
        </w:rPr>
        <w:t>миру</w:t>
      </w:r>
      <w:r w:rsidRPr="00005DA0">
        <w:rPr>
          <w:color w:val="000000"/>
          <w:spacing w:val="-7"/>
          <w:w w:val="120"/>
        </w:rPr>
        <w:t xml:space="preserve"> </w:t>
      </w:r>
      <w:r w:rsidRPr="00005DA0">
        <w:rPr>
          <w:color w:val="000000"/>
          <w:w w:val="120"/>
        </w:rPr>
        <w:t>и</w:t>
      </w:r>
      <w:r w:rsidRPr="00005DA0">
        <w:rPr>
          <w:color w:val="000000"/>
          <w:spacing w:val="-6"/>
          <w:w w:val="120"/>
        </w:rPr>
        <w:t xml:space="preserve"> </w:t>
      </w:r>
      <w:r w:rsidRPr="00005DA0">
        <w:rPr>
          <w:color w:val="000000"/>
          <w:w w:val="120"/>
        </w:rPr>
        <w:t>его</w:t>
      </w:r>
      <w:r w:rsidRPr="00005DA0">
        <w:rPr>
          <w:color w:val="000000"/>
          <w:spacing w:val="-7"/>
          <w:w w:val="120"/>
        </w:rPr>
        <w:t xml:space="preserve"> </w:t>
      </w:r>
      <w:r w:rsidRPr="00005DA0">
        <w:rPr>
          <w:color w:val="000000"/>
          <w:w w:val="120"/>
        </w:rPr>
        <w:t>воплощения</w:t>
      </w:r>
      <w:r w:rsidRPr="00005DA0">
        <w:rPr>
          <w:color w:val="000000"/>
          <w:spacing w:val="-7"/>
          <w:w w:val="120"/>
        </w:rPr>
        <w:t xml:space="preserve"> </w:t>
      </w:r>
      <w:r w:rsidRPr="00005DA0">
        <w:rPr>
          <w:color w:val="000000"/>
          <w:w w:val="120"/>
        </w:rPr>
        <w:t>в</w:t>
      </w:r>
      <w:r w:rsidRPr="00005DA0">
        <w:rPr>
          <w:color w:val="000000"/>
          <w:spacing w:val="-6"/>
          <w:w w:val="120"/>
        </w:rPr>
        <w:t xml:space="preserve"> </w:t>
      </w:r>
      <w:r w:rsidRPr="00005DA0">
        <w:rPr>
          <w:color w:val="000000"/>
          <w:w w:val="120"/>
        </w:rPr>
        <w:t>творческих</w:t>
      </w:r>
      <w:r w:rsidRPr="00005DA0">
        <w:rPr>
          <w:color w:val="000000"/>
          <w:spacing w:val="-7"/>
          <w:w w:val="120"/>
        </w:rPr>
        <w:t xml:space="preserve"> </w:t>
      </w:r>
      <w:r w:rsidRPr="00005DA0">
        <w:rPr>
          <w:color w:val="000000"/>
          <w:w w:val="120"/>
        </w:rPr>
        <w:t>работах</w:t>
      </w:r>
      <w:r w:rsidRPr="00005DA0">
        <w:rPr>
          <w:color w:val="000000"/>
          <w:spacing w:val="-58"/>
          <w:w w:val="120"/>
        </w:rPr>
        <w:t xml:space="preserve"> </w:t>
      </w:r>
      <w:r w:rsidRPr="00005DA0">
        <w:rPr>
          <w:color w:val="000000"/>
          <w:w w:val="120"/>
        </w:rPr>
        <w:t>различных</w:t>
      </w:r>
      <w:r w:rsidRPr="00005DA0">
        <w:rPr>
          <w:color w:val="000000"/>
          <w:spacing w:val="-12"/>
          <w:w w:val="120"/>
        </w:rPr>
        <w:t xml:space="preserve"> </w:t>
      </w:r>
      <w:r w:rsidRPr="00005DA0">
        <w:rPr>
          <w:color w:val="000000"/>
          <w:w w:val="120"/>
        </w:rPr>
        <w:t>жанров.</w:t>
      </w:r>
    </w:p>
    <w:p w14:paraId="0732813A" w14:textId="77777777" w:rsidR="005B2FBF" w:rsidRPr="00005DA0" w:rsidRDefault="00005DA0" w:rsidP="00005DA0">
      <w:pPr>
        <w:pStyle w:val="a5"/>
        <w:ind w:firstLine="567"/>
        <w:jc w:val="both"/>
        <w:rPr>
          <w:color w:val="000000"/>
        </w:rPr>
      </w:pPr>
      <w:r w:rsidRPr="00005DA0">
        <w:rPr>
          <w:color w:val="000000"/>
          <w:w w:val="115"/>
        </w:rPr>
        <w:t>В рабочей программе учте</w:t>
      </w:r>
      <w:r w:rsidR="006224C3">
        <w:rPr>
          <w:color w:val="000000"/>
          <w:w w:val="115"/>
        </w:rPr>
        <w:t>ны все этапы российского истори</w:t>
      </w:r>
      <w:r w:rsidRPr="00005DA0">
        <w:rPr>
          <w:color w:val="000000"/>
          <w:w w:val="115"/>
        </w:rPr>
        <w:t>ко-литературного процесса (от фольклора до новейшей русской</w:t>
      </w:r>
      <w:r w:rsidRPr="00005DA0">
        <w:rPr>
          <w:color w:val="000000"/>
          <w:spacing w:val="1"/>
          <w:w w:val="115"/>
        </w:rPr>
        <w:t xml:space="preserve"> </w:t>
      </w:r>
      <w:r w:rsidRPr="00005DA0">
        <w:rPr>
          <w:color w:val="000000"/>
          <w:w w:val="115"/>
        </w:rPr>
        <w:t>литературы)</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представлены</w:t>
      </w:r>
      <w:r w:rsidRPr="00005DA0">
        <w:rPr>
          <w:color w:val="000000"/>
          <w:spacing w:val="1"/>
          <w:w w:val="115"/>
        </w:rPr>
        <w:t xml:space="preserve"> </w:t>
      </w:r>
      <w:r w:rsidRPr="00005DA0">
        <w:rPr>
          <w:color w:val="000000"/>
          <w:w w:val="115"/>
        </w:rPr>
        <w:t>разделы,</w:t>
      </w:r>
      <w:r w:rsidRPr="00005DA0">
        <w:rPr>
          <w:color w:val="000000"/>
          <w:spacing w:val="1"/>
          <w:w w:val="115"/>
        </w:rPr>
        <w:t xml:space="preserve"> </w:t>
      </w:r>
      <w:r w:rsidRPr="00005DA0">
        <w:rPr>
          <w:color w:val="000000"/>
          <w:w w:val="115"/>
        </w:rPr>
        <w:t>касающиеся</w:t>
      </w:r>
      <w:r w:rsidRPr="00005DA0">
        <w:rPr>
          <w:color w:val="000000"/>
          <w:spacing w:val="1"/>
          <w:w w:val="115"/>
        </w:rPr>
        <w:t xml:space="preserve"> </w:t>
      </w:r>
      <w:r w:rsidRPr="00005DA0">
        <w:rPr>
          <w:color w:val="000000"/>
          <w:w w:val="115"/>
        </w:rPr>
        <w:t>литератур</w:t>
      </w:r>
      <w:r w:rsidRPr="00005DA0">
        <w:rPr>
          <w:color w:val="000000"/>
          <w:spacing w:val="-55"/>
          <w:w w:val="115"/>
        </w:rPr>
        <w:t xml:space="preserve"> </w:t>
      </w:r>
      <w:r w:rsidRPr="00005DA0">
        <w:rPr>
          <w:color w:val="000000"/>
          <w:w w:val="115"/>
        </w:rPr>
        <w:t>народов</w:t>
      </w:r>
      <w:r w:rsidRPr="00005DA0">
        <w:rPr>
          <w:color w:val="000000"/>
          <w:spacing w:val="-8"/>
          <w:w w:val="115"/>
        </w:rPr>
        <w:t xml:space="preserve"> </w:t>
      </w:r>
      <w:r w:rsidRPr="00005DA0">
        <w:rPr>
          <w:color w:val="000000"/>
          <w:w w:val="115"/>
        </w:rPr>
        <w:t>России</w:t>
      </w:r>
      <w:r w:rsidRPr="00005DA0">
        <w:rPr>
          <w:color w:val="000000"/>
          <w:spacing w:val="-8"/>
          <w:w w:val="115"/>
        </w:rPr>
        <w:t xml:space="preserve"> </w:t>
      </w:r>
      <w:r w:rsidRPr="00005DA0">
        <w:rPr>
          <w:color w:val="000000"/>
          <w:w w:val="115"/>
        </w:rPr>
        <w:t>и</w:t>
      </w:r>
      <w:r w:rsidRPr="00005DA0">
        <w:rPr>
          <w:color w:val="000000"/>
          <w:spacing w:val="-8"/>
          <w:w w:val="115"/>
        </w:rPr>
        <w:t xml:space="preserve"> </w:t>
      </w:r>
      <w:r w:rsidRPr="00005DA0">
        <w:rPr>
          <w:color w:val="000000"/>
          <w:w w:val="115"/>
        </w:rPr>
        <w:t>зарубежной</w:t>
      </w:r>
      <w:r w:rsidRPr="00005DA0">
        <w:rPr>
          <w:color w:val="000000"/>
          <w:spacing w:val="-7"/>
          <w:w w:val="115"/>
        </w:rPr>
        <w:t xml:space="preserve"> </w:t>
      </w:r>
      <w:r w:rsidRPr="00005DA0">
        <w:rPr>
          <w:color w:val="000000"/>
          <w:w w:val="115"/>
        </w:rPr>
        <w:t>литературы.</w:t>
      </w:r>
    </w:p>
    <w:p w14:paraId="37944538" w14:textId="77777777" w:rsidR="005B2FBF" w:rsidRPr="00005DA0" w:rsidRDefault="00005DA0" w:rsidP="00005DA0">
      <w:pPr>
        <w:pStyle w:val="a5"/>
        <w:ind w:firstLine="567"/>
        <w:jc w:val="both"/>
        <w:rPr>
          <w:color w:val="000000"/>
        </w:rPr>
      </w:pPr>
      <w:r w:rsidRPr="00005DA0">
        <w:rPr>
          <w:color w:val="000000"/>
          <w:w w:val="115"/>
        </w:rPr>
        <w:t>Основные виды деятельности обучающихся перечислены при</w:t>
      </w:r>
      <w:r w:rsidRPr="00005DA0">
        <w:rPr>
          <w:color w:val="000000"/>
          <w:spacing w:val="-55"/>
          <w:w w:val="115"/>
        </w:rPr>
        <w:t xml:space="preserve"> </w:t>
      </w:r>
      <w:r w:rsidRPr="00005DA0">
        <w:rPr>
          <w:color w:val="000000"/>
          <w:w w:val="115"/>
        </w:rPr>
        <w:t>изучении каждой моногра</w:t>
      </w:r>
      <w:r w:rsidR="006224C3">
        <w:rPr>
          <w:color w:val="000000"/>
          <w:w w:val="115"/>
        </w:rPr>
        <w:t>фической или обзорной темы и на</w:t>
      </w:r>
      <w:r w:rsidRPr="00005DA0">
        <w:rPr>
          <w:color w:val="000000"/>
          <w:w w:val="115"/>
        </w:rPr>
        <w:t>правлены</w:t>
      </w:r>
      <w:r w:rsidRPr="00005DA0">
        <w:rPr>
          <w:color w:val="000000"/>
          <w:spacing w:val="4"/>
          <w:w w:val="115"/>
        </w:rPr>
        <w:t xml:space="preserve"> </w:t>
      </w:r>
      <w:r w:rsidRPr="00005DA0">
        <w:rPr>
          <w:color w:val="000000"/>
          <w:w w:val="115"/>
        </w:rPr>
        <w:t>на</w:t>
      </w:r>
      <w:r w:rsidRPr="00005DA0">
        <w:rPr>
          <w:color w:val="000000"/>
          <w:spacing w:val="4"/>
          <w:w w:val="115"/>
        </w:rPr>
        <w:t xml:space="preserve"> </w:t>
      </w:r>
      <w:r w:rsidRPr="00005DA0">
        <w:rPr>
          <w:color w:val="000000"/>
          <w:w w:val="115"/>
        </w:rPr>
        <w:t>достижение</w:t>
      </w:r>
      <w:r w:rsidRPr="00005DA0">
        <w:rPr>
          <w:color w:val="000000"/>
          <w:spacing w:val="5"/>
          <w:w w:val="115"/>
        </w:rPr>
        <w:t xml:space="preserve"> </w:t>
      </w:r>
      <w:r w:rsidRPr="00005DA0">
        <w:rPr>
          <w:color w:val="000000"/>
          <w:w w:val="115"/>
        </w:rPr>
        <w:t>планируемых</w:t>
      </w:r>
      <w:r w:rsidRPr="00005DA0">
        <w:rPr>
          <w:color w:val="000000"/>
          <w:spacing w:val="4"/>
          <w:w w:val="115"/>
        </w:rPr>
        <w:t xml:space="preserve"> </w:t>
      </w:r>
      <w:r w:rsidRPr="00005DA0">
        <w:rPr>
          <w:color w:val="000000"/>
          <w:w w:val="115"/>
        </w:rPr>
        <w:t>результатов</w:t>
      </w:r>
      <w:r w:rsidRPr="00005DA0">
        <w:rPr>
          <w:color w:val="000000"/>
          <w:spacing w:val="5"/>
          <w:w w:val="115"/>
        </w:rPr>
        <w:t xml:space="preserve"> </w:t>
      </w:r>
      <w:r w:rsidRPr="00005DA0">
        <w:rPr>
          <w:color w:val="000000"/>
          <w:w w:val="115"/>
        </w:rPr>
        <w:t>обучения.</w:t>
      </w:r>
    </w:p>
    <w:p w14:paraId="4E304332" w14:textId="77777777" w:rsidR="005B2FBF" w:rsidRPr="00005DA0" w:rsidRDefault="005B2FBF" w:rsidP="00005DA0">
      <w:pPr>
        <w:pStyle w:val="a5"/>
        <w:ind w:firstLine="567"/>
        <w:jc w:val="both"/>
        <w:rPr>
          <w:color w:val="000000"/>
        </w:rPr>
      </w:pPr>
    </w:p>
    <w:p w14:paraId="2C8EA471" w14:textId="77777777" w:rsidR="005B2FBF" w:rsidRPr="006224C3" w:rsidRDefault="00005DA0" w:rsidP="00BA038D">
      <w:pPr>
        <w:pStyle w:val="21"/>
        <w:jc w:val="center"/>
        <w:rPr>
          <w:rFonts w:ascii="Times New Roman" w:hAnsi="Times New Roman" w:cs="Times New Roman"/>
        </w:rPr>
      </w:pPr>
      <w:bookmarkStart w:id="2" w:name="_Toc106276901"/>
      <w:r w:rsidRPr="00BA038D">
        <w:rPr>
          <w:rFonts w:ascii="Times New Roman" w:hAnsi="Times New Roman" w:cs="Times New Roman"/>
          <w:color w:val="000000"/>
          <w:w w:val="90"/>
          <w:sz w:val="20"/>
        </w:rPr>
        <w:t>ЦЕЛИ</w:t>
      </w:r>
      <w:r w:rsidRPr="00BA038D">
        <w:rPr>
          <w:rFonts w:ascii="Times New Roman" w:hAnsi="Times New Roman" w:cs="Times New Roman"/>
          <w:color w:val="000000"/>
          <w:spacing w:val="40"/>
          <w:w w:val="90"/>
          <w:sz w:val="20"/>
        </w:rPr>
        <w:t xml:space="preserve"> </w:t>
      </w:r>
      <w:r w:rsidRPr="00BA038D">
        <w:rPr>
          <w:rFonts w:ascii="Times New Roman" w:hAnsi="Times New Roman" w:cs="Times New Roman"/>
          <w:color w:val="000000"/>
          <w:w w:val="90"/>
          <w:sz w:val="20"/>
        </w:rPr>
        <w:t>ИЗУЧЕНИЯ</w:t>
      </w:r>
      <w:r w:rsidRPr="00BA038D">
        <w:rPr>
          <w:rFonts w:ascii="Times New Roman" w:hAnsi="Times New Roman" w:cs="Times New Roman"/>
          <w:color w:val="000000"/>
          <w:spacing w:val="40"/>
          <w:w w:val="90"/>
          <w:sz w:val="20"/>
        </w:rPr>
        <w:t xml:space="preserve"> </w:t>
      </w:r>
      <w:r w:rsidRPr="00BA038D">
        <w:rPr>
          <w:rFonts w:ascii="Times New Roman" w:hAnsi="Times New Roman" w:cs="Times New Roman"/>
          <w:color w:val="000000"/>
          <w:w w:val="90"/>
          <w:sz w:val="20"/>
        </w:rPr>
        <w:t>ПРЕДМЕТА</w:t>
      </w:r>
      <w:r w:rsidRPr="00BA038D">
        <w:rPr>
          <w:rFonts w:ascii="Times New Roman" w:hAnsi="Times New Roman" w:cs="Times New Roman"/>
          <w:color w:val="000000"/>
          <w:spacing w:val="39"/>
          <w:w w:val="90"/>
          <w:sz w:val="20"/>
        </w:rPr>
        <w:t xml:space="preserve"> </w:t>
      </w:r>
      <w:r w:rsidRPr="00BA038D">
        <w:rPr>
          <w:rFonts w:ascii="Times New Roman" w:hAnsi="Times New Roman" w:cs="Times New Roman"/>
          <w:color w:val="000000"/>
          <w:w w:val="90"/>
          <w:sz w:val="20"/>
        </w:rPr>
        <w:t>«ЛИТЕРАТУРА»</w:t>
      </w:r>
      <w:bookmarkEnd w:id="2"/>
    </w:p>
    <w:p w14:paraId="77473D44" w14:textId="77777777" w:rsidR="005B2FBF" w:rsidRPr="00005DA0" w:rsidRDefault="00005DA0" w:rsidP="00005DA0">
      <w:pPr>
        <w:pStyle w:val="a5"/>
        <w:ind w:firstLine="567"/>
        <w:jc w:val="both"/>
        <w:rPr>
          <w:color w:val="000000"/>
        </w:rPr>
      </w:pPr>
      <w:r w:rsidRPr="00005DA0">
        <w:rPr>
          <w:color w:val="000000"/>
          <w:w w:val="115"/>
        </w:rPr>
        <w:t>Цели изучения предмета «Литература» в основной школе состоят в формировании у обуч</w:t>
      </w:r>
      <w:r w:rsidR="00BA038D">
        <w:rPr>
          <w:color w:val="000000"/>
          <w:w w:val="115"/>
        </w:rPr>
        <w:t>ающихся потребности в качествен</w:t>
      </w:r>
      <w:r w:rsidRPr="00005DA0">
        <w:rPr>
          <w:color w:val="000000"/>
          <w:w w:val="115"/>
        </w:rPr>
        <w:t>ном</w:t>
      </w:r>
      <w:r w:rsidRPr="00005DA0">
        <w:rPr>
          <w:color w:val="000000"/>
          <w:spacing w:val="1"/>
          <w:w w:val="115"/>
        </w:rPr>
        <w:t xml:space="preserve"> </w:t>
      </w:r>
      <w:r w:rsidRPr="00005DA0">
        <w:rPr>
          <w:color w:val="000000"/>
          <w:w w:val="115"/>
        </w:rPr>
        <w:t>чтении,</w:t>
      </w:r>
      <w:r w:rsidRPr="00005DA0">
        <w:rPr>
          <w:color w:val="000000"/>
          <w:spacing w:val="1"/>
          <w:w w:val="115"/>
        </w:rPr>
        <w:t xml:space="preserve"> </w:t>
      </w:r>
      <w:r w:rsidRPr="00005DA0">
        <w:rPr>
          <w:color w:val="000000"/>
          <w:w w:val="115"/>
        </w:rPr>
        <w:t>культуры</w:t>
      </w:r>
      <w:r w:rsidRPr="00005DA0">
        <w:rPr>
          <w:color w:val="000000"/>
          <w:spacing w:val="1"/>
          <w:w w:val="115"/>
        </w:rPr>
        <w:t xml:space="preserve"> </w:t>
      </w:r>
      <w:r w:rsidRPr="00005DA0">
        <w:rPr>
          <w:color w:val="000000"/>
          <w:w w:val="115"/>
        </w:rPr>
        <w:t>читательского</w:t>
      </w:r>
      <w:r w:rsidRPr="00005DA0">
        <w:rPr>
          <w:color w:val="000000"/>
          <w:spacing w:val="1"/>
          <w:w w:val="115"/>
        </w:rPr>
        <w:t xml:space="preserve"> </w:t>
      </w:r>
      <w:r w:rsidRPr="00005DA0">
        <w:rPr>
          <w:color w:val="000000"/>
          <w:w w:val="115"/>
        </w:rPr>
        <w:t>восприятия,</w:t>
      </w:r>
      <w:r w:rsidRPr="00005DA0">
        <w:rPr>
          <w:color w:val="000000"/>
          <w:spacing w:val="1"/>
          <w:w w:val="115"/>
        </w:rPr>
        <w:t xml:space="preserve"> </w:t>
      </w:r>
      <w:r w:rsidRPr="00005DA0">
        <w:rPr>
          <w:color w:val="000000"/>
          <w:w w:val="115"/>
        </w:rPr>
        <w:t>понимания</w:t>
      </w:r>
      <w:r w:rsidRPr="00005DA0">
        <w:rPr>
          <w:color w:val="000000"/>
          <w:spacing w:val="1"/>
          <w:w w:val="115"/>
        </w:rPr>
        <w:t xml:space="preserve"> </w:t>
      </w:r>
      <w:r w:rsidRPr="00005DA0">
        <w:rPr>
          <w:color w:val="000000"/>
          <w:w w:val="115"/>
        </w:rPr>
        <w:t>литературных текстов и соз</w:t>
      </w:r>
      <w:r w:rsidR="00BA038D">
        <w:rPr>
          <w:color w:val="000000"/>
          <w:w w:val="115"/>
        </w:rPr>
        <w:t>дания собственных устных и пись</w:t>
      </w:r>
      <w:r w:rsidRPr="00005DA0">
        <w:rPr>
          <w:color w:val="000000"/>
          <w:w w:val="115"/>
        </w:rPr>
        <w:t>менных высказываний; в разв</w:t>
      </w:r>
      <w:r w:rsidR="00BA038D">
        <w:rPr>
          <w:color w:val="000000"/>
          <w:w w:val="115"/>
        </w:rPr>
        <w:t>итии чувства причастности к оте</w:t>
      </w:r>
      <w:r w:rsidRPr="00005DA0">
        <w:rPr>
          <w:color w:val="000000"/>
          <w:w w:val="115"/>
        </w:rPr>
        <w:t>чественной культуре и уваже</w:t>
      </w:r>
      <w:r w:rsidR="00BA038D">
        <w:rPr>
          <w:color w:val="000000"/>
          <w:w w:val="115"/>
        </w:rPr>
        <w:t>ния к другим культурам, аксиоло</w:t>
      </w:r>
      <w:r w:rsidRPr="00005DA0">
        <w:rPr>
          <w:color w:val="000000"/>
          <w:w w:val="115"/>
        </w:rPr>
        <w:t>гической</w:t>
      </w:r>
      <w:r w:rsidRPr="00005DA0">
        <w:rPr>
          <w:color w:val="000000"/>
          <w:spacing w:val="1"/>
          <w:w w:val="115"/>
        </w:rPr>
        <w:t xml:space="preserve"> </w:t>
      </w:r>
      <w:r w:rsidRPr="00005DA0">
        <w:rPr>
          <w:color w:val="000000"/>
          <w:w w:val="115"/>
        </w:rPr>
        <w:t>сферы</w:t>
      </w:r>
      <w:r w:rsidRPr="00005DA0">
        <w:rPr>
          <w:color w:val="000000"/>
          <w:spacing w:val="1"/>
          <w:w w:val="115"/>
        </w:rPr>
        <w:t xml:space="preserve"> </w:t>
      </w:r>
      <w:r w:rsidRPr="00005DA0">
        <w:rPr>
          <w:color w:val="000000"/>
          <w:w w:val="115"/>
        </w:rPr>
        <w:t>личности</w:t>
      </w:r>
      <w:r w:rsidRPr="00005DA0">
        <w:rPr>
          <w:color w:val="000000"/>
          <w:spacing w:val="1"/>
          <w:w w:val="115"/>
        </w:rPr>
        <w:t xml:space="preserve"> </w:t>
      </w:r>
      <w:r w:rsidRPr="00005DA0">
        <w:rPr>
          <w:color w:val="000000"/>
          <w:w w:val="115"/>
        </w:rPr>
        <w:t>на</w:t>
      </w:r>
      <w:r w:rsidRPr="00005DA0">
        <w:rPr>
          <w:color w:val="000000"/>
          <w:spacing w:val="1"/>
          <w:w w:val="115"/>
        </w:rPr>
        <w:t xml:space="preserve"> </w:t>
      </w:r>
      <w:r w:rsidRPr="00005DA0">
        <w:rPr>
          <w:color w:val="000000"/>
          <w:w w:val="115"/>
        </w:rPr>
        <w:t>основе</w:t>
      </w:r>
      <w:r w:rsidRPr="00005DA0">
        <w:rPr>
          <w:color w:val="000000"/>
          <w:spacing w:val="1"/>
          <w:w w:val="115"/>
        </w:rPr>
        <w:t xml:space="preserve"> </w:t>
      </w:r>
      <w:r w:rsidRPr="00005DA0">
        <w:rPr>
          <w:color w:val="000000"/>
          <w:w w:val="115"/>
        </w:rPr>
        <w:t>высоких</w:t>
      </w:r>
      <w:r w:rsidRPr="00005DA0">
        <w:rPr>
          <w:color w:val="000000"/>
          <w:spacing w:val="1"/>
          <w:w w:val="115"/>
        </w:rPr>
        <w:t xml:space="preserve"> </w:t>
      </w:r>
      <w:r w:rsidR="00BA038D">
        <w:rPr>
          <w:color w:val="000000"/>
          <w:w w:val="115"/>
        </w:rPr>
        <w:t>духовно-нрав</w:t>
      </w:r>
      <w:r w:rsidRPr="00005DA0">
        <w:rPr>
          <w:color w:val="000000"/>
          <w:w w:val="115"/>
        </w:rPr>
        <w:t>ственных идеалов, воплощённых в отечественной и зарубежной</w:t>
      </w:r>
      <w:r w:rsidRPr="00005DA0">
        <w:rPr>
          <w:color w:val="000000"/>
          <w:spacing w:val="-55"/>
          <w:w w:val="115"/>
        </w:rPr>
        <w:t xml:space="preserve"> </w:t>
      </w:r>
      <w:r w:rsidRPr="00005DA0">
        <w:rPr>
          <w:color w:val="000000"/>
          <w:w w:val="115"/>
        </w:rPr>
        <w:t>литературе. Достижение ука</w:t>
      </w:r>
      <w:r w:rsidR="00BA038D">
        <w:rPr>
          <w:color w:val="000000"/>
          <w:w w:val="115"/>
        </w:rPr>
        <w:t>занных целей возможно при реше</w:t>
      </w:r>
      <w:r w:rsidRPr="00005DA0">
        <w:rPr>
          <w:color w:val="000000"/>
          <w:w w:val="115"/>
        </w:rPr>
        <w:t>нии</w:t>
      </w:r>
      <w:r w:rsidRPr="00005DA0">
        <w:rPr>
          <w:color w:val="000000"/>
          <w:spacing w:val="21"/>
          <w:w w:val="115"/>
        </w:rPr>
        <w:t xml:space="preserve"> </w:t>
      </w:r>
      <w:r w:rsidRPr="00005DA0">
        <w:rPr>
          <w:color w:val="000000"/>
          <w:w w:val="115"/>
        </w:rPr>
        <w:t>учебных</w:t>
      </w:r>
      <w:r w:rsidR="00D87583">
        <w:rPr>
          <w:color w:val="000000"/>
          <w:w w:val="115"/>
        </w:rPr>
        <w:t xml:space="preserve"> </w:t>
      </w:r>
      <w:r w:rsidRPr="00005DA0">
        <w:rPr>
          <w:color w:val="000000"/>
          <w:w w:val="115"/>
        </w:rPr>
        <w:t>задач,</w:t>
      </w:r>
      <w:r w:rsidR="00D87583">
        <w:rPr>
          <w:color w:val="000000"/>
          <w:w w:val="115"/>
        </w:rPr>
        <w:t xml:space="preserve"> </w:t>
      </w:r>
      <w:r w:rsidRPr="00005DA0">
        <w:rPr>
          <w:color w:val="000000"/>
          <w:w w:val="115"/>
        </w:rPr>
        <w:t>которые</w:t>
      </w:r>
      <w:r w:rsidR="00D87583">
        <w:rPr>
          <w:color w:val="000000"/>
          <w:w w:val="115"/>
        </w:rPr>
        <w:t xml:space="preserve"> </w:t>
      </w:r>
      <w:r w:rsidRPr="00005DA0">
        <w:rPr>
          <w:color w:val="000000"/>
          <w:w w:val="115"/>
        </w:rPr>
        <w:t>постепенно</w:t>
      </w:r>
      <w:r w:rsidR="00D87583">
        <w:rPr>
          <w:color w:val="000000"/>
          <w:w w:val="115"/>
        </w:rPr>
        <w:t xml:space="preserve"> </w:t>
      </w:r>
      <w:r w:rsidRPr="00005DA0">
        <w:rPr>
          <w:color w:val="000000"/>
          <w:w w:val="115"/>
        </w:rPr>
        <w:t>усложняются</w:t>
      </w:r>
      <w:r w:rsidR="00D87583">
        <w:rPr>
          <w:color w:val="000000"/>
          <w:w w:val="115"/>
        </w:rPr>
        <w:t xml:space="preserve"> </w:t>
      </w:r>
      <w:r w:rsidRPr="00005DA0">
        <w:rPr>
          <w:color w:val="000000"/>
          <w:w w:val="115"/>
        </w:rPr>
        <w:t>от</w:t>
      </w:r>
      <w:r w:rsidR="00D87583">
        <w:rPr>
          <w:color w:val="000000"/>
          <w:w w:val="115"/>
        </w:rPr>
        <w:t xml:space="preserve"> </w:t>
      </w:r>
      <w:r w:rsidRPr="00005DA0">
        <w:rPr>
          <w:color w:val="000000"/>
          <w:w w:val="115"/>
        </w:rPr>
        <w:t>5</w:t>
      </w:r>
      <w:r w:rsidRPr="00005DA0">
        <w:rPr>
          <w:color w:val="000000"/>
          <w:spacing w:val="-56"/>
          <w:w w:val="115"/>
        </w:rPr>
        <w:t xml:space="preserve"> </w:t>
      </w:r>
      <w:r w:rsidRPr="00005DA0">
        <w:rPr>
          <w:color w:val="000000"/>
          <w:w w:val="115"/>
        </w:rPr>
        <w:t>к</w:t>
      </w:r>
      <w:r w:rsidRPr="00005DA0">
        <w:rPr>
          <w:color w:val="000000"/>
          <w:spacing w:val="-10"/>
          <w:w w:val="115"/>
        </w:rPr>
        <w:t xml:space="preserve"> </w:t>
      </w:r>
      <w:r w:rsidRPr="00005DA0">
        <w:rPr>
          <w:color w:val="000000"/>
          <w:w w:val="115"/>
        </w:rPr>
        <w:t>9</w:t>
      </w:r>
      <w:r w:rsidRPr="00005DA0">
        <w:rPr>
          <w:color w:val="000000"/>
          <w:spacing w:val="-9"/>
          <w:w w:val="115"/>
        </w:rPr>
        <w:t xml:space="preserve"> </w:t>
      </w:r>
      <w:r w:rsidRPr="00005DA0">
        <w:rPr>
          <w:color w:val="000000"/>
          <w:w w:val="115"/>
        </w:rPr>
        <w:t>классу.</w:t>
      </w:r>
    </w:p>
    <w:p w14:paraId="03065F14" w14:textId="77777777" w:rsidR="005B2FBF" w:rsidRPr="00005DA0" w:rsidRDefault="00005DA0" w:rsidP="00005DA0">
      <w:pPr>
        <w:pStyle w:val="a5"/>
        <w:ind w:firstLine="567"/>
        <w:jc w:val="both"/>
        <w:rPr>
          <w:color w:val="000000"/>
        </w:rPr>
      </w:pPr>
      <w:r w:rsidRPr="00005DA0">
        <w:rPr>
          <w:color w:val="000000"/>
          <w:w w:val="120"/>
        </w:rPr>
        <w:t>Задачи, связанные с пониманием литературы как одной из</w:t>
      </w:r>
      <w:r w:rsidRPr="00005DA0">
        <w:rPr>
          <w:color w:val="000000"/>
          <w:spacing w:val="1"/>
          <w:w w:val="120"/>
        </w:rPr>
        <w:t xml:space="preserve"> </w:t>
      </w:r>
      <w:r w:rsidRPr="00005DA0">
        <w:rPr>
          <w:color w:val="000000"/>
          <w:w w:val="115"/>
        </w:rPr>
        <w:t>основных национально-культ</w:t>
      </w:r>
      <w:r w:rsidR="00BA038D">
        <w:rPr>
          <w:color w:val="000000"/>
          <w:w w:val="115"/>
        </w:rPr>
        <w:t>урных ценностей народа, как осо</w:t>
      </w:r>
      <w:r w:rsidRPr="00005DA0">
        <w:rPr>
          <w:color w:val="000000"/>
          <w:w w:val="115"/>
        </w:rPr>
        <w:t>бого способа познания жизни, с обеспе</w:t>
      </w:r>
      <w:r w:rsidR="00BA038D">
        <w:rPr>
          <w:color w:val="000000"/>
          <w:w w:val="115"/>
        </w:rPr>
        <w:t>чением культурной само</w:t>
      </w:r>
      <w:r w:rsidRPr="00005DA0">
        <w:rPr>
          <w:color w:val="000000"/>
          <w:w w:val="120"/>
        </w:rPr>
        <w:t>идентификации,</w:t>
      </w:r>
      <w:r w:rsidRPr="00005DA0">
        <w:rPr>
          <w:color w:val="000000"/>
          <w:spacing w:val="1"/>
          <w:w w:val="120"/>
        </w:rPr>
        <w:t xml:space="preserve"> </w:t>
      </w:r>
      <w:r w:rsidRPr="00005DA0">
        <w:rPr>
          <w:color w:val="000000"/>
          <w:w w:val="120"/>
        </w:rPr>
        <w:t>осознанием</w:t>
      </w:r>
      <w:r w:rsidRPr="00005DA0">
        <w:rPr>
          <w:color w:val="000000"/>
          <w:spacing w:val="1"/>
          <w:w w:val="120"/>
        </w:rPr>
        <w:t xml:space="preserve"> </w:t>
      </w:r>
      <w:r w:rsidRPr="00005DA0">
        <w:rPr>
          <w:color w:val="000000"/>
          <w:w w:val="120"/>
        </w:rPr>
        <w:t>коммуникативно-эстетических</w:t>
      </w:r>
      <w:r w:rsidRPr="00005DA0">
        <w:rPr>
          <w:color w:val="000000"/>
          <w:spacing w:val="1"/>
          <w:w w:val="120"/>
        </w:rPr>
        <w:t xml:space="preserve"> </w:t>
      </w:r>
      <w:r w:rsidRPr="00005DA0">
        <w:rPr>
          <w:color w:val="000000"/>
          <w:spacing w:val="-1"/>
          <w:w w:val="120"/>
        </w:rPr>
        <w:t>возможностей</w:t>
      </w:r>
      <w:r w:rsidRPr="00005DA0">
        <w:rPr>
          <w:color w:val="000000"/>
          <w:spacing w:val="-14"/>
          <w:w w:val="120"/>
        </w:rPr>
        <w:t xml:space="preserve"> </w:t>
      </w:r>
      <w:r w:rsidRPr="00005DA0">
        <w:rPr>
          <w:color w:val="000000"/>
          <w:w w:val="120"/>
        </w:rPr>
        <w:t>родного</w:t>
      </w:r>
      <w:r w:rsidRPr="00005DA0">
        <w:rPr>
          <w:color w:val="000000"/>
          <w:spacing w:val="-13"/>
          <w:w w:val="120"/>
        </w:rPr>
        <w:t xml:space="preserve"> </w:t>
      </w:r>
      <w:r w:rsidRPr="00005DA0">
        <w:rPr>
          <w:color w:val="000000"/>
          <w:w w:val="120"/>
        </w:rPr>
        <w:t>языка</w:t>
      </w:r>
      <w:r w:rsidRPr="00005DA0">
        <w:rPr>
          <w:color w:val="000000"/>
          <w:spacing w:val="-13"/>
          <w:w w:val="120"/>
        </w:rPr>
        <w:t xml:space="preserve"> </w:t>
      </w:r>
      <w:r w:rsidRPr="00005DA0">
        <w:rPr>
          <w:color w:val="000000"/>
          <w:w w:val="120"/>
        </w:rPr>
        <w:t>на</w:t>
      </w:r>
      <w:r w:rsidRPr="00005DA0">
        <w:rPr>
          <w:color w:val="000000"/>
          <w:spacing w:val="-13"/>
          <w:w w:val="120"/>
        </w:rPr>
        <w:t xml:space="preserve"> </w:t>
      </w:r>
      <w:r w:rsidRPr="00005DA0">
        <w:rPr>
          <w:color w:val="000000"/>
          <w:w w:val="120"/>
        </w:rPr>
        <w:t>основе</w:t>
      </w:r>
      <w:r w:rsidRPr="00005DA0">
        <w:rPr>
          <w:color w:val="000000"/>
          <w:spacing w:val="-13"/>
          <w:w w:val="120"/>
        </w:rPr>
        <w:t xml:space="preserve"> </w:t>
      </w:r>
      <w:r w:rsidRPr="00005DA0">
        <w:rPr>
          <w:color w:val="000000"/>
          <w:w w:val="120"/>
        </w:rPr>
        <w:t>изучения</w:t>
      </w:r>
      <w:r w:rsidRPr="00005DA0">
        <w:rPr>
          <w:color w:val="000000"/>
          <w:spacing w:val="-14"/>
          <w:w w:val="120"/>
        </w:rPr>
        <w:t xml:space="preserve"> </w:t>
      </w:r>
      <w:r w:rsidRPr="00005DA0">
        <w:rPr>
          <w:color w:val="000000"/>
          <w:w w:val="120"/>
        </w:rPr>
        <w:t>выдающихся</w:t>
      </w:r>
      <w:r w:rsidRPr="00005DA0">
        <w:rPr>
          <w:color w:val="000000"/>
          <w:spacing w:val="-57"/>
          <w:w w:val="120"/>
        </w:rPr>
        <w:t xml:space="preserve"> </w:t>
      </w:r>
      <w:r w:rsidRPr="00005DA0">
        <w:rPr>
          <w:color w:val="000000"/>
          <w:w w:val="115"/>
        </w:rPr>
        <w:t>произведений отечественной</w:t>
      </w:r>
      <w:r w:rsidR="00BA038D">
        <w:rPr>
          <w:color w:val="000000"/>
          <w:w w:val="115"/>
        </w:rPr>
        <w:t xml:space="preserve"> культуры, культуры своего наро</w:t>
      </w:r>
      <w:r w:rsidRPr="00005DA0">
        <w:rPr>
          <w:color w:val="000000"/>
          <w:w w:val="115"/>
        </w:rPr>
        <w:t>да, мировой культуры, состо</w:t>
      </w:r>
      <w:r w:rsidR="00BA038D">
        <w:rPr>
          <w:color w:val="000000"/>
          <w:w w:val="115"/>
        </w:rPr>
        <w:t>ят в приобщении школьников к на</w:t>
      </w:r>
      <w:r w:rsidRPr="00005DA0">
        <w:rPr>
          <w:color w:val="000000"/>
          <w:w w:val="115"/>
        </w:rPr>
        <w:t>следию</w:t>
      </w:r>
      <w:r w:rsidRPr="00005DA0">
        <w:rPr>
          <w:color w:val="000000"/>
          <w:spacing w:val="24"/>
          <w:w w:val="115"/>
        </w:rPr>
        <w:t xml:space="preserve"> </w:t>
      </w:r>
      <w:r w:rsidRPr="00005DA0">
        <w:rPr>
          <w:color w:val="000000"/>
          <w:w w:val="115"/>
        </w:rPr>
        <w:t>отечественной</w:t>
      </w:r>
      <w:r w:rsidRPr="00005DA0">
        <w:rPr>
          <w:color w:val="000000"/>
          <w:spacing w:val="25"/>
          <w:w w:val="115"/>
        </w:rPr>
        <w:t xml:space="preserve"> </w:t>
      </w:r>
      <w:r w:rsidRPr="00005DA0">
        <w:rPr>
          <w:color w:val="000000"/>
          <w:w w:val="115"/>
        </w:rPr>
        <w:t>и</w:t>
      </w:r>
      <w:r w:rsidRPr="00005DA0">
        <w:rPr>
          <w:color w:val="000000"/>
          <w:spacing w:val="24"/>
          <w:w w:val="115"/>
        </w:rPr>
        <w:t xml:space="preserve"> </w:t>
      </w:r>
      <w:r w:rsidRPr="00005DA0">
        <w:rPr>
          <w:color w:val="000000"/>
          <w:w w:val="115"/>
        </w:rPr>
        <w:t>зарубежной</w:t>
      </w:r>
      <w:r w:rsidRPr="00005DA0">
        <w:rPr>
          <w:color w:val="000000"/>
          <w:spacing w:val="25"/>
          <w:w w:val="115"/>
        </w:rPr>
        <w:t xml:space="preserve"> </w:t>
      </w:r>
      <w:r w:rsidRPr="00005DA0">
        <w:rPr>
          <w:color w:val="000000"/>
          <w:w w:val="115"/>
        </w:rPr>
        <w:t>классической</w:t>
      </w:r>
      <w:r w:rsidRPr="00005DA0">
        <w:rPr>
          <w:color w:val="000000"/>
          <w:spacing w:val="25"/>
          <w:w w:val="115"/>
        </w:rPr>
        <w:t xml:space="preserve"> </w:t>
      </w:r>
      <w:r w:rsidRPr="00005DA0">
        <w:rPr>
          <w:color w:val="000000"/>
          <w:w w:val="115"/>
        </w:rPr>
        <w:t>литературы</w:t>
      </w:r>
      <w:r w:rsidRPr="00005DA0">
        <w:rPr>
          <w:color w:val="000000"/>
          <w:spacing w:val="-56"/>
          <w:w w:val="115"/>
        </w:rPr>
        <w:t xml:space="preserve"> </w:t>
      </w:r>
      <w:r w:rsidRPr="00005DA0">
        <w:rPr>
          <w:color w:val="000000"/>
          <w:w w:val="115"/>
        </w:rPr>
        <w:t>и лучшим образцам совреме</w:t>
      </w:r>
      <w:r w:rsidR="00BA038D">
        <w:rPr>
          <w:color w:val="000000"/>
          <w:w w:val="115"/>
        </w:rPr>
        <w:t>нной литературы; воспитании ува</w:t>
      </w:r>
      <w:r w:rsidRPr="00005DA0">
        <w:rPr>
          <w:color w:val="000000"/>
          <w:w w:val="120"/>
        </w:rPr>
        <w:t>жения к отечественной к</w:t>
      </w:r>
      <w:r w:rsidR="00BA038D">
        <w:rPr>
          <w:color w:val="000000"/>
          <w:w w:val="120"/>
        </w:rPr>
        <w:t>лассике как высочайшему достиже</w:t>
      </w:r>
      <w:r w:rsidRPr="00005DA0">
        <w:rPr>
          <w:color w:val="000000"/>
          <w:w w:val="115"/>
        </w:rPr>
        <w:t>нию национальной культур</w:t>
      </w:r>
      <w:r w:rsidR="00BA038D">
        <w:rPr>
          <w:color w:val="000000"/>
          <w:w w:val="115"/>
        </w:rPr>
        <w:t>ы, способствующей воспитанию па</w:t>
      </w:r>
      <w:r w:rsidRPr="00005DA0">
        <w:rPr>
          <w:color w:val="000000"/>
          <w:w w:val="115"/>
        </w:rPr>
        <w:t>триотизма,</w:t>
      </w:r>
      <w:r w:rsidRPr="00005DA0">
        <w:rPr>
          <w:color w:val="000000"/>
          <w:spacing w:val="1"/>
          <w:w w:val="115"/>
        </w:rPr>
        <w:t xml:space="preserve"> </w:t>
      </w:r>
      <w:r w:rsidRPr="00005DA0">
        <w:rPr>
          <w:color w:val="000000"/>
          <w:w w:val="115"/>
        </w:rPr>
        <w:t>формированию</w:t>
      </w:r>
      <w:r w:rsidRPr="00005DA0">
        <w:rPr>
          <w:color w:val="000000"/>
          <w:spacing w:val="1"/>
          <w:w w:val="115"/>
        </w:rPr>
        <w:t xml:space="preserve"> </w:t>
      </w:r>
      <w:r w:rsidRPr="00005DA0">
        <w:rPr>
          <w:color w:val="000000"/>
          <w:w w:val="115"/>
        </w:rPr>
        <w:t>национально-культурной</w:t>
      </w:r>
      <w:r w:rsidRPr="00005DA0">
        <w:rPr>
          <w:color w:val="000000"/>
          <w:spacing w:val="1"/>
          <w:w w:val="115"/>
        </w:rPr>
        <w:t xml:space="preserve"> </w:t>
      </w:r>
      <w:r w:rsidR="00BA038D">
        <w:rPr>
          <w:color w:val="000000"/>
          <w:w w:val="115"/>
        </w:rPr>
        <w:t>идентич</w:t>
      </w:r>
      <w:r w:rsidRPr="00005DA0">
        <w:rPr>
          <w:color w:val="000000"/>
          <w:w w:val="120"/>
        </w:rPr>
        <w:t>ности и способности к диалогу культур; освоению духовного</w:t>
      </w:r>
      <w:r w:rsidRPr="00005DA0">
        <w:rPr>
          <w:color w:val="000000"/>
          <w:spacing w:val="-57"/>
          <w:w w:val="120"/>
        </w:rPr>
        <w:t xml:space="preserve"> </w:t>
      </w:r>
      <w:r w:rsidRPr="00005DA0">
        <w:rPr>
          <w:color w:val="000000"/>
          <w:spacing w:val="-1"/>
          <w:w w:val="120"/>
        </w:rPr>
        <w:t>опыта</w:t>
      </w:r>
      <w:r w:rsidRPr="00005DA0">
        <w:rPr>
          <w:color w:val="000000"/>
          <w:spacing w:val="-10"/>
          <w:w w:val="120"/>
        </w:rPr>
        <w:t xml:space="preserve"> </w:t>
      </w:r>
      <w:r w:rsidRPr="00005DA0">
        <w:rPr>
          <w:color w:val="000000"/>
          <w:spacing w:val="-1"/>
          <w:w w:val="120"/>
        </w:rPr>
        <w:t>человечества,</w:t>
      </w:r>
      <w:r w:rsidRPr="00005DA0">
        <w:rPr>
          <w:color w:val="000000"/>
          <w:spacing w:val="-9"/>
          <w:w w:val="120"/>
        </w:rPr>
        <w:t xml:space="preserve"> </w:t>
      </w:r>
      <w:r w:rsidRPr="00005DA0">
        <w:rPr>
          <w:color w:val="000000"/>
          <w:w w:val="120"/>
        </w:rPr>
        <w:t>национальных</w:t>
      </w:r>
      <w:r w:rsidRPr="00005DA0">
        <w:rPr>
          <w:color w:val="000000"/>
          <w:spacing w:val="-9"/>
          <w:w w:val="120"/>
        </w:rPr>
        <w:t xml:space="preserve"> </w:t>
      </w:r>
      <w:r w:rsidRPr="00005DA0">
        <w:rPr>
          <w:color w:val="000000"/>
          <w:w w:val="120"/>
        </w:rPr>
        <w:t>и</w:t>
      </w:r>
      <w:r w:rsidRPr="00005DA0">
        <w:rPr>
          <w:color w:val="000000"/>
          <w:spacing w:val="-9"/>
          <w:w w:val="120"/>
        </w:rPr>
        <w:t xml:space="preserve"> </w:t>
      </w:r>
      <w:r w:rsidRPr="00005DA0">
        <w:rPr>
          <w:color w:val="000000"/>
          <w:w w:val="120"/>
        </w:rPr>
        <w:t>общечеловеческих</w:t>
      </w:r>
      <w:r w:rsidRPr="00005DA0">
        <w:rPr>
          <w:color w:val="000000"/>
          <w:spacing w:val="-9"/>
          <w:w w:val="120"/>
        </w:rPr>
        <w:t xml:space="preserve"> </w:t>
      </w:r>
      <w:r w:rsidR="00BA038D">
        <w:rPr>
          <w:color w:val="000000"/>
          <w:w w:val="120"/>
        </w:rPr>
        <w:t>куль</w:t>
      </w:r>
      <w:r w:rsidRPr="00005DA0">
        <w:rPr>
          <w:color w:val="000000"/>
          <w:w w:val="115"/>
        </w:rPr>
        <w:t>турных традиций и ценност</w:t>
      </w:r>
      <w:r w:rsidR="00BA038D">
        <w:rPr>
          <w:color w:val="000000"/>
          <w:w w:val="115"/>
        </w:rPr>
        <w:t>ей; формированию гуманистическо</w:t>
      </w:r>
      <w:r w:rsidRPr="00005DA0">
        <w:rPr>
          <w:color w:val="000000"/>
          <w:w w:val="120"/>
        </w:rPr>
        <w:t>го</w:t>
      </w:r>
      <w:r w:rsidRPr="00005DA0">
        <w:rPr>
          <w:color w:val="000000"/>
          <w:spacing w:val="-13"/>
          <w:w w:val="120"/>
        </w:rPr>
        <w:t xml:space="preserve"> </w:t>
      </w:r>
      <w:r w:rsidRPr="00005DA0">
        <w:rPr>
          <w:color w:val="000000"/>
          <w:w w:val="120"/>
        </w:rPr>
        <w:t>мировоззрения.</w:t>
      </w:r>
    </w:p>
    <w:p w14:paraId="267A4208" w14:textId="77777777" w:rsidR="005B2FBF" w:rsidRPr="00005DA0" w:rsidRDefault="00005DA0" w:rsidP="00BA038D">
      <w:pPr>
        <w:pStyle w:val="a5"/>
        <w:ind w:firstLine="567"/>
        <w:jc w:val="both"/>
        <w:rPr>
          <w:color w:val="000000"/>
        </w:rPr>
      </w:pPr>
      <w:r w:rsidRPr="00005DA0">
        <w:rPr>
          <w:color w:val="000000"/>
          <w:w w:val="120"/>
        </w:rPr>
        <w:t>Задачи,</w:t>
      </w:r>
      <w:r w:rsidRPr="00005DA0">
        <w:rPr>
          <w:color w:val="000000"/>
          <w:spacing w:val="-13"/>
          <w:w w:val="120"/>
        </w:rPr>
        <w:t xml:space="preserve"> </w:t>
      </w:r>
      <w:r w:rsidRPr="00005DA0">
        <w:rPr>
          <w:color w:val="000000"/>
          <w:w w:val="120"/>
        </w:rPr>
        <w:t>связанные</w:t>
      </w:r>
      <w:r w:rsidRPr="00005DA0">
        <w:rPr>
          <w:color w:val="000000"/>
          <w:spacing w:val="-13"/>
          <w:w w:val="120"/>
        </w:rPr>
        <w:t xml:space="preserve"> </w:t>
      </w:r>
      <w:r w:rsidRPr="00005DA0">
        <w:rPr>
          <w:color w:val="000000"/>
          <w:w w:val="120"/>
        </w:rPr>
        <w:t>с</w:t>
      </w:r>
      <w:r w:rsidRPr="00005DA0">
        <w:rPr>
          <w:color w:val="000000"/>
          <w:spacing w:val="-12"/>
          <w:w w:val="120"/>
        </w:rPr>
        <w:t xml:space="preserve"> </w:t>
      </w:r>
      <w:r w:rsidRPr="00005DA0">
        <w:rPr>
          <w:color w:val="000000"/>
          <w:w w:val="120"/>
        </w:rPr>
        <w:t>осознанием</w:t>
      </w:r>
      <w:r w:rsidRPr="00005DA0">
        <w:rPr>
          <w:color w:val="000000"/>
          <w:spacing w:val="-13"/>
          <w:w w:val="120"/>
        </w:rPr>
        <w:t xml:space="preserve"> </w:t>
      </w:r>
      <w:r w:rsidRPr="00005DA0">
        <w:rPr>
          <w:color w:val="000000"/>
          <w:w w:val="120"/>
        </w:rPr>
        <w:t>значимости</w:t>
      </w:r>
      <w:r w:rsidRPr="00005DA0">
        <w:rPr>
          <w:color w:val="000000"/>
          <w:spacing w:val="-12"/>
          <w:w w:val="120"/>
        </w:rPr>
        <w:t xml:space="preserve"> </w:t>
      </w:r>
      <w:r w:rsidRPr="00005DA0">
        <w:rPr>
          <w:color w:val="000000"/>
          <w:w w:val="120"/>
        </w:rPr>
        <w:t>чтения</w:t>
      </w:r>
      <w:r w:rsidRPr="00005DA0">
        <w:rPr>
          <w:color w:val="000000"/>
          <w:spacing w:val="-13"/>
          <w:w w:val="120"/>
        </w:rPr>
        <w:t xml:space="preserve"> </w:t>
      </w:r>
      <w:r w:rsidRPr="00005DA0">
        <w:rPr>
          <w:color w:val="000000"/>
          <w:w w:val="120"/>
        </w:rPr>
        <w:t>и</w:t>
      </w:r>
      <w:r w:rsidRPr="00005DA0">
        <w:rPr>
          <w:color w:val="000000"/>
          <w:spacing w:val="-12"/>
          <w:w w:val="120"/>
        </w:rPr>
        <w:t xml:space="preserve"> </w:t>
      </w:r>
      <w:r w:rsidR="00BA038D">
        <w:rPr>
          <w:color w:val="000000"/>
          <w:w w:val="120"/>
        </w:rPr>
        <w:t>изуче</w:t>
      </w:r>
      <w:r w:rsidRPr="00005DA0">
        <w:rPr>
          <w:color w:val="000000"/>
          <w:w w:val="120"/>
        </w:rPr>
        <w:t>ния</w:t>
      </w:r>
      <w:r w:rsidR="00D87583">
        <w:rPr>
          <w:color w:val="000000"/>
          <w:w w:val="120"/>
        </w:rPr>
        <w:t xml:space="preserve"> </w:t>
      </w:r>
      <w:r w:rsidRPr="00005DA0">
        <w:rPr>
          <w:color w:val="000000"/>
          <w:w w:val="120"/>
        </w:rPr>
        <w:t>литературы</w:t>
      </w:r>
      <w:r w:rsidR="00D87583">
        <w:rPr>
          <w:color w:val="000000"/>
          <w:w w:val="120"/>
        </w:rPr>
        <w:t xml:space="preserve"> </w:t>
      </w:r>
      <w:r w:rsidRPr="00005DA0">
        <w:rPr>
          <w:color w:val="000000"/>
          <w:w w:val="120"/>
        </w:rPr>
        <w:t>для</w:t>
      </w:r>
      <w:r w:rsidR="00D87583">
        <w:rPr>
          <w:color w:val="000000"/>
          <w:w w:val="120"/>
        </w:rPr>
        <w:t xml:space="preserve"> </w:t>
      </w:r>
      <w:r w:rsidRPr="00005DA0">
        <w:rPr>
          <w:color w:val="000000"/>
          <w:w w:val="120"/>
        </w:rPr>
        <w:t>дальнейшего</w:t>
      </w:r>
      <w:r w:rsidR="00D87583">
        <w:rPr>
          <w:color w:val="000000"/>
          <w:w w:val="120"/>
        </w:rPr>
        <w:t xml:space="preserve"> </w:t>
      </w:r>
      <w:r w:rsidRPr="00005DA0">
        <w:rPr>
          <w:color w:val="000000"/>
          <w:w w:val="120"/>
        </w:rPr>
        <w:t>развития</w:t>
      </w:r>
      <w:r w:rsidR="00D87583">
        <w:rPr>
          <w:color w:val="000000"/>
          <w:w w:val="120"/>
        </w:rPr>
        <w:t xml:space="preserve"> </w:t>
      </w:r>
      <w:r w:rsidRPr="00005DA0">
        <w:rPr>
          <w:color w:val="000000"/>
          <w:w w:val="120"/>
        </w:rPr>
        <w:t>обучающихся,</w:t>
      </w:r>
      <w:r w:rsidR="00BA038D">
        <w:rPr>
          <w:color w:val="000000"/>
        </w:rPr>
        <w:t xml:space="preserve"> с</w:t>
      </w:r>
      <w:r w:rsidRPr="00005DA0">
        <w:rPr>
          <w:color w:val="000000"/>
          <w:spacing w:val="1"/>
          <w:w w:val="115"/>
        </w:rPr>
        <w:t xml:space="preserve"> </w:t>
      </w:r>
      <w:r w:rsidRPr="00005DA0">
        <w:rPr>
          <w:color w:val="000000"/>
          <w:w w:val="115"/>
        </w:rPr>
        <w:t>формированием</w:t>
      </w:r>
      <w:r w:rsidRPr="00005DA0">
        <w:rPr>
          <w:color w:val="000000"/>
          <w:spacing w:val="1"/>
          <w:w w:val="115"/>
        </w:rPr>
        <w:t xml:space="preserve"> </w:t>
      </w:r>
      <w:r w:rsidRPr="00005DA0">
        <w:rPr>
          <w:color w:val="000000"/>
          <w:w w:val="115"/>
        </w:rPr>
        <w:t>их</w:t>
      </w:r>
      <w:r w:rsidRPr="00005DA0">
        <w:rPr>
          <w:color w:val="000000"/>
          <w:spacing w:val="1"/>
          <w:w w:val="115"/>
        </w:rPr>
        <w:t xml:space="preserve"> </w:t>
      </w:r>
      <w:r w:rsidRPr="00005DA0">
        <w:rPr>
          <w:color w:val="000000"/>
          <w:w w:val="115"/>
        </w:rPr>
        <w:t>потребности</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Pr="00005DA0">
        <w:rPr>
          <w:color w:val="000000"/>
          <w:w w:val="115"/>
        </w:rPr>
        <w:t>систематическом</w:t>
      </w:r>
      <w:r w:rsidR="00D87583">
        <w:rPr>
          <w:color w:val="000000"/>
          <w:w w:val="115"/>
        </w:rPr>
        <w:t xml:space="preserve"> </w:t>
      </w:r>
      <w:r w:rsidRPr="00005DA0">
        <w:rPr>
          <w:color w:val="000000"/>
          <w:w w:val="115"/>
        </w:rPr>
        <w:t>чтении</w:t>
      </w:r>
      <w:r w:rsidRPr="00005DA0">
        <w:rPr>
          <w:color w:val="000000"/>
          <w:spacing w:val="-55"/>
          <w:w w:val="115"/>
        </w:rPr>
        <w:t xml:space="preserve"> </w:t>
      </w:r>
      <w:r w:rsidRPr="00005DA0">
        <w:rPr>
          <w:color w:val="000000"/>
          <w:w w:val="115"/>
        </w:rPr>
        <w:t xml:space="preserve">как средстве познания мира и </w:t>
      </w:r>
      <w:r w:rsidR="00BA038D">
        <w:rPr>
          <w:color w:val="000000"/>
          <w:w w:val="115"/>
        </w:rPr>
        <w:t>себя в этом мире, с гармонизаци</w:t>
      </w:r>
      <w:r w:rsidRPr="00005DA0">
        <w:rPr>
          <w:color w:val="000000"/>
          <w:w w:val="115"/>
        </w:rPr>
        <w:t>ей отношений человека и общ</w:t>
      </w:r>
      <w:r w:rsidR="00BA038D">
        <w:rPr>
          <w:color w:val="000000"/>
          <w:w w:val="115"/>
        </w:rPr>
        <w:t>ества, ориентированы на воспита</w:t>
      </w:r>
      <w:r w:rsidRPr="00005DA0">
        <w:rPr>
          <w:color w:val="000000"/>
          <w:w w:val="115"/>
        </w:rPr>
        <w:t xml:space="preserve">ние и развитие мотивации </w:t>
      </w:r>
      <w:r w:rsidR="00BA038D">
        <w:rPr>
          <w:color w:val="000000"/>
          <w:w w:val="115"/>
        </w:rPr>
        <w:t>к чтению художественных произве</w:t>
      </w:r>
      <w:r w:rsidRPr="00005DA0">
        <w:rPr>
          <w:color w:val="000000"/>
          <w:w w:val="115"/>
        </w:rPr>
        <w:t>дений, как изучаемых на уро</w:t>
      </w:r>
      <w:r w:rsidR="00BA038D">
        <w:rPr>
          <w:color w:val="000000"/>
          <w:w w:val="115"/>
        </w:rPr>
        <w:t>ках, так и прочитанных самостоя</w:t>
      </w:r>
      <w:r w:rsidRPr="00005DA0">
        <w:rPr>
          <w:color w:val="000000"/>
          <w:w w:val="115"/>
        </w:rPr>
        <w:t>тельно,</w:t>
      </w:r>
      <w:r w:rsidRPr="00005DA0">
        <w:rPr>
          <w:color w:val="000000"/>
          <w:spacing w:val="1"/>
          <w:w w:val="115"/>
        </w:rPr>
        <w:t xml:space="preserve"> </w:t>
      </w:r>
      <w:r w:rsidRPr="00005DA0">
        <w:rPr>
          <w:color w:val="000000"/>
          <w:w w:val="115"/>
        </w:rPr>
        <w:t>что</w:t>
      </w:r>
      <w:r w:rsidRPr="00005DA0">
        <w:rPr>
          <w:color w:val="000000"/>
          <w:spacing w:val="1"/>
          <w:w w:val="115"/>
        </w:rPr>
        <w:t xml:space="preserve"> </w:t>
      </w:r>
      <w:r w:rsidRPr="00005DA0">
        <w:rPr>
          <w:color w:val="000000"/>
          <w:w w:val="115"/>
        </w:rPr>
        <w:t>способствует</w:t>
      </w:r>
      <w:r w:rsidRPr="00005DA0">
        <w:rPr>
          <w:color w:val="000000"/>
          <w:spacing w:val="1"/>
          <w:w w:val="115"/>
        </w:rPr>
        <w:t xml:space="preserve"> </w:t>
      </w:r>
      <w:r w:rsidRPr="00005DA0">
        <w:rPr>
          <w:color w:val="000000"/>
          <w:w w:val="115"/>
        </w:rPr>
        <w:t>накоплению</w:t>
      </w:r>
      <w:r w:rsidRPr="00005DA0">
        <w:rPr>
          <w:color w:val="000000"/>
          <w:spacing w:val="1"/>
          <w:w w:val="115"/>
        </w:rPr>
        <w:t xml:space="preserve"> </w:t>
      </w:r>
      <w:r w:rsidRPr="00005DA0">
        <w:rPr>
          <w:color w:val="000000"/>
          <w:w w:val="115"/>
        </w:rPr>
        <w:t>позитивного</w:t>
      </w:r>
      <w:r w:rsidRPr="00005DA0">
        <w:rPr>
          <w:color w:val="000000"/>
          <w:spacing w:val="1"/>
          <w:w w:val="115"/>
        </w:rPr>
        <w:t xml:space="preserve"> </w:t>
      </w:r>
      <w:r w:rsidRPr="00005DA0">
        <w:rPr>
          <w:color w:val="000000"/>
          <w:w w:val="115"/>
        </w:rPr>
        <w:t>опыта</w:t>
      </w:r>
      <w:r w:rsidRPr="00005DA0">
        <w:rPr>
          <w:color w:val="000000"/>
          <w:spacing w:val="1"/>
          <w:w w:val="115"/>
        </w:rPr>
        <w:t xml:space="preserve"> </w:t>
      </w:r>
      <w:r w:rsidRPr="00005DA0">
        <w:rPr>
          <w:color w:val="000000"/>
          <w:w w:val="115"/>
        </w:rPr>
        <w:t>освоения литературных произведений, в том числе в процессе</w:t>
      </w:r>
      <w:r w:rsidRPr="00005DA0">
        <w:rPr>
          <w:color w:val="000000"/>
          <w:spacing w:val="1"/>
          <w:w w:val="115"/>
        </w:rPr>
        <w:t xml:space="preserve"> </w:t>
      </w:r>
      <w:r w:rsidRPr="00005DA0">
        <w:rPr>
          <w:color w:val="000000"/>
          <w:w w:val="115"/>
        </w:rPr>
        <w:t>участия в различных мероприятиях, посвящённых литературе,</w:t>
      </w:r>
      <w:r w:rsidRPr="00005DA0">
        <w:rPr>
          <w:color w:val="000000"/>
          <w:spacing w:val="1"/>
          <w:w w:val="115"/>
        </w:rPr>
        <w:t xml:space="preserve"> </w:t>
      </w:r>
      <w:r w:rsidRPr="00005DA0">
        <w:rPr>
          <w:color w:val="000000"/>
          <w:w w:val="115"/>
        </w:rPr>
        <w:t>чтению,</w:t>
      </w:r>
      <w:r w:rsidRPr="00005DA0">
        <w:rPr>
          <w:color w:val="000000"/>
          <w:spacing w:val="-9"/>
          <w:w w:val="115"/>
        </w:rPr>
        <w:t xml:space="preserve"> </w:t>
      </w:r>
      <w:r w:rsidRPr="00005DA0">
        <w:rPr>
          <w:color w:val="000000"/>
          <w:w w:val="115"/>
        </w:rPr>
        <w:t>книжной</w:t>
      </w:r>
      <w:r w:rsidRPr="00005DA0">
        <w:rPr>
          <w:color w:val="000000"/>
          <w:spacing w:val="-8"/>
          <w:w w:val="115"/>
        </w:rPr>
        <w:t xml:space="preserve"> </w:t>
      </w:r>
      <w:r w:rsidRPr="00005DA0">
        <w:rPr>
          <w:color w:val="000000"/>
          <w:w w:val="115"/>
        </w:rPr>
        <w:t>культуре.</w:t>
      </w:r>
    </w:p>
    <w:p w14:paraId="3B43F67D" w14:textId="77777777" w:rsidR="005B2FBF" w:rsidRPr="00005DA0" w:rsidRDefault="00005DA0" w:rsidP="00005DA0">
      <w:pPr>
        <w:pStyle w:val="a5"/>
        <w:ind w:firstLine="567"/>
        <w:jc w:val="both"/>
        <w:rPr>
          <w:color w:val="000000"/>
        </w:rPr>
      </w:pPr>
      <w:r w:rsidRPr="00005DA0">
        <w:rPr>
          <w:color w:val="000000"/>
          <w:w w:val="115"/>
        </w:rPr>
        <w:t>Задачи, связанные с восп</w:t>
      </w:r>
      <w:r w:rsidR="00BA038D">
        <w:rPr>
          <w:color w:val="000000"/>
          <w:w w:val="115"/>
        </w:rPr>
        <w:t>итанием квалифицированного чита</w:t>
      </w:r>
      <w:r w:rsidRPr="00005DA0">
        <w:rPr>
          <w:color w:val="000000"/>
          <w:w w:val="115"/>
        </w:rPr>
        <w:t>теля,</w:t>
      </w:r>
      <w:r w:rsidRPr="00005DA0">
        <w:rPr>
          <w:color w:val="000000"/>
          <w:spacing w:val="1"/>
          <w:w w:val="115"/>
        </w:rPr>
        <w:t xml:space="preserve"> </w:t>
      </w:r>
      <w:r w:rsidRPr="00005DA0">
        <w:rPr>
          <w:color w:val="000000"/>
          <w:w w:val="115"/>
        </w:rPr>
        <w:t>обладающего</w:t>
      </w:r>
      <w:r w:rsidRPr="00005DA0">
        <w:rPr>
          <w:color w:val="000000"/>
          <w:spacing w:val="1"/>
          <w:w w:val="115"/>
        </w:rPr>
        <w:t xml:space="preserve"> </w:t>
      </w:r>
      <w:r w:rsidRPr="00005DA0">
        <w:rPr>
          <w:color w:val="000000"/>
          <w:w w:val="115"/>
        </w:rPr>
        <w:t>эстетическим</w:t>
      </w:r>
      <w:r w:rsidRPr="00005DA0">
        <w:rPr>
          <w:color w:val="000000"/>
          <w:spacing w:val="1"/>
          <w:w w:val="115"/>
        </w:rPr>
        <w:t xml:space="preserve"> </w:t>
      </w:r>
      <w:r w:rsidRPr="00005DA0">
        <w:rPr>
          <w:color w:val="000000"/>
          <w:w w:val="115"/>
        </w:rPr>
        <w:t>вкусом,</w:t>
      </w:r>
      <w:r w:rsidRPr="00005DA0">
        <w:rPr>
          <w:color w:val="000000"/>
          <w:spacing w:val="1"/>
          <w:w w:val="115"/>
        </w:rPr>
        <w:t xml:space="preserve"> </w:t>
      </w:r>
      <w:r w:rsidRPr="00005DA0">
        <w:rPr>
          <w:color w:val="000000"/>
          <w:w w:val="115"/>
        </w:rPr>
        <w:t>с</w:t>
      </w:r>
      <w:r w:rsidRPr="00005DA0">
        <w:rPr>
          <w:color w:val="000000"/>
          <w:spacing w:val="1"/>
          <w:w w:val="115"/>
        </w:rPr>
        <w:t xml:space="preserve"> </w:t>
      </w:r>
      <w:r w:rsidRPr="00005DA0">
        <w:rPr>
          <w:color w:val="000000"/>
          <w:w w:val="115"/>
        </w:rPr>
        <w:t>формированием</w:t>
      </w:r>
      <w:r w:rsidRPr="00005DA0">
        <w:rPr>
          <w:color w:val="000000"/>
          <w:spacing w:val="1"/>
          <w:w w:val="115"/>
        </w:rPr>
        <w:t xml:space="preserve"> </w:t>
      </w:r>
      <w:r w:rsidRPr="00005DA0">
        <w:rPr>
          <w:color w:val="000000"/>
          <w:w w:val="115"/>
        </w:rPr>
        <w:t>умений</w:t>
      </w:r>
      <w:r w:rsidR="00D87583">
        <w:rPr>
          <w:color w:val="000000"/>
          <w:w w:val="115"/>
        </w:rPr>
        <w:t xml:space="preserve"> </w:t>
      </w:r>
      <w:r w:rsidRPr="00005DA0">
        <w:rPr>
          <w:color w:val="000000"/>
          <w:w w:val="115"/>
        </w:rPr>
        <w:t>воспринимать,</w:t>
      </w:r>
      <w:r w:rsidR="00D87583">
        <w:rPr>
          <w:color w:val="000000"/>
          <w:w w:val="115"/>
        </w:rPr>
        <w:t xml:space="preserve"> </w:t>
      </w:r>
      <w:r w:rsidRPr="00005DA0">
        <w:rPr>
          <w:color w:val="000000"/>
          <w:w w:val="115"/>
        </w:rPr>
        <w:t>анализировать,</w:t>
      </w:r>
      <w:r w:rsidR="00D87583">
        <w:rPr>
          <w:color w:val="000000"/>
          <w:w w:val="115"/>
        </w:rPr>
        <w:t xml:space="preserve"> </w:t>
      </w:r>
      <w:r w:rsidRPr="00005DA0">
        <w:rPr>
          <w:color w:val="000000"/>
          <w:w w:val="115"/>
        </w:rPr>
        <w:t>критически</w:t>
      </w:r>
      <w:r w:rsidR="00D87583">
        <w:rPr>
          <w:color w:val="000000"/>
          <w:w w:val="115"/>
        </w:rPr>
        <w:t xml:space="preserve"> </w:t>
      </w:r>
      <w:r w:rsidRPr="00005DA0">
        <w:rPr>
          <w:color w:val="000000"/>
          <w:w w:val="115"/>
        </w:rPr>
        <w:t>оценивать</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интерпретировать</w:t>
      </w:r>
      <w:r w:rsidRPr="00005DA0">
        <w:rPr>
          <w:color w:val="000000"/>
          <w:spacing w:val="1"/>
          <w:w w:val="115"/>
        </w:rPr>
        <w:t xml:space="preserve"> </w:t>
      </w:r>
      <w:r w:rsidRPr="00005DA0">
        <w:rPr>
          <w:color w:val="000000"/>
          <w:w w:val="115"/>
        </w:rPr>
        <w:t>прочитанное,</w:t>
      </w:r>
      <w:r w:rsidRPr="00005DA0">
        <w:rPr>
          <w:color w:val="000000"/>
          <w:spacing w:val="1"/>
          <w:w w:val="115"/>
        </w:rPr>
        <w:t xml:space="preserve"> </w:t>
      </w:r>
      <w:r w:rsidRPr="00005DA0">
        <w:rPr>
          <w:color w:val="000000"/>
          <w:w w:val="115"/>
        </w:rPr>
        <w:t>направлены</w:t>
      </w:r>
      <w:r w:rsidRPr="00005DA0">
        <w:rPr>
          <w:color w:val="000000"/>
          <w:spacing w:val="1"/>
          <w:w w:val="115"/>
        </w:rPr>
        <w:t xml:space="preserve"> </w:t>
      </w:r>
      <w:r w:rsidRPr="00005DA0">
        <w:rPr>
          <w:color w:val="000000"/>
          <w:w w:val="115"/>
        </w:rPr>
        <w:t>на</w:t>
      </w:r>
      <w:r w:rsidRPr="00005DA0">
        <w:rPr>
          <w:color w:val="000000"/>
          <w:spacing w:val="1"/>
          <w:w w:val="115"/>
        </w:rPr>
        <w:t xml:space="preserve"> </w:t>
      </w:r>
      <w:r w:rsidR="00BA038D">
        <w:rPr>
          <w:color w:val="000000"/>
          <w:w w:val="115"/>
        </w:rPr>
        <w:t>формирова</w:t>
      </w:r>
      <w:r w:rsidRPr="00005DA0">
        <w:rPr>
          <w:color w:val="000000"/>
          <w:w w:val="115"/>
        </w:rPr>
        <w:t>ние у школьников системы знаний о литературе как искусстве</w:t>
      </w:r>
      <w:r w:rsidRPr="00005DA0">
        <w:rPr>
          <w:color w:val="000000"/>
          <w:spacing w:val="1"/>
          <w:w w:val="115"/>
        </w:rPr>
        <w:t xml:space="preserve"> </w:t>
      </w:r>
      <w:r w:rsidRPr="00005DA0">
        <w:rPr>
          <w:color w:val="000000"/>
          <w:w w:val="115"/>
        </w:rPr>
        <w:t xml:space="preserve">слова, в том числе основных </w:t>
      </w:r>
      <w:r w:rsidR="00BA038D">
        <w:rPr>
          <w:color w:val="000000"/>
          <w:w w:val="115"/>
        </w:rPr>
        <w:t>теоретико- и историко-литератур</w:t>
      </w:r>
      <w:r w:rsidRPr="00005DA0">
        <w:rPr>
          <w:color w:val="000000"/>
          <w:w w:val="115"/>
        </w:rPr>
        <w:t>ных знаний, необходимых дл</w:t>
      </w:r>
      <w:r w:rsidR="00BA038D">
        <w:rPr>
          <w:color w:val="000000"/>
          <w:w w:val="115"/>
        </w:rPr>
        <w:t>я понимания, анализа и интерпре</w:t>
      </w:r>
      <w:r w:rsidRPr="00005DA0">
        <w:rPr>
          <w:color w:val="000000"/>
          <w:w w:val="115"/>
        </w:rPr>
        <w:t>тации</w:t>
      </w:r>
      <w:r w:rsidRPr="00005DA0">
        <w:rPr>
          <w:color w:val="000000"/>
          <w:spacing w:val="1"/>
          <w:w w:val="115"/>
        </w:rPr>
        <w:t xml:space="preserve"> </w:t>
      </w:r>
      <w:r w:rsidRPr="00005DA0">
        <w:rPr>
          <w:color w:val="000000"/>
          <w:w w:val="115"/>
        </w:rPr>
        <w:t>художественных</w:t>
      </w:r>
      <w:r w:rsidR="00D87583">
        <w:rPr>
          <w:color w:val="000000"/>
          <w:w w:val="115"/>
        </w:rPr>
        <w:t xml:space="preserve"> </w:t>
      </w:r>
      <w:r w:rsidRPr="00005DA0">
        <w:rPr>
          <w:color w:val="000000"/>
          <w:w w:val="115"/>
        </w:rPr>
        <w:t>произведений,</w:t>
      </w:r>
      <w:r w:rsidR="00D87583">
        <w:rPr>
          <w:color w:val="000000"/>
          <w:w w:val="115"/>
        </w:rPr>
        <w:t xml:space="preserve"> </w:t>
      </w:r>
      <w:r w:rsidRPr="00005DA0">
        <w:rPr>
          <w:color w:val="000000"/>
          <w:w w:val="115"/>
        </w:rPr>
        <w:t>умения</w:t>
      </w:r>
      <w:r w:rsidR="00D87583">
        <w:rPr>
          <w:color w:val="000000"/>
          <w:w w:val="115"/>
        </w:rPr>
        <w:t xml:space="preserve"> </w:t>
      </w:r>
      <w:r w:rsidRPr="00005DA0">
        <w:rPr>
          <w:color w:val="000000"/>
          <w:w w:val="115"/>
        </w:rPr>
        <w:t>воспринимать</w:t>
      </w:r>
      <w:r w:rsidRPr="00005DA0">
        <w:rPr>
          <w:color w:val="000000"/>
          <w:spacing w:val="1"/>
          <w:w w:val="115"/>
        </w:rPr>
        <w:t xml:space="preserve"> </w:t>
      </w:r>
      <w:r w:rsidRPr="00005DA0">
        <w:rPr>
          <w:color w:val="000000"/>
          <w:w w:val="115"/>
        </w:rPr>
        <w:t>их в историко-культурном конт</w:t>
      </w:r>
      <w:r w:rsidR="00BA038D">
        <w:rPr>
          <w:color w:val="000000"/>
          <w:w w:val="115"/>
        </w:rPr>
        <w:t>ексте, сопоставлять с произведе</w:t>
      </w:r>
      <w:r w:rsidRPr="00005DA0">
        <w:rPr>
          <w:color w:val="000000"/>
          <w:w w:val="115"/>
        </w:rPr>
        <w:t>ниями других видов искусства; развитие читательских умений,</w:t>
      </w:r>
      <w:r w:rsidRPr="00005DA0">
        <w:rPr>
          <w:color w:val="000000"/>
          <w:spacing w:val="1"/>
          <w:w w:val="115"/>
        </w:rPr>
        <w:t xml:space="preserve"> </w:t>
      </w:r>
      <w:r w:rsidRPr="00005DA0">
        <w:rPr>
          <w:color w:val="000000"/>
          <w:w w:val="115"/>
        </w:rPr>
        <w:t>творческих способностей, эстетического вкуса. Эти задачи направлены на развитие умени</w:t>
      </w:r>
      <w:r w:rsidR="00BA038D">
        <w:rPr>
          <w:color w:val="000000"/>
          <w:w w:val="115"/>
        </w:rPr>
        <w:t>я выявлять проблематику произве</w:t>
      </w:r>
      <w:r w:rsidRPr="00005DA0">
        <w:rPr>
          <w:color w:val="000000"/>
          <w:w w:val="115"/>
        </w:rPr>
        <w:t>дений и их художественные</w:t>
      </w:r>
      <w:r w:rsidR="00BA038D">
        <w:rPr>
          <w:color w:val="000000"/>
          <w:w w:val="115"/>
        </w:rPr>
        <w:t xml:space="preserve"> особенности, комментировать ав</w:t>
      </w:r>
      <w:r w:rsidRPr="00005DA0">
        <w:rPr>
          <w:color w:val="000000"/>
          <w:w w:val="115"/>
        </w:rPr>
        <w:t>торскую позицию и выражат</w:t>
      </w:r>
      <w:r w:rsidR="00BA038D">
        <w:rPr>
          <w:color w:val="000000"/>
          <w:w w:val="115"/>
        </w:rPr>
        <w:t>ь собственное отношение к прочи</w:t>
      </w:r>
      <w:r w:rsidRPr="00005DA0">
        <w:rPr>
          <w:color w:val="000000"/>
          <w:w w:val="115"/>
        </w:rPr>
        <w:t>танному;</w:t>
      </w:r>
      <w:r w:rsidRPr="00005DA0">
        <w:rPr>
          <w:color w:val="000000"/>
          <w:spacing w:val="32"/>
          <w:w w:val="115"/>
        </w:rPr>
        <w:t xml:space="preserve"> </w:t>
      </w:r>
      <w:r w:rsidRPr="00005DA0">
        <w:rPr>
          <w:color w:val="000000"/>
          <w:w w:val="115"/>
        </w:rPr>
        <w:t>воспринимать</w:t>
      </w:r>
      <w:r w:rsidRPr="00005DA0">
        <w:rPr>
          <w:color w:val="000000"/>
          <w:spacing w:val="32"/>
          <w:w w:val="115"/>
        </w:rPr>
        <w:t xml:space="preserve"> </w:t>
      </w:r>
      <w:r w:rsidRPr="00005DA0">
        <w:rPr>
          <w:color w:val="000000"/>
          <w:w w:val="115"/>
        </w:rPr>
        <w:t>тексты</w:t>
      </w:r>
      <w:r w:rsidRPr="00005DA0">
        <w:rPr>
          <w:color w:val="000000"/>
          <w:spacing w:val="32"/>
          <w:w w:val="115"/>
        </w:rPr>
        <w:t xml:space="preserve"> </w:t>
      </w:r>
      <w:r w:rsidRPr="00005DA0">
        <w:rPr>
          <w:color w:val="000000"/>
          <w:w w:val="115"/>
        </w:rPr>
        <w:t>художественных</w:t>
      </w:r>
      <w:r w:rsidRPr="00005DA0">
        <w:rPr>
          <w:color w:val="000000"/>
          <w:spacing w:val="33"/>
          <w:w w:val="115"/>
        </w:rPr>
        <w:t xml:space="preserve"> </w:t>
      </w:r>
      <w:r w:rsidRPr="00005DA0">
        <w:rPr>
          <w:color w:val="000000"/>
          <w:w w:val="115"/>
        </w:rPr>
        <w:t>произведений</w:t>
      </w:r>
      <w:r w:rsidRPr="00005DA0">
        <w:rPr>
          <w:color w:val="000000"/>
          <w:spacing w:val="-55"/>
          <w:w w:val="115"/>
        </w:rPr>
        <w:t xml:space="preserve"> </w:t>
      </w:r>
      <w:r w:rsidRPr="00005DA0">
        <w:rPr>
          <w:color w:val="000000"/>
          <w:w w:val="115"/>
        </w:rPr>
        <w:t>в единстве формы и содержания, реализуя возможнос</w:t>
      </w:r>
      <w:r w:rsidR="0049129F">
        <w:rPr>
          <w:color w:val="000000"/>
          <w:w w:val="115"/>
        </w:rPr>
        <w:t>ть их не</w:t>
      </w:r>
      <w:r w:rsidRPr="00005DA0">
        <w:rPr>
          <w:color w:val="000000"/>
          <w:w w:val="115"/>
        </w:rPr>
        <w:t>однозначного</w:t>
      </w:r>
      <w:r w:rsidRPr="00005DA0">
        <w:rPr>
          <w:color w:val="000000"/>
          <w:spacing w:val="1"/>
          <w:w w:val="115"/>
        </w:rPr>
        <w:t xml:space="preserve"> </w:t>
      </w:r>
      <w:r w:rsidRPr="00005DA0">
        <w:rPr>
          <w:color w:val="000000"/>
          <w:w w:val="115"/>
        </w:rPr>
        <w:t>толкования</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Pr="00005DA0">
        <w:rPr>
          <w:color w:val="000000"/>
          <w:w w:val="115"/>
        </w:rPr>
        <w:t>рамках</w:t>
      </w:r>
      <w:r w:rsidRPr="00005DA0">
        <w:rPr>
          <w:color w:val="000000"/>
          <w:spacing w:val="1"/>
          <w:w w:val="115"/>
        </w:rPr>
        <w:t xml:space="preserve"> </w:t>
      </w:r>
      <w:r w:rsidRPr="00005DA0">
        <w:rPr>
          <w:color w:val="000000"/>
          <w:w w:val="115"/>
        </w:rPr>
        <w:t>достоверных</w:t>
      </w:r>
      <w:r w:rsidRPr="00005DA0">
        <w:rPr>
          <w:color w:val="000000"/>
          <w:spacing w:val="1"/>
          <w:w w:val="115"/>
        </w:rPr>
        <w:t xml:space="preserve"> </w:t>
      </w:r>
      <w:r w:rsidR="0049129F">
        <w:rPr>
          <w:color w:val="000000"/>
          <w:w w:val="115"/>
        </w:rPr>
        <w:t>интерпрета</w:t>
      </w:r>
      <w:r w:rsidRPr="00005DA0">
        <w:rPr>
          <w:color w:val="000000"/>
          <w:w w:val="115"/>
        </w:rPr>
        <w:t>ций; сопоставлять и сравнивать художественные произведения,</w:t>
      </w:r>
      <w:r w:rsidRPr="00005DA0">
        <w:rPr>
          <w:color w:val="000000"/>
          <w:spacing w:val="1"/>
          <w:w w:val="115"/>
        </w:rPr>
        <w:t xml:space="preserve"> </w:t>
      </w:r>
      <w:r w:rsidRPr="00005DA0">
        <w:rPr>
          <w:color w:val="000000"/>
          <w:w w:val="115"/>
        </w:rPr>
        <w:t>их</w:t>
      </w:r>
      <w:r w:rsidRPr="00005DA0">
        <w:rPr>
          <w:color w:val="000000"/>
          <w:spacing w:val="-6"/>
          <w:w w:val="115"/>
        </w:rPr>
        <w:t xml:space="preserve"> </w:t>
      </w:r>
      <w:r w:rsidRPr="00005DA0">
        <w:rPr>
          <w:color w:val="000000"/>
          <w:w w:val="115"/>
        </w:rPr>
        <w:t>фрагменты,</w:t>
      </w:r>
      <w:r w:rsidRPr="00005DA0">
        <w:rPr>
          <w:color w:val="000000"/>
          <w:spacing w:val="-5"/>
          <w:w w:val="115"/>
        </w:rPr>
        <w:t xml:space="preserve"> </w:t>
      </w:r>
      <w:r w:rsidRPr="00005DA0">
        <w:rPr>
          <w:color w:val="000000"/>
          <w:w w:val="115"/>
        </w:rPr>
        <w:t>образы</w:t>
      </w:r>
      <w:r w:rsidRPr="00005DA0">
        <w:rPr>
          <w:color w:val="000000"/>
          <w:spacing w:val="-5"/>
          <w:w w:val="115"/>
        </w:rPr>
        <w:t xml:space="preserve"> </w:t>
      </w:r>
      <w:r w:rsidRPr="00005DA0">
        <w:rPr>
          <w:color w:val="000000"/>
          <w:w w:val="115"/>
        </w:rPr>
        <w:t>и</w:t>
      </w:r>
      <w:r w:rsidRPr="00005DA0">
        <w:rPr>
          <w:color w:val="000000"/>
          <w:spacing w:val="-5"/>
          <w:w w:val="115"/>
        </w:rPr>
        <w:t xml:space="preserve"> </w:t>
      </w:r>
      <w:r w:rsidRPr="00005DA0">
        <w:rPr>
          <w:color w:val="000000"/>
          <w:w w:val="115"/>
        </w:rPr>
        <w:t>проблемы</w:t>
      </w:r>
      <w:r w:rsidRPr="00005DA0">
        <w:rPr>
          <w:color w:val="000000"/>
          <w:spacing w:val="-5"/>
          <w:w w:val="115"/>
        </w:rPr>
        <w:t xml:space="preserve"> </w:t>
      </w:r>
      <w:r w:rsidRPr="00005DA0">
        <w:rPr>
          <w:color w:val="000000"/>
          <w:w w:val="115"/>
        </w:rPr>
        <w:t>как</w:t>
      </w:r>
      <w:r w:rsidRPr="00005DA0">
        <w:rPr>
          <w:color w:val="000000"/>
          <w:spacing w:val="-5"/>
          <w:w w:val="115"/>
        </w:rPr>
        <w:t xml:space="preserve"> </w:t>
      </w:r>
      <w:r w:rsidRPr="00005DA0">
        <w:rPr>
          <w:color w:val="000000"/>
          <w:w w:val="115"/>
        </w:rPr>
        <w:t>между</w:t>
      </w:r>
      <w:r w:rsidRPr="00005DA0">
        <w:rPr>
          <w:color w:val="000000"/>
          <w:spacing w:val="-5"/>
          <w:w w:val="115"/>
        </w:rPr>
        <w:t xml:space="preserve"> </w:t>
      </w:r>
      <w:r w:rsidRPr="00005DA0">
        <w:rPr>
          <w:color w:val="000000"/>
          <w:w w:val="115"/>
        </w:rPr>
        <w:t>собой,</w:t>
      </w:r>
      <w:r w:rsidRPr="00005DA0">
        <w:rPr>
          <w:color w:val="000000"/>
          <w:spacing w:val="-5"/>
          <w:w w:val="115"/>
        </w:rPr>
        <w:t xml:space="preserve"> </w:t>
      </w:r>
      <w:r w:rsidRPr="00005DA0">
        <w:rPr>
          <w:color w:val="000000"/>
          <w:w w:val="115"/>
        </w:rPr>
        <w:t>так</w:t>
      </w:r>
      <w:r w:rsidRPr="00005DA0">
        <w:rPr>
          <w:color w:val="000000"/>
          <w:spacing w:val="-5"/>
          <w:w w:val="115"/>
        </w:rPr>
        <w:t xml:space="preserve"> </w:t>
      </w:r>
      <w:r w:rsidRPr="00005DA0">
        <w:rPr>
          <w:color w:val="000000"/>
          <w:w w:val="115"/>
        </w:rPr>
        <w:t>и</w:t>
      </w:r>
      <w:r w:rsidRPr="00005DA0">
        <w:rPr>
          <w:color w:val="000000"/>
          <w:spacing w:val="-5"/>
          <w:w w:val="115"/>
        </w:rPr>
        <w:t xml:space="preserve"> </w:t>
      </w:r>
      <w:r w:rsidRPr="00005DA0">
        <w:rPr>
          <w:color w:val="000000"/>
          <w:w w:val="115"/>
        </w:rPr>
        <w:t>с</w:t>
      </w:r>
      <w:r w:rsidRPr="00005DA0">
        <w:rPr>
          <w:color w:val="000000"/>
          <w:spacing w:val="-5"/>
          <w:w w:val="115"/>
        </w:rPr>
        <w:t xml:space="preserve"> </w:t>
      </w:r>
      <w:r w:rsidR="0049129F">
        <w:rPr>
          <w:color w:val="000000"/>
          <w:w w:val="115"/>
        </w:rPr>
        <w:t>про</w:t>
      </w:r>
      <w:r w:rsidRPr="00005DA0">
        <w:rPr>
          <w:color w:val="000000"/>
          <w:w w:val="115"/>
        </w:rPr>
        <w:t>изведениями</w:t>
      </w:r>
      <w:r w:rsidR="00D87583">
        <w:rPr>
          <w:color w:val="000000"/>
          <w:w w:val="115"/>
        </w:rPr>
        <w:t xml:space="preserve"> </w:t>
      </w:r>
      <w:r w:rsidRPr="00005DA0">
        <w:rPr>
          <w:color w:val="000000"/>
          <w:w w:val="115"/>
        </w:rPr>
        <w:t>других</w:t>
      </w:r>
      <w:r w:rsidR="00D87583">
        <w:rPr>
          <w:color w:val="000000"/>
          <w:w w:val="115"/>
        </w:rPr>
        <w:t xml:space="preserve"> </w:t>
      </w:r>
      <w:r w:rsidRPr="00005DA0">
        <w:rPr>
          <w:color w:val="000000"/>
          <w:w w:val="115"/>
        </w:rPr>
        <w:t>искусств;</w:t>
      </w:r>
      <w:r w:rsidR="00D87583">
        <w:rPr>
          <w:color w:val="000000"/>
          <w:w w:val="115"/>
        </w:rPr>
        <w:t xml:space="preserve"> </w:t>
      </w:r>
      <w:r w:rsidRPr="00005DA0">
        <w:rPr>
          <w:color w:val="000000"/>
          <w:w w:val="115"/>
        </w:rPr>
        <w:t>формировать</w:t>
      </w:r>
      <w:r w:rsidR="00D87583">
        <w:rPr>
          <w:color w:val="000000"/>
          <w:w w:val="115"/>
        </w:rPr>
        <w:t xml:space="preserve"> </w:t>
      </w:r>
      <w:r w:rsidRPr="00005DA0">
        <w:rPr>
          <w:color w:val="000000"/>
          <w:w w:val="115"/>
        </w:rPr>
        <w:t>представления</w:t>
      </w:r>
      <w:r w:rsidRPr="00005DA0">
        <w:rPr>
          <w:color w:val="000000"/>
          <w:spacing w:val="1"/>
          <w:w w:val="115"/>
        </w:rPr>
        <w:t xml:space="preserve"> </w:t>
      </w:r>
      <w:r w:rsidRPr="00005DA0">
        <w:rPr>
          <w:color w:val="000000"/>
          <w:w w:val="115"/>
        </w:rPr>
        <w:t>о специфике литературы в р</w:t>
      </w:r>
      <w:r w:rsidR="0049129F">
        <w:rPr>
          <w:color w:val="000000"/>
          <w:w w:val="115"/>
        </w:rPr>
        <w:t>яду других искусств и об истори</w:t>
      </w:r>
      <w:r w:rsidRPr="00005DA0">
        <w:rPr>
          <w:color w:val="000000"/>
          <w:w w:val="115"/>
        </w:rPr>
        <w:t>ко-литературном процессе; р</w:t>
      </w:r>
      <w:r w:rsidR="0049129F">
        <w:rPr>
          <w:color w:val="000000"/>
          <w:w w:val="115"/>
        </w:rPr>
        <w:t>азвивать умения поиска необходи</w:t>
      </w:r>
      <w:r w:rsidRPr="00005DA0">
        <w:rPr>
          <w:color w:val="000000"/>
          <w:w w:val="115"/>
        </w:rPr>
        <w:t>мой</w:t>
      </w:r>
      <w:r w:rsidRPr="00005DA0">
        <w:rPr>
          <w:color w:val="000000"/>
          <w:spacing w:val="1"/>
          <w:w w:val="115"/>
        </w:rPr>
        <w:t xml:space="preserve"> </w:t>
      </w:r>
      <w:r w:rsidRPr="00005DA0">
        <w:rPr>
          <w:color w:val="000000"/>
          <w:w w:val="115"/>
        </w:rPr>
        <w:t>информации</w:t>
      </w:r>
      <w:r w:rsidRPr="00005DA0">
        <w:rPr>
          <w:color w:val="000000"/>
          <w:spacing w:val="1"/>
          <w:w w:val="115"/>
        </w:rPr>
        <w:t xml:space="preserve"> </w:t>
      </w:r>
      <w:r w:rsidRPr="00005DA0">
        <w:rPr>
          <w:color w:val="000000"/>
          <w:w w:val="115"/>
        </w:rPr>
        <w:t>с</w:t>
      </w:r>
      <w:r w:rsidRPr="00005DA0">
        <w:rPr>
          <w:color w:val="000000"/>
          <w:spacing w:val="1"/>
          <w:w w:val="115"/>
        </w:rPr>
        <w:t xml:space="preserve"> </w:t>
      </w:r>
      <w:r w:rsidRPr="00005DA0">
        <w:rPr>
          <w:color w:val="000000"/>
          <w:w w:val="115"/>
        </w:rPr>
        <w:t>использованием</w:t>
      </w:r>
      <w:r w:rsidRPr="00005DA0">
        <w:rPr>
          <w:color w:val="000000"/>
          <w:spacing w:val="1"/>
          <w:w w:val="115"/>
        </w:rPr>
        <w:t xml:space="preserve"> </w:t>
      </w:r>
      <w:r w:rsidRPr="00005DA0">
        <w:rPr>
          <w:color w:val="000000"/>
          <w:w w:val="115"/>
        </w:rPr>
        <w:t>различных</w:t>
      </w:r>
      <w:r w:rsidRPr="00005DA0">
        <w:rPr>
          <w:color w:val="000000"/>
          <w:spacing w:val="1"/>
          <w:w w:val="115"/>
        </w:rPr>
        <w:t xml:space="preserve"> </w:t>
      </w:r>
      <w:r w:rsidRPr="00005DA0">
        <w:rPr>
          <w:color w:val="000000"/>
          <w:w w:val="115"/>
        </w:rPr>
        <w:t>источников,</w:t>
      </w:r>
      <w:r w:rsidRPr="00005DA0">
        <w:rPr>
          <w:color w:val="000000"/>
          <w:spacing w:val="1"/>
          <w:w w:val="115"/>
        </w:rPr>
        <w:t xml:space="preserve"> </w:t>
      </w:r>
      <w:r w:rsidRPr="00005DA0">
        <w:rPr>
          <w:color w:val="000000"/>
          <w:w w:val="115"/>
        </w:rPr>
        <w:t>владеть</w:t>
      </w:r>
      <w:r w:rsidRPr="00005DA0">
        <w:rPr>
          <w:color w:val="000000"/>
          <w:spacing w:val="-7"/>
          <w:w w:val="115"/>
        </w:rPr>
        <w:t xml:space="preserve"> </w:t>
      </w:r>
      <w:r w:rsidRPr="00005DA0">
        <w:rPr>
          <w:color w:val="000000"/>
          <w:w w:val="115"/>
        </w:rPr>
        <w:t>навыками</w:t>
      </w:r>
      <w:r w:rsidRPr="00005DA0">
        <w:rPr>
          <w:color w:val="000000"/>
          <w:spacing w:val="-6"/>
          <w:w w:val="115"/>
        </w:rPr>
        <w:t xml:space="preserve"> </w:t>
      </w:r>
      <w:r w:rsidRPr="00005DA0">
        <w:rPr>
          <w:color w:val="000000"/>
          <w:w w:val="115"/>
        </w:rPr>
        <w:t>их</w:t>
      </w:r>
      <w:r w:rsidRPr="00005DA0">
        <w:rPr>
          <w:color w:val="000000"/>
          <w:spacing w:val="-6"/>
          <w:w w:val="115"/>
        </w:rPr>
        <w:t xml:space="preserve"> </w:t>
      </w:r>
      <w:r w:rsidRPr="00005DA0">
        <w:rPr>
          <w:color w:val="000000"/>
          <w:w w:val="115"/>
        </w:rPr>
        <w:t>критической</w:t>
      </w:r>
      <w:r w:rsidRPr="00005DA0">
        <w:rPr>
          <w:color w:val="000000"/>
          <w:spacing w:val="-7"/>
          <w:w w:val="115"/>
        </w:rPr>
        <w:t xml:space="preserve"> </w:t>
      </w:r>
      <w:r w:rsidRPr="00005DA0">
        <w:rPr>
          <w:color w:val="000000"/>
          <w:w w:val="115"/>
        </w:rPr>
        <w:t>оценки.</w:t>
      </w:r>
    </w:p>
    <w:p w14:paraId="3953F220" w14:textId="77777777" w:rsidR="005B2FBF" w:rsidRPr="00005DA0" w:rsidRDefault="00005DA0" w:rsidP="0049129F">
      <w:pPr>
        <w:pStyle w:val="a5"/>
        <w:ind w:firstLine="567"/>
        <w:jc w:val="both"/>
        <w:rPr>
          <w:color w:val="000000"/>
        </w:rPr>
      </w:pPr>
      <w:r w:rsidRPr="00005DA0">
        <w:rPr>
          <w:color w:val="000000"/>
          <w:w w:val="115"/>
        </w:rPr>
        <w:lastRenderedPageBreak/>
        <w:t>Задачи, связанные с осознанием обучающимися ком</w:t>
      </w:r>
      <w:r w:rsidR="0049129F">
        <w:rPr>
          <w:color w:val="000000"/>
          <w:w w:val="115"/>
        </w:rPr>
        <w:t>муника</w:t>
      </w:r>
      <w:r w:rsidRPr="00005DA0">
        <w:rPr>
          <w:color w:val="000000"/>
          <w:w w:val="115"/>
        </w:rPr>
        <w:t>тивно-эстетических</w:t>
      </w:r>
      <w:r w:rsidRPr="00005DA0">
        <w:rPr>
          <w:color w:val="000000"/>
          <w:spacing w:val="1"/>
          <w:w w:val="115"/>
        </w:rPr>
        <w:t xml:space="preserve"> </w:t>
      </w:r>
      <w:r w:rsidRPr="00005DA0">
        <w:rPr>
          <w:color w:val="000000"/>
          <w:w w:val="115"/>
        </w:rPr>
        <w:t>возможностей</w:t>
      </w:r>
      <w:r w:rsidRPr="00005DA0">
        <w:rPr>
          <w:color w:val="000000"/>
          <w:spacing w:val="1"/>
          <w:w w:val="115"/>
        </w:rPr>
        <w:t xml:space="preserve"> </w:t>
      </w:r>
      <w:r w:rsidRPr="00005DA0">
        <w:rPr>
          <w:color w:val="000000"/>
          <w:w w:val="115"/>
        </w:rPr>
        <w:t>языка</w:t>
      </w:r>
      <w:r w:rsidRPr="00005DA0">
        <w:rPr>
          <w:color w:val="000000"/>
          <w:spacing w:val="1"/>
          <w:w w:val="115"/>
        </w:rPr>
        <w:t xml:space="preserve"> </w:t>
      </w:r>
      <w:r w:rsidRPr="00005DA0">
        <w:rPr>
          <w:color w:val="000000"/>
          <w:w w:val="115"/>
        </w:rPr>
        <w:t>на</w:t>
      </w:r>
      <w:r w:rsidRPr="00005DA0">
        <w:rPr>
          <w:color w:val="000000"/>
          <w:spacing w:val="1"/>
          <w:w w:val="115"/>
        </w:rPr>
        <w:t xml:space="preserve"> </w:t>
      </w:r>
      <w:r w:rsidRPr="00005DA0">
        <w:rPr>
          <w:color w:val="000000"/>
          <w:w w:val="115"/>
        </w:rPr>
        <w:t>основе</w:t>
      </w:r>
      <w:r w:rsidRPr="00005DA0">
        <w:rPr>
          <w:color w:val="000000"/>
          <w:spacing w:val="1"/>
          <w:w w:val="115"/>
        </w:rPr>
        <w:t xml:space="preserve"> </w:t>
      </w:r>
      <w:r w:rsidRPr="00005DA0">
        <w:rPr>
          <w:color w:val="000000"/>
          <w:w w:val="115"/>
        </w:rPr>
        <w:t>изучения</w:t>
      </w:r>
      <w:r w:rsidRPr="00005DA0">
        <w:rPr>
          <w:color w:val="000000"/>
          <w:spacing w:val="1"/>
          <w:w w:val="115"/>
        </w:rPr>
        <w:t xml:space="preserve"> </w:t>
      </w:r>
      <w:r w:rsidRPr="00005DA0">
        <w:rPr>
          <w:color w:val="000000"/>
          <w:w w:val="115"/>
        </w:rPr>
        <w:t>выдающихся произведений отечественной культуры, культуры</w:t>
      </w:r>
      <w:r w:rsidRPr="00005DA0">
        <w:rPr>
          <w:color w:val="000000"/>
          <w:spacing w:val="1"/>
          <w:w w:val="115"/>
        </w:rPr>
        <w:t xml:space="preserve"> </w:t>
      </w:r>
      <w:r w:rsidRPr="00005DA0">
        <w:rPr>
          <w:color w:val="000000"/>
          <w:w w:val="115"/>
        </w:rPr>
        <w:t>своего</w:t>
      </w:r>
      <w:r w:rsidRPr="00005DA0">
        <w:rPr>
          <w:color w:val="000000"/>
          <w:spacing w:val="1"/>
          <w:w w:val="115"/>
        </w:rPr>
        <w:t xml:space="preserve"> </w:t>
      </w:r>
      <w:r w:rsidRPr="00005DA0">
        <w:rPr>
          <w:color w:val="000000"/>
          <w:w w:val="115"/>
        </w:rPr>
        <w:t>народа,</w:t>
      </w:r>
      <w:r w:rsidRPr="00005DA0">
        <w:rPr>
          <w:color w:val="000000"/>
          <w:spacing w:val="1"/>
          <w:w w:val="115"/>
        </w:rPr>
        <w:t xml:space="preserve"> </w:t>
      </w:r>
      <w:r w:rsidRPr="00005DA0">
        <w:rPr>
          <w:color w:val="000000"/>
          <w:w w:val="115"/>
        </w:rPr>
        <w:t>мировой</w:t>
      </w:r>
      <w:r w:rsidRPr="00005DA0">
        <w:rPr>
          <w:color w:val="000000"/>
          <w:spacing w:val="1"/>
          <w:w w:val="115"/>
        </w:rPr>
        <w:t xml:space="preserve"> </w:t>
      </w:r>
      <w:r w:rsidRPr="00005DA0">
        <w:rPr>
          <w:color w:val="000000"/>
          <w:w w:val="115"/>
        </w:rPr>
        <w:t>культуры,</w:t>
      </w:r>
      <w:r w:rsidRPr="00005DA0">
        <w:rPr>
          <w:color w:val="000000"/>
          <w:spacing w:val="1"/>
          <w:w w:val="115"/>
        </w:rPr>
        <w:t xml:space="preserve"> </w:t>
      </w:r>
      <w:r w:rsidRPr="00005DA0">
        <w:rPr>
          <w:color w:val="000000"/>
          <w:w w:val="115"/>
        </w:rPr>
        <w:t>направлены</w:t>
      </w:r>
      <w:r w:rsidRPr="00005DA0">
        <w:rPr>
          <w:color w:val="000000"/>
          <w:spacing w:val="1"/>
          <w:w w:val="115"/>
        </w:rPr>
        <w:t xml:space="preserve"> </w:t>
      </w:r>
      <w:r w:rsidRPr="00005DA0">
        <w:rPr>
          <w:color w:val="000000"/>
          <w:w w:val="115"/>
        </w:rPr>
        <w:t>на</w:t>
      </w:r>
      <w:r w:rsidRPr="00005DA0">
        <w:rPr>
          <w:color w:val="000000"/>
          <w:spacing w:val="1"/>
          <w:w w:val="115"/>
        </w:rPr>
        <w:t xml:space="preserve"> </w:t>
      </w:r>
      <w:r w:rsidR="0049129F">
        <w:rPr>
          <w:color w:val="000000"/>
          <w:w w:val="115"/>
        </w:rPr>
        <w:t>совершен</w:t>
      </w:r>
      <w:r w:rsidRPr="00005DA0">
        <w:rPr>
          <w:color w:val="000000"/>
          <w:w w:val="115"/>
        </w:rPr>
        <w:t>ствование речи школьников</w:t>
      </w:r>
      <w:r w:rsidR="0049129F">
        <w:rPr>
          <w:color w:val="000000"/>
          <w:w w:val="115"/>
        </w:rPr>
        <w:t xml:space="preserve"> на примере высоких образцов ху</w:t>
      </w:r>
      <w:r w:rsidRPr="00005DA0">
        <w:rPr>
          <w:color w:val="000000"/>
          <w:w w:val="115"/>
        </w:rPr>
        <w:t>дожественной литературы и у</w:t>
      </w:r>
      <w:r w:rsidR="0049129F">
        <w:rPr>
          <w:color w:val="000000"/>
          <w:w w:val="115"/>
        </w:rPr>
        <w:t>мений создавать разные виды уст</w:t>
      </w:r>
      <w:r w:rsidRPr="00005DA0">
        <w:rPr>
          <w:color w:val="000000"/>
          <w:w w:val="115"/>
        </w:rPr>
        <w:t>ных и письменных высказываний, редактировать их, а также</w:t>
      </w:r>
      <w:r w:rsidRPr="00005DA0">
        <w:rPr>
          <w:color w:val="000000"/>
          <w:spacing w:val="1"/>
          <w:w w:val="115"/>
        </w:rPr>
        <w:t xml:space="preserve"> </w:t>
      </w:r>
      <w:r w:rsidRPr="00005DA0">
        <w:rPr>
          <w:color w:val="000000"/>
          <w:w w:val="115"/>
        </w:rPr>
        <w:t>выразительно</w:t>
      </w:r>
      <w:r w:rsidRPr="00005DA0">
        <w:rPr>
          <w:color w:val="000000"/>
          <w:spacing w:val="24"/>
          <w:w w:val="115"/>
        </w:rPr>
        <w:t xml:space="preserve"> </w:t>
      </w:r>
      <w:r w:rsidRPr="00005DA0">
        <w:rPr>
          <w:color w:val="000000"/>
          <w:w w:val="115"/>
        </w:rPr>
        <w:t>читать</w:t>
      </w:r>
      <w:r w:rsidRPr="00005DA0">
        <w:rPr>
          <w:color w:val="000000"/>
          <w:spacing w:val="25"/>
          <w:w w:val="115"/>
        </w:rPr>
        <w:t xml:space="preserve"> </w:t>
      </w:r>
      <w:r w:rsidRPr="00005DA0">
        <w:rPr>
          <w:color w:val="000000"/>
          <w:w w:val="115"/>
        </w:rPr>
        <w:t>произведения,</w:t>
      </w:r>
      <w:r w:rsidRPr="00005DA0">
        <w:rPr>
          <w:color w:val="000000"/>
          <w:spacing w:val="25"/>
          <w:w w:val="115"/>
        </w:rPr>
        <w:t xml:space="preserve"> </w:t>
      </w:r>
      <w:r w:rsidRPr="00005DA0">
        <w:rPr>
          <w:color w:val="000000"/>
          <w:w w:val="115"/>
        </w:rPr>
        <w:t>в</w:t>
      </w:r>
      <w:r w:rsidRPr="00005DA0">
        <w:rPr>
          <w:color w:val="000000"/>
          <w:spacing w:val="25"/>
          <w:w w:val="115"/>
        </w:rPr>
        <w:t xml:space="preserve"> </w:t>
      </w:r>
      <w:r w:rsidRPr="00005DA0">
        <w:rPr>
          <w:color w:val="000000"/>
          <w:w w:val="115"/>
        </w:rPr>
        <w:t>том</w:t>
      </w:r>
      <w:r w:rsidRPr="00005DA0">
        <w:rPr>
          <w:color w:val="000000"/>
          <w:spacing w:val="25"/>
          <w:w w:val="115"/>
        </w:rPr>
        <w:t xml:space="preserve"> </w:t>
      </w:r>
      <w:r w:rsidRPr="00005DA0">
        <w:rPr>
          <w:color w:val="000000"/>
          <w:w w:val="115"/>
        </w:rPr>
        <w:t>числе</w:t>
      </w:r>
      <w:r w:rsidRPr="00005DA0">
        <w:rPr>
          <w:color w:val="000000"/>
          <w:spacing w:val="25"/>
          <w:w w:val="115"/>
        </w:rPr>
        <w:t xml:space="preserve"> </w:t>
      </w:r>
      <w:r w:rsidRPr="00005DA0">
        <w:rPr>
          <w:color w:val="000000"/>
          <w:w w:val="115"/>
        </w:rPr>
        <w:t>наизусть,</w:t>
      </w:r>
      <w:r w:rsidRPr="00005DA0">
        <w:rPr>
          <w:color w:val="000000"/>
          <w:spacing w:val="24"/>
          <w:w w:val="115"/>
        </w:rPr>
        <w:t xml:space="preserve"> </w:t>
      </w:r>
      <w:r w:rsidR="0049129F">
        <w:rPr>
          <w:color w:val="000000"/>
          <w:w w:val="115"/>
        </w:rPr>
        <w:t>влад</w:t>
      </w:r>
      <w:r w:rsidRPr="00005DA0">
        <w:rPr>
          <w:color w:val="000000"/>
          <w:w w:val="115"/>
        </w:rPr>
        <w:t>еть различными видами перес</w:t>
      </w:r>
      <w:r w:rsidR="0049129F">
        <w:rPr>
          <w:color w:val="000000"/>
          <w:w w:val="115"/>
        </w:rPr>
        <w:t>каза, участвовать в учебном диа</w:t>
      </w:r>
      <w:r w:rsidRPr="00005DA0">
        <w:rPr>
          <w:color w:val="000000"/>
          <w:w w:val="115"/>
        </w:rPr>
        <w:t>логе, адекватно воспринимая</w:t>
      </w:r>
      <w:r w:rsidR="0049129F">
        <w:rPr>
          <w:color w:val="000000"/>
          <w:w w:val="115"/>
        </w:rPr>
        <w:t xml:space="preserve"> чужую точку зрения и аргументи</w:t>
      </w:r>
      <w:r w:rsidRPr="00005DA0">
        <w:rPr>
          <w:color w:val="000000"/>
          <w:w w:val="120"/>
        </w:rPr>
        <w:t>рованно</w:t>
      </w:r>
      <w:r w:rsidRPr="00005DA0">
        <w:rPr>
          <w:color w:val="000000"/>
          <w:spacing w:val="-13"/>
          <w:w w:val="120"/>
        </w:rPr>
        <w:t xml:space="preserve"> </w:t>
      </w:r>
      <w:r w:rsidRPr="00005DA0">
        <w:rPr>
          <w:color w:val="000000"/>
          <w:w w:val="120"/>
        </w:rPr>
        <w:t>отстаивая</w:t>
      </w:r>
      <w:r w:rsidRPr="00005DA0">
        <w:rPr>
          <w:color w:val="000000"/>
          <w:spacing w:val="-13"/>
          <w:w w:val="120"/>
        </w:rPr>
        <w:t xml:space="preserve"> </w:t>
      </w:r>
      <w:r w:rsidRPr="00005DA0">
        <w:rPr>
          <w:color w:val="000000"/>
          <w:w w:val="120"/>
        </w:rPr>
        <w:t>свою.</w:t>
      </w:r>
    </w:p>
    <w:p w14:paraId="647C91DC" w14:textId="77777777" w:rsidR="007656C1" w:rsidRPr="007656C1" w:rsidRDefault="007656C1" w:rsidP="007656C1"/>
    <w:p w14:paraId="6E393BA8" w14:textId="05974FB4" w:rsidR="005B2FBF" w:rsidRPr="0049129F" w:rsidRDefault="0049129F" w:rsidP="0049129F">
      <w:pPr>
        <w:pStyle w:val="1"/>
        <w:pBdr>
          <w:bottom w:val="single" w:sz="4" w:space="1" w:color="auto"/>
        </w:pBdr>
        <w:jc w:val="center"/>
        <w:rPr>
          <w:rFonts w:ascii="Times New Roman" w:hAnsi="Times New Roman" w:cs="Times New Roman"/>
        </w:rPr>
      </w:pPr>
      <w:r>
        <w:rPr>
          <w:w w:val="80"/>
        </w:rPr>
        <w:br w:type="column"/>
      </w:r>
      <w:bookmarkStart w:id="3" w:name="_Toc106276903"/>
      <w:r w:rsidR="00005DA0" w:rsidRPr="0049129F">
        <w:rPr>
          <w:rFonts w:ascii="Times New Roman" w:hAnsi="Times New Roman" w:cs="Times New Roman"/>
          <w:color w:val="000000"/>
          <w:sz w:val="20"/>
        </w:rPr>
        <w:lastRenderedPageBreak/>
        <w:t xml:space="preserve">СОДЕРЖАНИЕ УЧЕБНОГО ПРЕДМЕТА «ЛИТЕРАТУРА» </w:t>
      </w:r>
      <w:r w:rsidR="00720E09">
        <w:rPr>
          <w:rFonts w:ascii="Times New Roman" w:hAnsi="Times New Roman" w:cs="Times New Roman"/>
          <w:color w:val="000000"/>
          <w:sz w:val="20"/>
        </w:rPr>
        <w:br/>
      </w:r>
      <w:r w:rsidR="00005DA0" w:rsidRPr="0049129F">
        <w:rPr>
          <w:rFonts w:ascii="Times New Roman" w:hAnsi="Times New Roman" w:cs="Times New Roman"/>
          <w:color w:val="000000"/>
          <w:sz w:val="20"/>
        </w:rPr>
        <w:t>ПО ГОДАМ ИЗУЧЕНИЯ</w:t>
      </w:r>
      <w:bookmarkEnd w:id="3"/>
    </w:p>
    <w:p w14:paraId="24B2872E" w14:textId="77777777" w:rsidR="005B2FBF" w:rsidRPr="00005DA0" w:rsidRDefault="005B2FBF" w:rsidP="00005DA0">
      <w:pPr>
        <w:pStyle w:val="a5"/>
        <w:ind w:firstLine="567"/>
        <w:jc w:val="both"/>
        <w:rPr>
          <w:b/>
          <w:color w:val="000000"/>
        </w:rPr>
      </w:pPr>
    </w:p>
    <w:p w14:paraId="6FF8BFF5" w14:textId="77777777" w:rsidR="005B2FBF" w:rsidRPr="005A0E17" w:rsidRDefault="00005DA0" w:rsidP="005A0E17">
      <w:pPr>
        <w:pStyle w:val="31"/>
        <w:jc w:val="center"/>
        <w:rPr>
          <w:rFonts w:ascii="Times New Roman" w:hAnsi="Times New Roman" w:cs="Times New Roman"/>
          <w:b/>
          <w:sz w:val="20"/>
        </w:rPr>
      </w:pPr>
      <w:bookmarkStart w:id="4" w:name="_Toc106276904"/>
      <w:r w:rsidRPr="005A0E17">
        <w:rPr>
          <w:rFonts w:ascii="Times New Roman" w:hAnsi="Times New Roman" w:cs="Times New Roman"/>
          <w:b/>
          <w:sz w:val="20"/>
        </w:rPr>
        <w:t>5 КЛАСС</w:t>
      </w:r>
      <w:bookmarkEnd w:id="4"/>
    </w:p>
    <w:p w14:paraId="34E90873" w14:textId="77777777" w:rsidR="005B2FBF" w:rsidRPr="005A0E17" w:rsidRDefault="00005DA0" w:rsidP="005A0E17">
      <w:pPr>
        <w:ind w:firstLine="567"/>
        <w:jc w:val="both"/>
        <w:rPr>
          <w:b/>
          <w:sz w:val="20"/>
        </w:rPr>
      </w:pPr>
      <w:r w:rsidRPr="005A0E17">
        <w:rPr>
          <w:b/>
          <w:sz w:val="20"/>
        </w:rPr>
        <w:t>Мифология</w:t>
      </w:r>
    </w:p>
    <w:p w14:paraId="6AF5F3B9" w14:textId="77777777" w:rsidR="005B2FBF" w:rsidRPr="007656C1" w:rsidRDefault="00005DA0" w:rsidP="00005DA0">
      <w:pPr>
        <w:pStyle w:val="a5"/>
        <w:ind w:firstLine="567"/>
        <w:jc w:val="both"/>
        <w:rPr>
          <w:color w:val="000000"/>
        </w:rPr>
      </w:pPr>
      <w:r w:rsidRPr="00005DA0">
        <w:rPr>
          <w:color w:val="000000"/>
          <w:w w:val="115"/>
        </w:rPr>
        <w:t>Мифы</w:t>
      </w:r>
      <w:r w:rsidRPr="00005DA0">
        <w:rPr>
          <w:color w:val="000000"/>
          <w:spacing w:val="-3"/>
          <w:w w:val="115"/>
        </w:rPr>
        <w:t xml:space="preserve"> </w:t>
      </w:r>
      <w:r w:rsidRPr="007656C1">
        <w:rPr>
          <w:color w:val="000000"/>
          <w:w w:val="115"/>
        </w:rPr>
        <w:t>народов</w:t>
      </w:r>
      <w:r w:rsidRPr="007656C1">
        <w:rPr>
          <w:color w:val="000000"/>
          <w:spacing w:val="-2"/>
          <w:w w:val="115"/>
        </w:rPr>
        <w:t xml:space="preserve"> </w:t>
      </w:r>
      <w:r w:rsidRPr="007656C1">
        <w:rPr>
          <w:color w:val="000000"/>
          <w:w w:val="115"/>
        </w:rPr>
        <w:t>России</w:t>
      </w:r>
      <w:r w:rsidRPr="007656C1">
        <w:rPr>
          <w:color w:val="000000"/>
          <w:spacing w:val="-2"/>
          <w:w w:val="115"/>
        </w:rPr>
        <w:t xml:space="preserve"> </w:t>
      </w:r>
      <w:r w:rsidRPr="007656C1">
        <w:rPr>
          <w:color w:val="000000"/>
          <w:w w:val="115"/>
        </w:rPr>
        <w:t>и</w:t>
      </w:r>
      <w:r w:rsidRPr="007656C1">
        <w:rPr>
          <w:color w:val="000000"/>
          <w:spacing w:val="-2"/>
          <w:w w:val="115"/>
        </w:rPr>
        <w:t xml:space="preserve"> </w:t>
      </w:r>
      <w:r w:rsidRPr="007656C1">
        <w:rPr>
          <w:color w:val="000000"/>
          <w:w w:val="115"/>
        </w:rPr>
        <w:t>мира.</w:t>
      </w:r>
    </w:p>
    <w:p w14:paraId="7893F923" w14:textId="77777777" w:rsidR="005B2FBF" w:rsidRPr="007656C1" w:rsidRDefault="005B2FBF" w:rsidP="000C51E4">
      <w:pPr>
        <w:pStyle w:val="a5"/>
        <w:ind w:firstLine="567"/>
        <w:jc w:val="both"/>
        <w:rPr>
          <w:color w:val="000000"/>
        </w:rPr>
      </w:pPr>
    </w:p>
    <w:p w14:paraId="5FC9BA82" w14:textId="77777777" w:rsidR="005B2FBF" w:rsidRPr="007656C1" w:rsidRDefault="00005DA0" w:rsidP="000C51E4">
      <w:pPr>
        <w:ind w:firstLine="567"/>
        <w:rPr>
          <w:color w:val="000000"/>
          <w:sz w:val="20"/>
          <w:szCs w:val="20"/>
        </w:rPr>
      </w:pPr>
      <w:r w:rsidRPr="007656C1">
        <w:rPr>
          <w:color w:val="000000"/>
          <w:sz w:val="20"/>
          <w:szCs w:val="20"/>
        </w:rPr>
        <w:t>Фольклор</w:t>
      </w:r>
    </w:p>
    <w:p w14:paraId="590504BC" w14:textId="77777777" w:rsidR="005B2FBF" w:rsidRPr="007656C1" w:rsidRDefault="00005DA0" w:rsidP="000C51E4">
      <w:pPr>
        <w:pStyle w:val="a5"/>
        <w:ind w:firstLine="567"/>
        <w:jc w:val="both"/>
        <w:rPr>
          <w:color w:val="000000"/>
        </w:rPr>
      </w:pPr>
      <w:r w:rsidRPr="007656C1">
        <w:rPr>
          <w:color w:val="000000"/>
          <w:w w:val="115"/>
        </w:rPr>
        <w:t>Малые</w:t>
      </w:r>
      <w:r w:rsidRPr="007656C1">
        <w:rPr>
          <w:color w:val="000000"/>
          <w:spacing w:val="18"/>
          <w:w w:val="115"/>
        </w:rPr>
        <w:t xml:space="preserve"> </w:t>
      </w:r>
      <w:r w:rsidRPr="007656C1">
        <w:rPr>
          <w:color w:val="000000"/>
          <w:w w:val="115"/>
        </w:rPr>
        <w:t>жанры:</w:t>
      </w:r>
      <w:r w:rsidRPr="007656C1">
        <w:rPr>
          <w:color w:val="000000"/>
          <w:spacing w:val="19"/>
          <w:w w:val="115"/>
        </w:rPr>
        <w:t xml:space="preserve"> </w:t>
      </w:r>
      <w:r w:rsidRPr="007656C1">
        <w:rPr>
          <w:color w:val="000000"/>
          <w:w w:val="115"/>
        </w:rPr>
        <w:t>пословицы,</w:t>
      </w:r>
      <w:r w:rsidRPr="007656C1">
        <w:rPr>
          <w:color w:val="000000"/>
          <w:spacing w:val="19"/>
          <w:w w:val="115"/>
        </w:rPr>
        <w:t xml:space="preserve"> </w:t>
      </w:r>
      <w:r w:rsidRPr="007656C1">
        <w:rPr>
          <w:color w:val="000000"/>
          <w:w w:val="115"/>
        </w:rPr>
        <w:t>поговорки,</w:t>
      </w:r>
      <w:r w:rsidRPr="007656C1">
        <w:rPr>
          <w:color w:val="000000"/>
          <w:spacing w:val="19"/>
          <w:w w:val="115"/>
        </w:rPr>
        <w:t xml:space="preserve"> </w:t>
      </w:r>
      <w:r w:rsidRPr="007656C1">
        <w:rPr>
          <w:color w:val="000000"/>
          <w:w w:val="115"/>
        </w:rPr>
        <w:t>загадки.</w:t>
      </w:r>
      <w:r w:rsidRPr="007656C1">
        <w:rPr>
          <w:color w:val="000000"/>
          <w:spacing w:val="19"/>
          <w:w w:val="115"/>
        </w:rPr>
        <w:t xml:space="preserve"> </w:t>
      </w:r>
      <w:r w:rsidRPr="007656C1">
        <w:rPr>
          <w:color w:val="000000"/>
          <w:w w:val="115"/>
        </w:rPr>
        <w:t>Сказки</w:t>
      </w:r>
      <w:r w:rsidRPr="007656C1">
        <w:rPr>
          <w:color w:val="000000"/>
          <w:spacing w:val="19"/>
          <w:w w:val="115"/>
        </w:rPr>
        <w:t xml:space="preserve"> </w:t>
      </w:r>
      <w:r w:rsidR="000C51E4" w:rsidRPr="007656C1">
        <w:rPr>
          <w:color w:val="000000"/>
          <w:w w:val="115"/>
        </w:rPr>
        <w:t>наро</w:t>
      </w:r>
      <w:r w:rsidRPr="007656C1">
        <w:rPr>
          <w:color w:val="000000"/>
          <w:w w:val="120"/>
        </w:rPr>
        <w:t>дов</w:t>
      </w:r>
      <w:r w:rsidRPr="007656C1">
        <w:rPr>
          <w:color w:val="000000"/>
          <w:spacing w:val="-15"/>
          <w:w w:val="120"/>
        </w:rPr>
        <w:t xml:space="preserve"> </w:t>
      </w:r>
      <w:r w:rsidRPr="007656C1">
        <w:rPr>
          <w:color w:val="000000"/>
          <w:w w:val="120"/>
        </w:rPr>
        <w:t>России</w:t>
      </w:r>
      <w:r w:rsidRPr="007656C1">
        <w:rPr>
          <w:color w:val="000000"/>
          <w:spacing w:val="-15"/>
          <w:w w:val="120"/>
        </w:rPr>
        <w:t xml:space="preserve"> </w:t>
      </w:r>
      <w:r w:rsidRPr="007656C1">
        <w:rPr>
          <w:color w:val="000000"/>
          <w:w w:val="120"/>
        </w:rPr>
        <w:t>и</w:t>
      </w:r>
      <w:r w:rsidRPr="007656C1">
        <w:rPr>
          <w:color w:val="000000"/>
          <w:spacing w:val="-14"/>
          <w:w w:val="120"/>
        </w:rPr>
        <w:t xml:space="preserve"> </w:t>
      </w:r>
      <w:r w:rsidRPr="007656C1">
        <w:rPr>
          <w:color w:val="000000"/>
          <w:w w:val="120"/>
        </w:rPr>
        <w:t>народов</w:t>
      </w:r>
      <w:r w:rsidRPr="007656C1">
        <w:rPr>
          <w:color w:val="000000"/>
          <w:spacing w:val="-15"/>
          <w:w w:val="120"/>
        </w:rPr>
        <w:t xml:space="preserve"> </w:t>
      </w:r>
      <w:r w:rsidRPr="007656C1">
        <w:rPr>
          <w:color w:val="000000"/>
          <w:w w:val="120"/>
        </w:rPr>
        <w:t>мира</w:t>
      </w:r>
      <w:r w:rsidRPr="007656C1">
        <w:rPr>
          <w:color w:val="000000"/>
          <w:spacing w:val="-15"/>
          <w:w w:val="120"/>
        </w:rPr>
        <w:t xml:space="preserve"> </w:t>
      </w:r>
      <w:r w:rsidRPr="007656C1">
        <w:rPr>
          <w:color w:val="000000"/>
          <w:w w:val="120"/>
        </w:rPr>
        <w:t>(не</w:t>
      </w:r>
      <w:r w:rsidRPr="007656C1">
        <w:rPr>
          <w:color w:val="000000"/>
          <w:spacing w:val="-14"/>
          <w:w w:val="120"/>
        </w:rPr>
        <w:t xml:space="preserve"> </w:t>
      </w:r>
      <w:r w:rsidRPr="007656C1">
        <w:rPr>
          <w:color w:val="000000"/>
          <w:w w:val="120"/>
        </w:rPr>
        <w:t>менее</w:t>
      </w:r>
      <w:r w:rsidRPr="007656C1">
        <w:rPr>
          <w:color w:val="000000"/>
          <w:spacing w:val="-15"/>
          <w:w w:val="120"/>
        </w:rPr>
        <w:t xml:space="preserve"> </w:t>
      </w:r>
      <w:r w:rsidRPr="007656C1">
        <w:rPr>
          <w:color w:val="000000"/>
          <w:w w:val="120"/>
        </w:rPr>
        <w:t>трёх).</w:t>
      </w:r>
    </w:p>
    <w:p w14:paraId="309395A3" w14:textId="77777777" w:rsidR="005B2FBF" w:rsidRPr="007656C1" w:rsidRDefault="00005DA0" w:rsidP="000C51E4">
      <w:pPr>
        <w:ind w:firstLine="567"/>
        <w:rPr>
          <w:b/>
          <w:color w:val="000000"/>
          <w:sz w:val="20"/>
          <w:szCs w:val="20"/>
        </w:rPr>
      </w:pPr>
      <w:r w:rsidRPr="007656C1">
        <w:rPr>
          <w:b/>
          <w:color w:val="000000"/>
          <w:sz w:val="20"/>
          <w:szCs w:val="20"/>
        </w:rPr>
        <w:t>Литература первой половины XIX века</w:t>
      </w:r>
    </w:p>
    <w:p w14:paraId="28E052ED" w14:textId="77777777" w:rsidR="005B2FBF" w:rsidRPr="007656C1" w:rsidRDefault="00005DA0" w:rsidP="000C51E4">
      <w:pPr>
        <w:pStyle w:val="a5"/>
        <w:ind w:firstLine="567"/>
        <w:jc w:val="both"/>
        <w:rPr>
          <w:color w:val="000000"/>
        </w:rPr>
      </w:pPr>
      <w:r w:rsidRPr="007656C1">
        <w:rPr>
          <w:b/>
          <w:color w:val="000000"/>
          <w:w w:val="110"/>
        </w:rPr>
        <w:t>И.</w:t>
      </w:r>
      <w:r w:rsidRPr="007656C1">
        <w:rPr>
          <w:b/>
          <w:color w:val="000000"/>
          <w:spacing w:val="31"/>
          <w:w w:val="110"/>
        </w:rPr>
        <w:t xml:space="preserve"> </w:t>
      </w:r>
      <w:r w:rsidRPr="007656C1">
        <w:rPr>
          <w:b/>
          <w:color w:val="000000"/>
          <w:w w:val="110"/>
        </w:rPr>
        <w:t>А.</w:t>
      </w:r>
      <w:r w:rsidRPr="007656C1">
        <w:rPr>
          <w:b/>
          <w:color w:val="000000"/>
          <w:spacing w:val="31"/>
          <w:w w:val="110"/>
        </w:rPr>
        <w:t xml:space="preserve"> </w:t>
      </w:r>
      <w:r w:rsidRPr="007656C1">
        <w:rPr>
          <w:b/>
          <w:color w:val="000000"/>
          <w:w w:val="110"/>
        </w:rPr>
        <w:t>Крылов.</w:t>
      </w:r>
      <w:r w:rsidRPr="007656C1">
        <w:rPr>
          <w:b/>
          <w:color w:val="000000"/>
          <w:spacing w:val="31"/>
          <w:w w:val="110"/>
        </w:rPr>
        <w:t xml:space="preserve"> </w:t>
      </w:r>
      <w:r w:rsidRPr="007656C1">
        <w:rPr>
          <w:color w:val="000000"/>
          <w:w w:val="110"/>
        </w:rPr>
        <w:t>Басни</w:t>
      </w:r>
      <w:r w:rsidRPr="007656C1">
        <w:rPr>
          <w:color w:val="000000"/>
          <w:spacing w:val="32"/>
          <w:w w:val="110"/>
        </w:rPr>
        <w:t xml:space="preserve"> </w:t>
      </w:r>
      <w:r w:rsidRPr="007656C1">
        <w:rPr>
          <w:color w:val="000000"/>
          <w:w w:val="110"/>
        </w:rPr>
        <w:t>(три</w:t>
      </w:r>
      <w:r w:rsidRPr="007656C1">
        <w:rPr>
          <w:color w:val="000000"/>
          <w:spacing w:val="31"/>
          <w:w w:val="110"/>
        </w:rPr>
        <w:t xml:space="preserve"> </w:t>
      </w:r>
      <w:r w:rsidRPr="007656C1">
        <w:rPr>
          <w:color w:val="000000"/>
          <w:w w:val="110"/>
        </w:rPr>
        <w:t>по</w:t>
      </w:r>
      <w:r w:rsidRPr="007656C1">
        <w:rPr>
          <w:color w:val="000000"/>
          <w:spacing w:val="32"/>
          <w:w w:val="110"/>
        </w:rPr>
        <w:t xml:space="preserve"> </w:t>
      </w:r>
      <w:r w:rsidRPr="007656C1">
        <w:rPr>
          <w:color w:val="000000"/>
          <w:w w:val="110"/>
        </w:rPr>
        <w:t>выбору).</w:t>
      </w:r>
      <w:r w:rsidRPr="007656C1">
        <w:rPr>
          <w:color w:val="000000"/>
          <w:spacing w:val="31"/>
          <w:w w:val="110"/>
        </w:rPr>
        <w:t xml:space="preserve"> </w:t>
      </w:r>
      <w:r w:rsidRPr="007656C1">
        <w:rPr>
          <w:color w:val="000000"/>
          <w:w w:val="110"/>
        </w:rPr>
        <w:t>Например,</w:t>
      </w:r>
      <w:r w:rsidRPr="007656C1">
        <w:rPr>
          <w:color w:val="000000"/>
          <w:spacing w:val="32"/>
          <w:w w:val="110"/>
        </w:rPr>
        <w:t xml:space="preserve"> </w:t>
      </w:r>
      <w:r w:rsidRPr="007656C1">
        <w:rPr>
          <w:color w:val="000000"/>
          <w:w w:val="110"/>
        </w:rPr>
        <w:t>«Волк</w:t>
      </w:r>
      <w:r w:rsidRPr="007656C1">
        <w:rPr>
          <w:color w:val="000000"/>
          <w:spacing w:val="31"/>
          <w:w w:val="110"/>
        </w:rPr>
        <w:t xml:space="preserve"> </w:t>
      </w:r>
      <w:r w:rsidRPr="007656C1">
        <w:rPr>
          <w:color w:val="000000"/>
          <w:w w:val="110"/>
        </w:rPr>
        <w:t>на</w:t>
      </w:r>
      <w:r w:rsidRPr="007656C1">
        <w:rPr>
          <w:color w:val="000000"/>
          <w:spacing w:val="-52"/>
          <w:w w:val="110"/>
        </w:rPr>
        <w:t xml:space="preserve"> </w:t>
      </w:r>
      <w:r w:rsidRPr="007656C1">
        <w:rPr>
          <w:color w:val="000000"/>
          <w:w w:val="110"/>
        </w:rPr>
        <w:t>псарне»,</w:t>
      </w:r>
      <w:r w:rsidRPr="007656C1">
        <w:rPr>
          <w:color w:val="000000"/>
          <w:spacing w:val="28"/>
          <w:w w:val="110"/>
        </w:rPr>
        <w:t xml:space="preserve"> </w:t>
      </w:r>
      <w:r w:rsidRPr="007656C1">
        <w:rPr>
          <w:color w:val="000000"/>
          <w:w w:val="110"/>
        </w:rPr>
        <w:t>«Листы</w:t>
      </w:r>
      <w:r w:rsidRPr="007656C1">
        <w:rPr>
          <w:color w:val="000000"/>
          <w:spacing w:val="28"/>
          <w:w w:val="110"/>
        </w:rPr>
        <w:t xml:space="preserve"> </w:t>
      </w:r>
      <w:r w:rsidRPr="007656C1">
        <w:rPr>
          <w:color w:val="000000"/>
          <w:w w:val="110"/>
        </w:rPr>
        <w:t>и</w:t>
      </w:r>
      <w:r w:rsidRPr="007656C1">
        <w:rPr>
          <w:color w:val="000000"/>
          <w:spacing w:val="28"/>
          <w:w w:val="110"/>
        </w:rPr>
        <w:t xml:space="preserve"> </w:t>
      </w:r>
      <w:r w:rsidRPr="007656C1">
        <w:rPr>
          <w:color w:val="000000"/>
          <w:w w:val="110"/>
        </w:rPr>
        <w:t>Корни»,</w:t>
      </w:r>
      <w:r w:rsidRPr="007656C1">
        <w:rPr>
          <w:color w:val="000000"/>
          <w:spacing w:val="28"/>
          <w:w w:val="110"/>
        </w:rPr>
        <w:t xml:space="preserve"> </w:t>
      </w:r>
      <w:r w:rsidRPr="007656C1">
        <w:rPr>
          <w:color w:val="000000"/>
          <w:w w:val="110"/>
        </w:rPr>
        <w:t>«Свинья</w:t>
      </w:r>
      <w:r w:rsidRPr="007656C1">
        <w:rPr>
          <w:color w:val="000000"/>
          <w:spacing w:val="28"/>
          <w:w w:val="110"/>
        </w:rPr>
        <w:t xml:space="preserve"> </w:t>
      </w:r>
      <w:r w:rsidRPr="007656C1">
        <w:rPr>
          <w:color w:val="000000"/>
          <w:w w:val="110"/>
        </w:rPr>
        <w:t>под</w:t>
      </w:r>
      <w:r w:rsidRPr="007656C1">
        <w:rPr>
          <w:color w:val="000000"/>
          <w:spacing w:val="28"/>
          <w:w w:val="110"/>
        </w:rPr>
        <w:t xml:space="preserve"> </w:t>
      </w:r>
      <w:r w:rsidRPr="007656C1">
        <w:rPr>
          <w:color w:val="000000"/>
          <w:w w:val="110"/>
        </w:rPr>
        <w:t>Дубом»,</w:t>
      </w:r>
      <w:r w:rsidRPr="007656C1">
        <w:rPr>
          <w:color w:val="000000"/>
          <w:spacing w:val="28"/>
          <w:w w:val="110"/>
        </w:rPr>
        <w:t xml:space="preserve"> </w:t>
      </w:r>
      <w:r w:rsidRPr="007656C1">
        <w:rPr>
          <w:color w:val="000000"/>
          <w:w w:val="110"/>
        </w:rPr>
        <w:t>«Квартет»,</w:t>
      </w:r>
      <w:r w:rsidR="000C51E4" w:rsidRPr="007656C1">
        <w:rPr>
          <w:color w:val="000000"/>
        </w:rPr>
        <w:t xml:space="preserve"> </w:t>
      </w:r>
      <w:r w:rsidRPr="007656C1">
        <w:rPr>
          <w:color w:val="000000"/>
          <w:w w:val="115"/>
        </w:rPr>
        <w:t>«Осёл</w:t>
      </w:r>
      <w:r w:rsidRPr="007656C1">
        <w:rPr>
          <w:color w:val="000000"/>
          <w:spacing w:val="-6"/>
          <w:w w:val="115"/>
        </w:rPr>
        <w:t xml:space="preserve"> </w:t>
      </w:r>
      <w:r w:rsidRPr="007656C1">
        <w:rPr>
          <w:color w:val="000000"/>
          <w:w w:val="115"/>
        </w:rPr>
        <w:t>и</w:t>
      </w:r>
      <w:r w:rsidRPr="007656C1">
        <w:rPr>
          <w:color w:val="000000"/>
          <w:spacing w:val="-5"/>
          <w:w w:val="115"/>
        </w:rPr>
        <w:t xml:space="preserve"> </w:t>
      </w:r>
      <w:r w:rsidRPr="007656C1">
        <w:rPr>
          <w:color w:val="000000"/>
          <w:w w:val="115"/>
        </w:rPr>
        <w:t>Соловей»,</w:t>
      </w:r>
      <w:r w:rsidRPr="007656C1">
        <w:rPr>
          <w:color w:val="000000"/>
          <w:spacing w:val="-5"/>
          <w:w w:val="115"/>
        </w:rPr>
        <w:t xml:space="preserve"> </w:t>
      </w:r>
      <w:r w:rsidRPr="007656C1">
        <w:rPr>
          <w:color w:val="000000"/>
          <w:w w:val="115"/>
        </w:rPr>
        <w:t>«Ворона</w:t>
      </w:r>
      <w:r w:rsidRPr="007656C1">
        <w:rPr>
          <w:color w:val="000000"/>
          <w:spacing w:val="-6"/>
          <w:w w:val="115"/>
        </w:rPr>
        <w:t xml:space="preserve"> </w:t>
      </w:r>
      <w:r w:rsidRPr="007656C1">
        <w:rPr>
          <w:color w:val="000000"/>
          <w:w w:val="115"/>
        </w:rPr>
        <w:t>и</w:t>
      </w:r>
      <w:r w:rsidRPr="007656C1">
        <w:rPr>
          <w:color w:val="000000"/>
          <w:spacing w:val="-5"/>
          <w:w w:val="115"/>
        </w:rPr>
        <w:t xml:space="preserve"> </w:t>
      </w:r>
      <w:r w:rsidRPr="007656C1">
        <w:rPr>
          <w:color w:val="000000"/>
          <w:w w:val="115"/>
        </w:rPr>
        <w:t>Лисица».</w:t>
      </w:r>
    </w:p>
    <w:p w14:paraId="40DA173A" w14:textId="77777777" w:rsidR="005B2FBF" w:rsidRPr="007656C1" w:rsidRDefault="00005DA0" w:rsidP="000C51E4">
      <w:pPr>
        <w:ind w:firstLine="567"/>
        <w:jc w:val="both"/>
        <w:rPr>
          <w:color w:val="000000"/>
          <w:sz w:val="20"/>
          <w:szCs w:val="20"/>
        </w:rPr>
      </w:pPr>
      <w:r w:rsidRPr="007656C1">
        <w:rPr>
          <w:b/>
          <w:color w:val="000000"/>
          <w:w w:val="110"/>
          <w:sz w:val="20"/>
          <w:szCs w:val="20"/>
        </w:rPr>
        <w:t>А.</w:t>
      </w:r>
      <w:r w:rsidRPr="007656C1">
        <w:rPr>
          <w:b/>
          <w:color w:val="000000"/>
          <w:spacing w:val="-7"/>
          <w:w w:val="110"/>
          <w:sz w:val="20"/>
          <w:szCs w:val="20"/>
        </w:rPr>
        <w:t xml:space="preserve"> </w:t>
      </w:r>
      <w:r w:rsidRPr="007656C1">
        <w:rPr>
          <w:b/>
          <w:color w:val="000000"/>
          <w:w w:val="110"/>
          <w:sz w:val="20"/>
          <w:szCs w:val="20"/>
        </w:rPr>
        <w:t>С.</w:t>
      </w:r>
      <w:r w:rsidRPr="007656C1">
        <w:rPr>
          <w:b/>
          <w:color w:val="000000"/>
          <w:spacing w:val="-7"/>
          <w:w w:val="110"/>
          <w:sz w:val="20"/>
          <w:szCs w:val="20"/>
        </w:rPr>
        <w:t xml:space="preserve"> </w:t>
      </w:r>
      <w:r w:rsidRPr="007656C1">
        <w:rPr>
          <w:b/>
          <w:color w:val="000000"/>
          <w:w w:val="110"/>
          <w:sz w:val="20"/>
          <w:szCs w:val="20"/>
        </w:rPr>
        <w:t>Пушкин</w:t>
      </w:r>
      <w:r w:rsidRPr="007656C1">
        <w:rPr>
          <w:color w:val="000000"/>
          <w:w w:val="110"/>
          <w:sz w:val="20"/>
          <w:szCs w:val="20"/>
        </w:rPr>
        <w:t>.</w:t>
      </w:r>
      <w:r w:rsidRPr="007656C1">
        <w:rPr>
          <w:color w:val="000000"/>
          <w:spacing w:val="-7"/>
          <w:w w:val="110"/>
          <w:sz w:val="20"/>
          <w:szCs w:val="20"/>
        </w:rPr>
        <w:t xml:space="preserve"> </w:t>
      </w:r>
      <w:r w:rsidRPr="007656C1">
        <w:rPr>
          <w:color w:val="000000"/>
          <w:w w:val="110"/>
          <w:sz w:val="20"/>
          <w:szCs w:val="20"/>
        </w:rPr>
        <w:t>Стихотворения</w:t>
      </w:r>
      <w:r w:rsidRPr="007656C1">
        <w:rPr>
          <w:color w:val="000000"/>
          <w:spacing w:val="-6"/>
          <w:w w:val="110"/>
          <w:sz w:val="20"/>
          <w:szCs w:val="20"/>
        </w:rPr>
        <w:t xml:space="preserve"> </w:t>
      </w:r>
      <w:r w:rsidRPr="007656C1">
        <w:rPr>
          <w:color w:val="000000"/>
          <w:w w:val="110"/>
          <w:sz w:val="20"/>
          <w:szCs w:val="20"/>
        </w:rPr>
        <w:t>(не</w:t>
      </w:r>
      <w:r w:rsidRPr="007656C1">
        <w:rPr>
          <w:color w:val="000000"/>
          <w:spacing w:val="-7"/>
          <w:w w:val="110"/>
          <w:sz w:val="20"/>
          <w:szCs w:val="20"/>
        </w:rPr>
        <w:t xml:space="preserve"> </w:t>
      </w:r>
      <w:r w:rsidRPr="007656C1">
        <w:rPr>
          <w:color w:val="000000"/>
          <w:w w:val="110"/>
          <w:sz w:val="20"/>
          <w:szCs w:val="20"/>
        </w:rPr>
        <w:t>менее</w:t>
      </w:r>
      <w:r w:rsidRPr="007656C1">
        <w:rPr>
          <w:color w:val="000000"/>
          <w:spacing w:val="-7"/>
          <w:w w:val="110"/>
          <w:sz w:val="20"/>
          <w:szCs w:val="20"/>
        </w:rPr>
        <w:t xml:space="preserve"> </w:t>
      </w:r>
      <w:r w:rsidRPr="007656C1">
        <w:rPr>
          <w:color w:val="000000"/>
          <w:w w:val="110"/>
          <w:sz w:val="20"/>
          <w:szCs w:val="20"/>
        </w:rPr>
        <w:t>трёх).</w:t>
      </w:r>
      <w:r w:rsidRPr="007656C1">
        <w:rPr>
          <w:color w:val="000000"/>
          <w:spacing w:val="-6"/>
          <w:w w:val="110"/>
          <w:sz w:val="20"/>
          <w:szCs w:val="20"/>
        </w:rPr>
        <w:t xml:space="preserve"> </w:t>
      </w:r>
      <w:r w:rsidRPr="007656C1">
        <w:rPr>
          <w:color w:val="000000"/>
          <w:w w:val="110"/>
          <w:sz w:val="20"/>
          <w:szCs w:val="20"/>
        </w:rPr>
        <w:t>«Зимнее</w:t>
      </w:r>
      <w:r w:rsidRPr="007656C1">
        <w:rPr>
          <w:color w:val="000000"/>
          <w:spacing w:val="-7"/>
          <w:w w:val="110"/>
          <w:sz w:val="20"/>
          <w:szCs w:val="20"/>
        </w:rPr>
        <w:t xml:space="preserve"> </w:t>
      </w:r>
      <w:r w:rsidRPr="007656C1">
        <w:rPr>
          <w:color w:val="000000"/>
          <w:w w:val="110"/>
          <w:sz w:val="20"/>
          <w:szCs w:val="20"/>
        </w:rPr>
        <w:t>утро»,</w:t>
      </w:r>
      <w:r w:rsidR="000C51E4" w:rsidRPr="007656C1">
        <w:rPr>
          <w:color w:val="000000"/>
          <w:w w:val="110"/>
          <w:sz w:val="20"/>
          <w:szCs w:val="20"/>
        </w:rPr>
        <w:t xml:space="preserve"> </w:t>
      </w:r>
      <w:r w:rsidRPr="007656C1">
        <w:rPr>
          <w:color w:val="000000"/>
          <w:w w:val="115"/>
          <w:sz w:val="20"/>
          <w:szCs w:val="20"/>
        </w:rPr>
        <w:t>«Зимний</w:t>
      </w:r>
      <w:r w:rsidRPr="007656C1">
        <w:rPr>
          <w:color w:val="000000"/>
          <w:spacing w:val="-3"/>
          <w:w w:val="115"/>
          <w:sz w:val="20"/>
          <w:szCs w:val="20"/>
        </w:rPr>
        <w:t xml:space="preserve"> </w:t>
      </w:r>
      <w:r w:rsidRPr="007656C1">
        <w:rPr>
          <w:color w:val="000000"/>
          <w:w w:val="115"/>
          <w:sz w:val="20"/>
          <w:szCs w:val="20"/>
        </w:rPr>
        <w:t>вечер»,</w:t>
      </w:r>
      <w:r w:rsidRPr="007656C1">
        <w:rPr>
          <w:color w:val="000000"/>
          <w:spacing w:val="-3"/>
          <w:w w:val="115"/>
          <w:sz w:val="20"/>
          <w:szCs w:val="20"/>
        </w:rPr>
        <w:t xml:space="preserve"> </w:t>
      </w:r>
      <w:r w:rsidRPr="007656C1">
        <w:rPr>
          <w:color w:val="000000"/>
          <w:w w:val="115"/>
          <w:sz w:val="20"/>
          <w:szCs w:val="20"/>
        </w:rPr>
        <w:t>«Няне»</w:t>
      </w:r>
      <w:r w:rsidRPr="007656C1">
        <w:rPr>
          <w:color w:val="000000"/>
          <w:spacing w:val="-2"/>
          <w:w w:val="115"/>
          <w:sz w:val="20"/>
          <w:szCs w:val="20"/>
        </w:rPr>
        <w:t xml:space="preserve"> </w:t>
      </w:r>
      <w:r w:rsidRPr="007656C1">
        <w:rPr>
          <w:color w:val="000000"/>
          <w:w w:val="115"/>
          <w:sz w:val="20"/>
          <w:szCs w:val="20"/>
        </w:rPr>
        <w:t>и</w:t>
      </w:r>
      <w:r w:rsidRPr="007656C1">
        <w:rPr>
          <w:color w:val="000000"/>
          <w:spacing w:val="-3"/>
          <w:w w:val="115"/>
          <w:sz w:val="20"/>
          <w:szCs w:val="20"/>
        </w:rPr>
        <w:t xml:space="preserve"> </w:t>
      </w:r>
      <w:r w:rsidRPr="007656C1">
        <w:rPr>
          <w:color w:val="000000"/>
          <w:w w:val="115"/>
          <w:sz w:val="20"/>
          <w:szCs w:val="20"/>
        </w:rPr>
        <w:t>др.</w:t>
      </w:r>
      <w:r w:rsidRPr="007656C1">
        <w:rPr>
          <w:color w:val="000000"/>
          <w:spacing w:val="-2"/>
          <w:w w:val="115"/>
          <w:sz w:val="20"/>
          <w:szCs w:val="20"/>
        </w:rPr>
        <w:t xml:space="preserve"> </w:t>
      </w:r>
      <w:r w:rsidRPr="007656C1">
        <w:rPr>
          <w:color w:val="000000"/>
          <w:w w:val="115"/>
          <w:sz w:val="20"/>
          <w:szCs w:val="20"/>
        </w:rPr>
        <w:t>«Сказка</w:t>
      </w:r>
      <w:r w:rsidRPr="007656C1">
        <w:rPr>
          <w:color w:val="000000"/>
          <w:spacing w:val="-3"/>
          <w:w w:val="115"/>
          <w:sz w:val="20"/>
          <w:szCs w:val="20"/>
        </w:rPr>
        <w:t xml:space="preserve"> </w:t>
      </w:r>
      <w:r w:rsidRPr="007656C1">
        <w:rPr>
          <w:color w:val="000000"/>
          <w:w w:val="115"/>
          <w:sz w:val="20"/>
          <w:szCs w:val="20"/>
        </w:rPr>
        <w:t>о</w:t>
      </w:r>
      <w:r w:rsidRPr="007656C1">
        <w:rPr>
          <w:color w:val="000000"/>
          <w:spacing w:val="-2"/>
          <w:w w:val="115"/>
          <w:sz w:val="20"/>
          <w:szCs w:val="20"/>
        </w:rPr>
        <w:t xml:space="preserve"> </w:t>
      </w:r>
      <w:r w:rsidRPr="007656C1">
        <w:rPr>
          <w:color w:val="000000"/>
          <w:w w:val="115"/>
          <w:sz w:val="20"/>
          <w:szCs w:val="20"/>
        </w:rPr>
        <w:t>мёртвой</w:t>
      </w:r>
      <w:r w:rsidRPr="007656C1">
        <w:rPr>
          <w:color w:val="000000"/>
          <w:spacing w:val="-3"/>
          <w:w w:val="115"/>
          <w:sz w:val="20"/>
          <w:szCs w:val="20"/>
        </w:rPr>
        <w:t xml:space="preserve"> </w:t>
      </w:r>
      <w:r w:rsidRPr="007656C1">
        <w:rPr>
          <w:color w:val="000000"/>
          <w:w w:val="115"/>
          <w:sz w:val="20"/>
          <w:szCs w:val="20"/>
        </w:rPr>
        <w:t>царевне</w:t>
      </w:r>
      <w:r w:rsidRPr="007656C1">
        <w:rPr>
          <w:color w:val="000000"/>
          <w:spacing w:val="-2"/>
          <w:w w:val="115"/>
          <w:sz w:val="20"/>
          <w:szCs w:val="20"/>
        </w:rPr>
        <w:t xml:space="preserve"> </w:t>
      </w:r>
      <w:r w:rsidRPr="007656C1">
        <w:rPr>
          <w:color w:val="000000"/>
          <w:w w:val="115"/>
          <w:sz w:val="20"/>
          <w:szCs w:val="20"/>
        </w:rPr>
        <w:t>и</w:t>
      </w:r>
      <w:r w:rsidRPr="007656C1">
        <w:rPr>
          <w:color w:val="000000"/>
          <w:spacing w:val="-3"/>
          <w:w w:val="115"/>
          <w:sz w:val="20"/>
          <w:szCs w:val="20"/>
        </w:rPr>
        <w:t xml:space="preserve"> </w:t>
      </w:r>
      <w:r w:rsidRPr="007656C1">
        <w:rPr>
          <w:color w:val="000000"/>
          <w:w w:val="115"/>
          <w:sz w:val="20"/>
          <w:szCs w:val="20"/>
        </w:rPr>
        <w:t>о</w:t>
      </w:r>
      <w:r w:rsidRPr="007656C1">
        <w:rPr>
          <w:color w:val="000000"/>
          <w:spacing w:val="-2"/>
          <w:w w:val="115"/>
          <w:sz w:val="20"/>
          <w:szCs w:val="20"/>
        </w:rPr>
        <w:t xml:space="preserve"> </w:t>
      </w:r>
      <w:r w:rsidR="000C51E4" w:rsidRPr="007656C1">
        <w:rPr>
          <w:color w:val="000000"/>
          <w:w w:val="115"/>
          <w:sz w:val="20"/>
          <w:szCs w:val="20"/>
        </w:rPr>
        <w:t>се</w:t>
      </w:r>
      <w:r w:rsidRPr="007656C1">
        <w:rPr>
          <w:color w:val="000000"/>
          <w:w w:val="120"/>
          <w:sz w:val="20"/>
          <w:szCs w:val="20"/>
        </w:rPr>
        <w:t>ми</w:t>
      </w:r>
      <w:r w:rsidRPr="007656C1">
        <w:rPr>
          <w:color w:val="000000"/>
          <w:spacing w:val="-13"/>
          <w:w w:val="120"/>
          <w:sz w:val="20"/>
          <w:szCs w:val="20"/>
        </w:rPr>
        <w:t xml:space="preserve"> </w:t>
      </w:r>
      <w:r w:rsidRPr="007656C1">
        <w:rPr>
          <w:color w:val="000000"/>
          <w:w w:val="120"/>
          <w:sz w:val="20"/>
          <w:szCs w:val="20"/>
        </w:rPr>
        <w:t>богатырях».</w:t>
      </w:r>
    </w:p>
    <w:p w14:paraId="09B9F0B4" w14:textId="77777777" w:rsidR="005B2FBF" w:rsidRPr="000C51E4" w:rsidRDefault="00005DA0" w:rsidP="00005DA0">
      <w:pPr>
        <w:ind w:firstLine="567"/>
        <w:jc w:val="both"/>
        <w:rPr>
          <w:color w:val="000000"/>
          <w:sz w:val="20"/>
          <w:szCs w:val="20"/>
        </w:rPr>
      </w:pPr>
      <w:r w:rsidRPr="000C51E4">
        <w:rPr>
          <w:b/>
          <w:color w:val="000000"/>
          <w:w w:val="105"/>
          <w:sz w:val="20"/>
          <w:szCs w:val="20"/>
        </w:rPr>
        <w:t>М. Ю. Лермонтов</w:t>
      </w:r>
      <w:r w:rsidRPr="000C51E4">
        <w:rPr>
          <w:i/>
          <w:color w:val="000000"/>
          <w:w w:val="105"/>
          <w:sz w:val="20"/>
          <w:szCs w:val="20"/>
        </w:rPr>
        <w:t>.</w:t>
      </w:r>
      <w:r w:rsidRPr="000C51E4">
        <w:rPr>
          <w:i/>
          <w:color w:val="000000"/>
          <w:spacing w:val="2"/>
          <w:w w:val="105"/>
          <w:sz w:val="20"/>
          <w:szCs w:val="20"/>
        </w:rPr>
        <w:t xml:space="preserve"> </w:t>
      </w:r>
      <w:r w:rsidRPr="000C51E4">
        <w:rPr>
          <w:color w:val="000000"/>
          <w:w w:val="105"/>
          <w:sz w:val="20"/>
          <w:szCs w:val="20"/>
        </w:rPr>
        <w:t>Стихотворение</w:t>
      </w:r>
      <w:r w:rsidRPr="000C51E4">
        <w:rPr>
          <w:color w:val="000000"/>
          <w:spacing w:val="1"/>
          <w:w w:val="105"/>
          <w:sz w:val="20"/>
          <w:szCs w:val="20"/>
        </w:rPr>
        <w:t xml:space="preserve"> </w:t>
      </w:r>
      <w:r w:rsidRPr="000C51E4">
        <w:rPr>
          <w:color w:val="000000"/>
          <w:w w:val="105"/>
          <w:sz w:val="20"/>
          <w:szCs w:val="20"/>
        </w:rPr>
        <w:t>«Бородино».</w:t>
      </w:r>
    </w:p>
    <w:p w14:paraId="3D53DAB2" w14:textId="77777777" w:rsidR="005B2FBF" w:rsidRPr="000C51E4" w:rsidRDefault="00005DA0" w:rsidP="000C51E4">
      <w:pPr>
        <w:ind w:firstLine="567"/>
        <w:jc w:val="both"/>
        <w:rPr>
          <w:color w:val="000000"/>
          <w:sz w:val="20"/>
          <w:szCs w:val="20"/>
        </w:rPr>
      </w:pPr>
      <w:r w:rsidRPr="000C51E4">
        <w:rPr>
          <w:b/>
          <w:color w:val="000000"/>
          <w:w w:val="110"/>
          <w:sz w:val="20"/>
          <w:szCs w:val="20"/>
        </w:rPr>
        <w:t>Н.</w:t>
      </w:r>
      <w:r w:rsidRPr="000C51E4">
        <w:rPr>
          <w:b/>
          <w:color w:val="000000"/>
          <w:spacing w:val="7"/>
          <w:w w:val="110"/>
          <w:sz w:val="20"/>
          <w:szCs w:val="20"/>
        </w:rPr>
        <w:t xml:space="preserve"> </w:t>
      </w:r>
      <w:r w:rsidRPr="000C51E4">
        <w:rPr>
          <w:b/>
          <w:color w:val="000000"/>
          <w:w w:val="110"/>
          <w:sz w:val="20"/>
          <w:szCs w:val="20"/>
        </w:rPr>
        <w:t>В.</w:t>
      </w:r>
      <w:r w:rsidRPr="000C51E4">
        <w:rPr>
          <w:b/>
          <w:color w:val="000000"/>
          <w:spacing w:val="8"/>
          <w:w w:val="110"/>
          <w:sz w:val="20"/>
          <w:szCs w:val="20"/>
        </w:rPr>
        <w:t xml:space="preserve"> </w:t>
      </w:r>
      <w:r w:rsidRPr="000C51E4">
        <w:rPr>
          <w:b/>
          <w:color w:val="000000"/>
          <w:w w:val="110"/>
          <w:sz w:val="20"/>
          <w:szCs w:val="20"/>
        </w:rPr>
        <w:t>Гоголь.</w:t>
      </w:r>
      <w:r w:rsidRPr="000C51E4">
        <w:rPr>
          <w:b/>
          <w:color w:val="000000"/>
          <w:spacing w:val="8"/>
          <w:w w:val="110"/>
          <w:sz w:val="20"/>
          <w:szCs w:val="20"/>
        </w:rPr>
        <w:t xml:space="preserve"> </w:t>
      </w:r>
      <w:r w:rsidRPr="000C51E4">
        <w:rPr>
          <w:color w:val="000000"/>
          <w:w w:val="110"/>
          <w:sz w:val="20"/>
          <w:szCs w:val="20"/>
        </w:rPr>
        <w:t>Повесть</w:t>
      </w:r>
      <w:r w:rsidRPr="000C51E4">
        <w:rPr>
          <w:color w:val="000000"/>
          <w:spacing w:val="9"/>
          <w:w w:val="110"/>
          <w:sz w:val="20"/>
          <w:szCs w:val="20"/>
        </w:rPr>
        <w:t xml:space="preserve"> </w:t>
      </w:r>
      <w:r w:rsidRPr="000C51E4">
        <w:rPr>
          <w:color w:val="000000"/>
          <w:w w:val="110"/>
          <w:sz w:val="20"/>
          <w:szCs w:val="20"/>
        </w:rPr>
        <w:t>«Ночь</w:t>
      </w:r>
      <w:r w:rsidRPr="000C51E4">
        <w:rPr>
          <w:color w:val="000000"/>
          <w:spacing w:val="9"/>
          <w:w w:val="110"/>
          <w:sz w:val="20"/>
          <w:szCs w:val="20"/>
        </w:rPr>
        <w:t xml:space="preserve"> </w:t>
      </w:r>
      <w:r w:rsidRPr="000C51E4">
        <w:rPr>
          <w:color w:val="000000"/>
          <w:w w:val="110"/>
          <w:sz w:val="20"/>
          <w:szCs w:val="20"/>
        </w:rPr>
        <w:t>перед</w:t>
      </w:r>
      <w:r w:rsidRPr="000C51E4">
        <w:rPr>
          <w:color w:val="000000"/>
          <w:spacing w:val="8"/>
          <w:w w:val="110"/>
          <w:sz w:val="20"/>
          <w:szCs w:val="20"/>
        </w:rPr>
        <w:t xml:space="preserve"> </w:t>
      </w:r>
      <w:r w:rsidRPr="000C51E4">
        <w:rPr>
          <w:color w:val="000000"/>
          <w:w w:val="110"/>
          <w:sz w:val="20"/>
          <w:szCs w:val="20"/>
        </w:rPr>
        <w:t>Рождеством»</w:t>
      </w:r>
      <w:r w:rsidRPr="000C51E4">
        <w:rPr>
          <w:color w:val="000000"/>
          <w:spacing w:val="9"/>
          <w:w w:val="110"/>
          <w:sz w:val="20"/>
          <w:szCs w:val="20"/>
        </w:rPr>
        <w:t xml:space="preserve"> </w:t>
      </w:r>
      <w:r w:rsidRPr="000C51E4">
        <w:rPr>
          <w:color w:val="000000"/>
          <w:w w:val="110"/>
          <w:sz w:val="20"/>
          <w:szCs w:val="20"/>
        </w:rPr>
        <w:t>из</w:t>
      </w:r>
      <w:r w:rsidRPr="000C51E4">
        <w:rPr>
          <w:color w:val="000000"/>
          <w:spacing w:val="9"/>
          <w:w w:val="110"/>
          <w:sz w:val="20"/>
          <w:szCs w:val="20"/>
        </w:rPr>
        <w:t xml:space="preserve"> </w:t>
      </w:r>
      <w:r w:rsidRPr="000C51E4">
        <w:rPr>
          <w:color w:val="000000"/>
          <w:w w:val="110"/>
          <w:sz w:val="20"/>
          <w:szCs w:val="20"/>
        </w:rPr>
        <w:t>сборника</w:t>
      </w:r>
      <w:r w:rsidR="000C51E4" w:rsidRPr="000C51E4">
        <w:rPr>
          <w:color w:val="000000"/>
          <w:w w:val="110"/>
          <w:sz w:val="20"/>
          <w:szCs w:val="20"/>
        </w:rPr>
        <w:t xml:space="preserve"> </w:t>
      </w:r>
      <w:r w:rsidRPr="000C51E4">
        <w:rPr>
          <w:color w:val="000000"/>
          <w:w w:val="115"/>
          <w:sz w:val="20"/>
          <w:szCs w:val="20"/>
        </w:rPr>
        <w:t>«Вечера</w:t>
      </w:r>
      <w:r w:rsidRPr="000C51E4">
        <w:rPr>
          <w:color w:val="000000"/>
          <w:spacing w:val="8"/>
          <w:w w:val="115"/>
          <w:sz w:val="20"/>
          <w:szCs w:val="20"/>
        </w:rPr>
        <w:t xml:space="preserve"> </w:t>
      </w:r>
      <w:r w:rsidRPr="000C51E4">
        <w:rPr>
          <w:color w:val="000000"/>
          <w:w w:val="115"/>
          <w:sz w:val="20"/>
          <w:szCs w:val="20"/>
        </w:rPr>
        <w:t>на</w:t>
      </w:r>
      <w:r w:rsidRPr="000C51E4">
        <w:rPr>
          <w:color w:val="000000"/>
          <w:spacing w:val="8"/>
          <w:w w:val="115"/>
          <w:sz w:val="20"/>
          <w:szCs w:val="20"/>
        </w:rPr>
        <w:t xml:space="preserve"> </w:t>
      </w:r>
      <w:r w:rsidRPr="000C51E4">
        <w:rPr>
          <w:color w:val="000000"/>
          <w:w w:val="115"/>
          <w:sz w:val="20"/>
          <w:szCs w:val="20"/>
        </w:rPr>
        <w:t>хуторе</w:t>
      </w:r>
      <w:r w:rsidRPr="000C51E4">
        <w:rPr>
          <w:color w:val="000000"/>
          <w:spacing w:val="8"/>
          <w:w w:val="115"/>
          <w:sz w:val="20"/>
          <w:szCs w:val="20"/>
        </w:rPr>
        <w:t xml:space="preserve"> </w:t>
      </w:r>
      <w:r w:rsidRPr="000C51E4">
        <w:rPr>
          <w:color w:val="000000"/>
          <w:w w:val="115"/>
          <w:sz w:val="20"/>
          <w:szCs w:val="20"/>
        </w:rPr>
        <w:t>близ</w:t>
      </w:r>
      <w:r w:rsidRPr="000C51E4">
        <w:rPr>
          <w:color w:val="000000"/>
          <w:spacing w:val="8"/>
          <w:w w:val="115"/>
          <w:sz w:val="20"/>
          <w:szCs w:val="20"/>
        </w:rPr>
        <w:t xml:space="preserve"> </w:t>
      </w:r>
      <w:r w:rsidRPr="000C51E4">
        <w:rPr>
          <w:color w:val="000000"/>
          <w:w w:val="115"/>
          <w:sz w:val="20"/>
          <w:szCs w:val="20"/>
        </w:rPr>
        <w:t>Диканьки».</w:t>
      </w:r>
    </w:p>
    <w:p w14:paraId="54F9A612" w14:textId="77777777" w:rsidR="005B2FBF" w:rsidRPr="00005DA0" w:rsidRDefault="005B2FBF" w:rsidP="00005DA0">
      <w:pPr>
        <w:pStyle w:val="a5"/>
        <w:ind w:firstLine="567"/>
        <w:jc w:val="both"/>
        <w:rPr>
          <w:color w:val="000000"/>
        </w:rPr>
      </w:pPr>
    </w:p>
    <w:p w14:paraId="0864DE5A" w14:textId="77777777" w:rsidR="005B2FBF" w:rsidRPr="000C51E4" w:rsidRDefault="00005DA0" w:rsidP="000C51E4">
      <w:pPr>
        <w:ind w:firstLine="567"/>
        <w:rPr>
          <w:b/>
          <w:color w:val="000000"/>
          <w:sz w:val="20"/>
        </w:rPr>
      </w:pPr>
      <w:r w:rsidRPr="000C51E4">
        <w:rPr>
          <w:b/>
          <w:color w:val="000000"/>
          <w:sz w:val="20"/>
        </w:rPr>
        <w:t>Литература второй половины XIX века</w:t>
      </w:r>
    </w:p>
    <w:p w14:paraId="20B2E60F" w14:textId="77777777" w:rsidR="005B2FBF" w:rsidRPr="00005DA0" w:rsidRDefault="00005DA0" w:rsidP="00005DA0">
      <w:pPr>
        <w:ind w:firstLine="567"/>
        <w:jc w:val="both"/>
        <w:rPr>
          <w:color w:val="000000"/>
          <w:sz w:val="20"/>
          <w:szCs w:val="20"/>
        </w:rPr>
      </w:pPr>
      <w:r w:rsidRPr="00005DA0">
        <w:rPr>
          <w:b/>
          <w:color w:val="000000"/>
          <w:w w:val="105"/>
          <w:sz w:val="20"/>
          <w:szCs w:val="20"/>
        </w:rPr>
        <w:t>И.</w:t>
      </w:r>
      <w:r w:rsidRPr="00005DA0">
        <w:rPr>
          <w:b/>
          <w:color w:val="000000"/>
          <w:spacing w:val="-5"/>
          <w:w w:val="105"/>
          <w:sz w:val="20"/>
          <w:szCs w:val="20"/>
        </w:rPr>
        <w:t xml:space="preserve"> </w:t>
      </w:r>
      <w:r w:rsidRPr="00005DA0">
        <w:rPr>
          <w:b/>
          <w:color w:val="000000"/>
          <w:w w:val="105"/>
          <w:sz w:val="20"/>
          <w:szCs w:val="20"/>
        </w:rPr>
        <w:t>С.</w:t>
      </w:r>
      <w:r w:rsidRPr="00005DA0">
        <w:rPr>
          <w:b/>
          <w:color w:val="000000"/>
          <w:spacing w:val="-4"/>
          <w:w w:val="105"/>
          <w:sz w:val="20"/>
          <w:szCs w:val="20"/>
        </w:rPr>
        <w:t xml:space="preserve"> </w:t>
      </w:r>
      <w:r w:rsidRPr="00005DA0">
        <w:rPr>
          <w:b/>
          <w:color w:val="000000"/>
          <w:w w:val="105"/>
          <w:sz w:val="20"/>
          <w:szCs w:val="20"/>
        </w:rPr>
        <w:t>Тургенев.</w:t>
      </w:r>
      <w:r w:rsidRPr="00005DA0">
        <w:rPr>
          <w:b/>
          <w:color w:val="000000"/>
          <w:spacing w:val="-4"/>
          <w:w w:val="105"/>
          <w:sz w:val="20"/>
          <w:szCs w:val="20"/>
        </w:rPr>
        <w:t xml:space="preserve"> </w:t>
      </w:r>
      <w:r w:rsidRPr="00005DA0">
        <w:rPr>
          <w:color w:val="000000"/>
          <w:w w:val="105"/>
          <w:sz w:val="20"/>
          <w:szCs w:val="20"/>
        </w:rPr>
        <w:t>Рассказ</w:t>
      </w:r>
      <w:r w:rsidRPr="00005DA0">
        <w:rPr>
          <w:color w:val="000000"/>
          <w:spacing w:val="-4"/>
          <w:w w:val="105"/>
          <w:sz w:val="20"/>
          <w:szCs w:val="20"/>
        </w:rPr>
        <w:t xml:space="preserve"> </w:t>
      </w:r>
      <w:r w:rsidRPr="00005DA0">
        <w:rPr>
          <w:color w:val="000000"/>
          <w:w w:val="105"/>
          <w:sz w:val="20"/>
          <w:szCs w:val="20"/>
        </w:rPr>
        <w:t>«Муму».</w:t>
      </w:r>
    </w:p>
    <w:p w14:paraId="0A308C3E" w14:textId="77777777" w:rsidR="005B2FBF" w:rsidRPr="00005DA0" w:rsidRDefault="00005DA0" w:rsidP="00005DA0">
      <w:pPr>
        <w:pStyle w:val="a5"/>
        <w:ind w:firstLine="567"/>
        <w:jc w:val="both"/>
        <w:rPr>
          <w:color w:val="000000"/>
        </w:rPr>
      </w:pPr>
      <w:r w:rsidRPr="00005DA0">
        <w:rPr>
          <w:b/>
          <w:color w:val="000000"/>
          <w:w w:val="110"/>
        </w:rPr>
        <w:t xml:space="preserve">Н. А. Некрасов. </w:t>
      </w:r>
      <w:r w:rsidRPr="00005DA0">
        <w:rPr>
          <w:color w:val="000000"/>
          <w:w w:val="110"/>
        </w:rPr>
        <w:t>Стихотвор</w:t>
      </w:r>
      <w:r w:rsidR="000C51E4">
        <w:rPr>
          <w:color w:val="000000"/>
          <w:w w:val="110"/>
        </w:rPr>
        <w:t>ения (не менее двух). «Крестьян</w:t>
      </w:r>
      <w:r w:rsidRPr="00005DA0">
        <w:rPr>
          <w:color w:val="000000"/>
          <w:w w:val="115"/>
        </w:rPr>
        <w:t>ские дети». «Школьник». П</w:t>
      </w:r>
      <w:r w:rsidR="000C51E4">
        <w:rPr>
          <w:color w:val="000000"/>
          <w:w w:val="115"/>
        </w:rPr>
        <w:t>оэма «Мороз, Красный нос» (фраг</w:t>
      </w:r>
      <w:r w:rsidRPr="00005DA0">
        <w:rPr>
          <w:color w:val="000000"/>
          <w:w w:val="115"/>
        </w:rPr>
        <w:t>мент).</w:t>
      </w:r>
    </w:p>
    <w:p w14:paraId="0380E23F" w14:textId="77777777" w:rsidR="000C51E4" w:rsidRDefault="00005DA0" w:rsidP="000C51E4">
      <w:pPr>
        <w:ind w:firstLine="567"/>
        <w:jc w:val="both"/>
        <w:rPr>
          <w:color w:val="000000"/>
          <w:sz w:val="20"/>
          <w:szCs w:val="20"/>
        </w:rPr>
      </w:pPr>
      <w:r w:rsidRPr="00005DA0">
        <w:rPr>
          <w:b/>
          <w:color w:val="000000"/>
          <w:w w:val="110"/>
          <w:sz w:val="20"/>
          <w:szCs w:val="20"/>
        </w:rPr>
        <w:t>Л.</w:t>
      </w:r>
      <w:r w:rsidRPr="00005DA0">
        <w:rPr>
          <w:b/>
          <w:color w:val="000000"/>
          <w:spacing w:val="-3"/>
          <w:w w:val="110"/>
          <w:sz w:val="20"/>
          <w:szCs w:val="20"/>
        </w:rPr>
        <w:t xml:space="preserve"> </w:t>
      </w:r>
      <w:r w:rsidRPr="00005DA0">
        <w:rPr>
          <w:b/>
          <w:color w:val="000000"/>
          <w:w w:val="110"/>
          <w:sz w:val="20"/>
          <w:szCs w:val="20"/>
        </w:rPr>
        <w:t>Н.</w:t>
      </w:r>
      <w:r w:rsidRPr="00005DA0">
        <w:rPr>
          <w:b/>
          <w:color w:val="000000"/>
          <w:spacing w:val="-3"/>
          <w:w w:val="110"/>
          <w:sz w:val="20"/>
          <w:szCs w:val="20"/>
        </w:rPr>
        <w:t xml:space="preserve"> </w:t>
      </w:r>
      <w:r w:rsidRPr="00005DA0">
        <w:rPr>
          <w:b/>
          <w:color w:val="000000"/>
          <w:w w:val="110"/>
          <w:sz w:val="20"/>
          <w:szCs w:val="20"/>
        </w:rPr>
        <w:t>Толстой.</w:t>
      </w:r>
      <w:r w:rsidRPr="00005DA0">
        <w:rPr>
          <w:b/>
          <w:color w:val="000000"/>
          <w:spacing w:val="-3"/>
          <w:w w:val="110"/>
          <w:sz w:val="20"/>
          <w:szCs w:val="20"/>
        </w:rPr>
        <w:t xml:space="preserve"> </w:t>
      </w:r>
      <w:r w:rsidRPr="00005DA0">
        <w:rPr>
          <w:color w:val="000000"/>
          <w:w w:val="110"/>
          <w:sz w:val="20"/>
          <w:szCs w:val="20"/>
        </w:rPr>
        <w:t>Рассказ</w:t>
      </w:r>
      <w:r w:rsidRPr="00005DA0">
        <w:rPr>
          <w:color w:val="000000"/>
          <w:spacing w:val="-2"/>
          <w:w w:val="110"/>
          <w:sz w:val="20"/>
          <w:szCs w:val="20"/>
        </w:rPr>
        <w:t xml:space="preserve"> </w:t>
      </w:r>
      <w:r w:rsidRPr="00005DA0">
        <w:rPr>
          <w:color w:val="000000"/>
          <w:w w:val="110"/>
          <w:sz w:val="20"/>
          <w:szCs w:val="20"/>
        </w:rPr>
        <w:t>«Кавказский</w:t>
      </w:r>
      <w:r w:rsidRPr="00005DA0">
        <w:rPr>
          <w:color w:val="000000"/>
          <w:spacing w:val="-2"/>
          <w:w w:val="110"/>
          <w:sz w:val="20"/>
          <w:szCs w:val="20"/>
        </w:rPr>
        <w:t xml:space="preserve"> </w:t>
      </w:r>
      <w:r w:rsidRPr="00005DA0">
        <w:rPr>
          <w:color w:val="000000"/>
          <w:w w:val="110"/>
          <w:sz w:val="20"/>
          <w:szCs w:val="20"/>
        </w:rPr>
        <w:t>пленник».</w:t>
      </w:r>
    </w:p>
    <w:p w14:paraId="02743573" w14:textId="77777777" w:rsidR="005B2FBF" w:rsidRPr="000C51E4" w:rsidRDefault="00005DA0" w:rsidP="000C51E4">
      <w:pPr>
        <w:ind w:firstLine="567"/>
        <w:jc w:val="both"/>
        <w:rPr>
          <w:color w:val="000000"/>
          <w:sz w:val="20"/>
          <w:szCs w:val="20"/>
        </w:rPr>
      </w:pPr>
      <w:r w:rsidRPr="000C51E4">
        <w:rPr>
          <w:b/>
          <w:color w:val="000000"/>
          <w:sz w:val="20"/>
        </w:rPr>
        <w:t>Литература XIX—ХХ веков</w:t>
      </w:r>
    </w:p>
    <w:p w14:paraId="3F3336D9" w14:textId="77777777" w:rsidR="000C51E4" w:rsidRDefault="00005DA0" w:rsidP="000C51E4">
      <w:pPr>
        <w:ind w:firstLine="567"/>
        <w:jc w:val="both"/>
        <w:rPr>
          <w:color w:val="000000"/>
          <w:sz w:val="20"/>
          <w:szCs w:val="20"/>
        </w:rPr>
      </w:pPr>
      <w:r w:rsidRPr="00005DA0">
        <w:rPr>
          <w:b/>
          <w:color w:val="000000"/>
          <w:w w:val="95"/>
          <w:sz w:val="20"/>
          <w:szCs w:val="20"/>
        </w:rPr>
        <w:t>Стихотворения</w:t>
      </w:r>
      <w:r w:rsidRPr="00005DA0">
        <w:rPr>
          <w:b/>
          <w:color w:val="000000"/>
          <w:spacing w:val="-3"/>
          <w:w w:val="95"/>
          <w:sz w:val="20"/>
          <w:szCs w:val="20"/>
        </w:rPr>
        <w:t xml:space="preserve"> </w:t>
      </w:r>
      <w:r w:rsidRPr="00005DA0">
        <w:rPr>
          <w:b/>
          <w:color w:val="000000"/>
          <w:w w:val="95"/>
          <w:sz w:val="20"/>
          <w:szCs w:val="20"/>
        </w:rPr>
        <w:t>отечественных</w:t>
      </w:r>
      <w:r w:rsidRPr="00005DA0">
        <w:rPr>
          <w:b/>
          <w:color w:val="000000"/>
          <w:spacing w:val="-3"/>
          <w:w w:val="95"/>
          <w:sz w:val="20"/>
          <w:szCs w:val="20"/>
        </w:rPr>
        <w:t xml:space="preserve"> </w:t>
      </w:r>
      <w:r w:rsidRPr="00005DA0">
        <w:rPr>
          <w:b/>
          <w:color w:val="000000"/>
          <w:w w:val="95"/>
          <w:sz w:val="20"/>
          <w:szCs w:val="20"/>
        </w:rPr>
        <w:t>поэтов</w:t>
      </w:r>
      <w:r w:rsidRPr="00005DA0">
        <w:rPr>
          <w:b/>
          <w:color w:val="000000"/>
          <w:spacing w:val="-3"/>
          <w:w w:val="95"/>
          <w:sz w:val="20"/>
          <w:szCs w:val="20"/>
        </w:rPr>
        <w:t xml:space="preserve"> </w:t>
      </w:r>
      <w:r w:rsidRPr="00005DA0">
        <w:rPr>
          <w:b/>
          <w:color w:val="000000"/>
          <w:w w:val="95"/>
          <w:sz w:val="20"/>
          <w:szCs w:val="20"/>
        </w:rPr>
        <w:t>XIX—ХХ</w:t>
      </w:r>
      <w:r w:rsidRPr="00005DA0">
        <w:rPr>
          <w:b/>
          <w:color w:val="000000"/>
          <w:spacing w:val="-3"/>
          <w:w w:val="95"/>
          <w:sz w:val="20"/>
          <w:szCs w:val="20"/>
        </w:rPr>
        <w:t xml:space="preserve"> </w:t>
      </w:r>
      <w:r w:rsidRPr="00005DA0">
        <w:rPr>
          <w:b/>
          <w:color w:val="000000"/>
          <w:w w:val="95"/>
          <w:sz w:val="20"/>
          <w:szCs w:val="20"/>
        </w:rPr>
        <w:t>веков</w:t>
      </w:r>
      <w:r w:rsidRPr="00005DA0">
        <w:rPr>
          <w:b/>
          <w:color w:val="000000"/>
          <w:spacing w:val="-3"/>
          <w:w w:val="95"/>
          <w:sz w:val="20"/>
          <w:szCs w:val="20"/>
        </w:rPr>
        <w:t xml:space="preserve"> </w:t>
      </w:r>
      <w:r w:rsidRPr="00005DA0">
        <w:rPr>
          <w:b/>
          <w:color w:val="000000"/>
          <w:w w:val="95"/>
          <w:sz w:val="20"/>
          <w:szCs w:val="20"/>
        </w:rPr>
        <w:t>о</w:t>
      </w:r>
      <w:r w:rsidRPr="00005DA0">
        <w:rPr>
          <w:b/>
          <w:color w:val="000000"/>
          <w:spacing w:val="-3"/>
          <w:w w:val="95"/>
          <w:sz w:val="20"/>
          <w:szCs w:val="20"/>
        </w:rPr>
        <w:t xml:space="preserve"> </w:t>
      </w:r>
      <w:r w:rsidR="000C51E4">
        <w:rPr>
          <w:b/>
          <w:color w:val="000000"/>
          <w:w w:val="95"/>
          <w:sz w:val="20"/>
          <w:szCs w:val="20"/>
        </w:rPr>
        <w:t>род</w:t>
      </w:r>
      <w:r w:rsidRPr="00005DA0">
        <w:rPr>
          <w:b/>
          <w:color w:val="000000"/>
          <w:sz w:val="20"/>
          <w:szCs w:val="20"/>
        </w:rPr>
        <w:t xml:space="preserve">ной природе и о связи человека с Родиной </w:t>
      </w:r>
      <w:r w:rsidR="000C51E4">
        <w:rPr>
          <w:color w:val="000000"/>
          <w:sz w:val="20"/>
          <w:szCs w:val="20"/>
        </w:rPr>
        <w:t>(не менее пяти сти</w:t>
      </w:r>
      <w:r w:rsidRPr="00005DA0">
        <w:rPr>
          <w:color w:val="000000"/>
          <w:w w:val="110"/>
          <w:sz w:val="20"/>
          <w:szCs w:val="20"/>
        </w:rPr>
        <w:t>хотворений</w:t>
      </w:r>
      <w:r w:rsidRPr="00005DA0">
        <w:rPr>
          <w:color w:val="000000"/>
          <w:spacing w:val="1"/>
          <w:w w:val="110"/>
          <w:sz w:val="20"/>
          <w:szCs w:val="20"/>
        </w:rPr>
        <w:t xml:space="preserve"> </w:t>
      </w:r>
      <w:r w:rsidRPr="00005DA0">
        <w:rPr>
          <w:color w:val="000000"/>
          <w:w w:val="110"/>
          <w:sz w:val="20"/>
          <w:szCs w:val="20"/>
        </w:rPr>
        <w:t>трёх</w:t>
      </w:r>
      <w:r w:rsidRPr="00005DA0">
        <w:rPr>
          <w:color w:val="000000"/>
          <w:spacing w:val="1"/>
          <w:w w:val="110"/>
          <w:sz w:val="20"/>
          <w:szCs w:val="20"/>
        </w:rPr>
        <w:t xml:space="preserve"> </w:t>
      </w:r>
      <w:r w:rsidRPr="00005DA0">
        <w:rPr>
          <w:color w:val="000000"/>
          <w:w w:val="110"/>
          <w:sz w:val="20"/>
          <w:szCs w:val="20"/>
        </w:rPr>
        <w:t>поэтов).</w:t>
      </w:r>
      <w:r w:rsidRPr="00005DA0">
        <w:rPr>
          <w:color w:val="000000"/>
          <w:spacing w:val="1"/>
          <w:w w:val="110"/>
          <w:sz w:val="20"/>
          <w:szCs w:val="20"/>
        </w:rPr>
        <w:t xml:space="preserve"> </w:t>
      </w:r>
      <w:r w:rsidRPr="00005DA0">
        <w:rPr>
          <w:color w:val="000000"/>
          <w:w w:val="110"/>
          <w:sz w:val="20"/>
          <w:szCs w:val="20"/>
        </w:rPr>
        <w:t>Например,</w:t>
      </w:r>
      <w:r w:rsidRPr="00005DA0">
        <w:rPr>
          <w:color w:val="000000"/>
          <w:spacing w:val="1"/>
          <w:w w:val="110"/>
          <w:sz w:val="20"/>
          <w:szCs w:val="20"/>
        </w:rPr>
        <w:t xml:space="preserve"> </w:t>
      </w:r>
      <w:r w:rsidRPr="00005DA0">
        <w:rPr>
          <w:color w:val="000000"/>
          <w:w w:val="110"/>
          <w:sz w:val="20"/>
          <w:szCs w:val="20"/>
        </w:rPr>
        <w:t>стихотворения</w:t>
      </w:r>
      <w:r w:rsidRPr="00005DA0">
        <w:rPr>
          <w:color w:val="000000"/>
          <w:spacing w:val="1"/>
          <w:w w:val="110"/>
          <w:sz w:val="20"/>
          <w:szCs w:val="20"/>
        </w:rPr>
        <w:t xml:space="preserve"> </w:t>
      </w:r>
      <w:r w:rsidRPr="00005DA0">
        <w:rPr>
          <w:color w:val="000000"/>
          <w:w w:val="110"/>
          <w:sz w:val="20"/>
          <w:szCs w:val="20"/>
        </w:rPr>
        <w:t>А.</w:t>
      </w:r>
      <w:r w:rsidRPr="00005DA0">
        <w:rPr>
          <w:color w:val="000000"/>
          <w:spacing w:val="1"/>
          <w:w w:val="110"/>
          <w:sz w:val="20"/>
          <w:szCs w:val="20"/>
        </w:rPr>
        <w:t xml:space="preserve"> </w:t>
      </w:r>
      <w:r w:rsidRPr="00005DA0">
        <w:rPr>
          <w:color w:val="000000"/>
          <w:w w:val="110"/>
          <w:sz w:val="20"/>
          <w:szCs w:val="20"/>
        </w:rPr>
        <w:t>К.</w:t>
      </w:r>
      <w:r w:rsidRPr="00005DA0">
        <w:rPr>
          <w:color w:val="000000"/>
          <w:spacing w:val="1"/>
          <w:w w:val="110"/>
          <w:sz w:val="20"/>
          <w:szCs w:val="20"/>
        </w:rPr>
        <w:t xml:space="preserve"> </w:t>
      </w:r>
      <w:r w:rsidR="000C51E4">
        <w:rPr>
          <w:color w:val="000000"/>
          <w:w w:val="110"/>
          <w:sz w:val="20"/>
          <w:szCs w:val="20"/>
        </w:rPr>
        <w:t>Тол</w:t>
      </w:r>
      <w:r w:rsidRPr="00005DA0">
        <w:rPr>
          <w:color w:val="000000"/>
          <w:w w:val="110"/>
          <w:sz w:val="20"/>
          <w:szCs w:val="20"/>
        </w:rPr>
        <w:t>стого,</w:t>
      </w:r>
      <w:r w:rsidRPr="00005DA0">
        <w:rPr>
          <w:color w:val="000000"/>
          <w:spacing w:val="1"/>
          <w:w w:val="110"/>
          <w:sz w:val="20"/>
          <w:szCs w:val="20"/>
        </w:rPr>
        <w:t xml:space="preserve"> </w:t>
      </w:r>
      <w:r w:rsidRPr="00005DA0">
        <w:rPr>
          <w:color w:val="000000"/>
          <w:w w:val="110"/>
          <w:sz w:val="20"/>
          <w:szCs w:val="20"/>
        </w:rPr>
        <w:t>Ф.</w:t>
      </w:r>
      <w:r w:rsidRPr="00005DA0">
        <w:rPr>
          <w:color w:val="000000"/>
          <w:spacing w:val="1"/>
          <w:w w:val="110"/>
          <w:sz w:val="20"/>
          <w:szCs w:val="20"/>
        </w:rPr>
        <w:t xml:space="preserve"> </w:t>
      </w:r>
      <w:r w:rsidRPr="00005DA0">
        <w:rPr>
          <w:color w:val="000000"/>
          <w:w w:val="110"/>
          <w:sz w:val="20"/>
          <w:szCs w:val="20"/>
        </w:rPr>
        <w:t>И.</w:t>
      </w:r>
      <w:r w:rsidRPr="00005DA0">
        <w:rPr>
          <w:color w:val="000000"/>
          <w:spacing w:val="1"/>
          <w:w w:val="110"/>
          <w:sz w:val="20"/>
          <w:szCs w:val="20"/>
        </w:rPr>
        <w:t xml:space="preserve"> </w:t>
      </w:r>
      <w:r w:rsidRPr="00005DA0">
        <w:rPr>
          <w:color w:val="000000"/>
          <w:w w:val="110"/>
          <w:sz w:val="20"/>
          <w:szCs w:val="20"/>
        </w:rPr>
        <w:t>Тютчева,</w:t>
      </w:r>
      <w:r w:rsidR="00D87583">
        <w:rPr>
          <w:color w:val="000000"/>
          <w:w w:val="110"/>
          <w:sz w:val="20"/>
          <w:szCs w:val="20"/>
        </w:rPr>
        <w:t xml:space="preserve"> </w:t>
      </w:r>
      <w:r w:rsidRPr="00005DA0">
        <w:rPr>
          <w:color w:val="000000"/>
          <w:w w:val="110"/>
          <w:sz w:val="20"/>
          <w:szCs w:val="20"/>
        </w:rPr>
        <w:t>А.</w:t>
      </w:r>
      <w:r w:rsidR="00D87583">
        <w:rPr>
          <w:color w:val="000000"/>
          <w:w w:val="110"/>
          <w:sz w:val="20"/>
          <w:szCs w:val="20"/>
        </w:rPr>
        <w:t xml:space="preserve"> </w:t>
      </w:r>
      <w:r w:rsidRPr="00005DA0">
        <w:rPr>
          <w:color w:val="000000"/>
          <w:w w:val="110"/>
          <w:sz w:val="20"/>
          <w:szCs w:val="20"/>
        </w:rPr>
        <w:t>А.</w:t>
      </w:r>
      <w:r w:rsidR="00D87583">
        <w:rPr>
          <w:color w:val="000000"/>
          <w:w w:val="110"/>
          <w:sz w:val="20"/>
          <w:szCs w:val="20"/>
        </w:rPr>
        <w:t xml:space="preserve"> </w:t>
      </w:r>
      <w:r w:rsidRPr="00005DA0">
        <w:rPr>
          <w:color w:val="000000"/>
          <w:w w:val="110"/>
          <w:sz w:val="20"/>
          <w:szCs w:val="20"/>
        </w:rPr>
        <w:t>Фета,</w:t>
      </w:r>
      <w:r w:rsidR="00D87583">
        <w:rPr>
          <w:color w:val="000000"/>
          <w:w w:val="110"/>
          <w:sz w:val="20"/>
          <w:szCs w:val="20"/>
        </w:rPr>
        <w:t xml:space="preserve"> </w:t>
      </w:r>
      <w:r w:rsidRPr="00005DA0">
        <w:rPr>
          <w:color w:val="000000"/>
          <w:w w:val="110"/>
          <w:sz w:val="20"/>
          <w:szCs w:val="20"/>
        </w:rPr>
        <w:t>И.</w:t>
      </w:r>
      <w:r w:rsidR="00D87583">
        <w:rPr>
          <w:color w:val="000000"/>
          <w:w w:val="110"/>
          <w:sz w:val="20"/>
          <w:szCs w:val="20"/>
        </w:rPr>
        <w:t xml:space="preserve"> </w:t>
      </w:r>
      <w:r w:rsidRPr="00005DA0">
        <w:rPr>
          <w:color w:val="000000"/>
          <w:w w:val="110"/>
          <w:sz w:val="20"/>
          <w:szCs w:val="20"/>
        </w:rPr>
        <w:t>А.</w:t>
      </w:r>
      <w:r w:rsidR="00D87583">
        <w:rPr>
          <w:color w:val="000000"/>
          <w:w w:val="110"/>
          <w:sz w:val="20"/>
          <w:szCs w:val="20"/>
        </w:rPr>
        <w:t xml:space="preserve"> </w:t>
      </w:r>
      <w:r w:rsidRPr="00005DA0">
        <w:rPr>
          <w:color w:val="000000"/>
          <w:w w:val="110"/>
          <w:sz w:val="20"/>
          <w:szCs w:val="20"/>
        </w:rPr>
        <w:t>Бунина,</w:t>
      </w:r>
      <w:r w:rsidR="00D87583">
        <w:rPr>
          <w:color w:val="000000"/>
          <w:w w:val="110"/>
          <w:sz w:val="20"/>
          <w:szCs w:val="20"/>
        </w:rPr>
        <w:t xml:space="preserve"> </w:t>
      </w:r>
      <w:r w:rsidRPr="00005DA0">
        <w:rPr>
          <w:color w:val="000000"/>
          <w:w w:val="110"/>
          <w:sz w:val="20"/>
          <w:szCs w:val="20"/>
        </w:rPr>
        <w:t>А.</w:t>
      </w:r>
      <w:r w:rsidR="00D87583">
        <w:rPr>
          <w:color w:val="000000"/>
          <w:w w:val="110"/>
          <w:sz w:val="20"/>
          <w:szCs w:val="20"/>
        </w:rPr>
        <w:t xml:space="preserve"> </w:t>
      </w:r>
      <w:r w:rsidRPr="00005DA0">
        <w:rPr>
          <w:color w:val="000000"/>
          <w:w w:val="110"/>
          <w:sz w:val="20"/>
          <w:szCs w:val="20"/>
        </w:rPr>
        <w:t>А.</w:t>
      </w:r>
      <w:r w:rsidR="00D87583">
        <w:rPr>
          <w:color w:val="000000"/>
          <w:w w:val="110"/>
          <w:sz w:val="20"/>
          <w:szCs w:val="20"/>
        </w:rPr>
        <w:t xml:space="preserve"> </w:t>
      </w:r>
      <w:r w:rsidRPr="00005DA0">
        <w:rPr>
          <w:color w:val="000000"/>
          <w:w w:val="110"/>
          <w:sz w:val="20"/>
          <w:szCs w:val="20"/>
        </w:rPr>
        <w:t>Блока,</w:t>
      </w:r>
      <w:r w:rsidRPr="00005DA0">
        <w:rPr>
          <w:color w:val="000000"/>
          <w:spacing w:val="-52"/>
          <w:w w:val="110"/>
          <w:sz w:val="20"/>
          <w:szCs w:val="20"/>
        </w:rPr>
        <w:t xml:space="preserve"> </w:t>
      </w:r>
      <w:r w:rsidRPr="00005DA0">
        <w:rPr>
          <w:color w:val="000000"/>
          <w:w w:val="110"/>
          <w:sz w:val="20"/>
          <w:szCs w:val="20"/>
        </w:rPr>
        <w:t>С. А.</w:t>
      </w:r>
      <w:r w:rsidRPr="00005DA0">
        <w:rPr>
          <w:color w:val="000000"/>
          <w:spacing w:val="1"/>
          <w:w w:val="110"/>
          <w:sz w:val="20"/>
          <w:szCs w:val="20"/>
        </w:rPr>
        <w:t xml:space="preserve"> </w:t>
      </w:r>
      <w:r w:rsidRPr="00005DA0">
        <w:rPr>
          <w:color w:val="000000"/>
          <w:w w:val="110"/>
          <w:sz w:val="20"/>
          <w:szCs w:val="20"/>
        </w:rPr>
        <w:t>Есенина, Н.</w:t>
      </w:r>
      <w:r w:rsidRPr="00005DA0">
        <w:rPr>
          <w:color w:val="000000"/>
          <w:spacing w:val="1"/>
          <w:w w:val="110"/>
          <w:sz w:val="20"/>
          <w:szCs w:val="20"/>
        </w:rPr>
        <w:t xml:space="preserve"> </w:t>
      </w:r>
      <w:r w:rsidRPr="00005DA0">
        <w:rPr>
          <w:color w:val="000000"/>
          <w:w w:val="110"/>
          <w:sz w:val="20"/>
          <w:szCs w:val="20"/>
        </w:rPr>
        <w:t>М. Рубцова,</w:t>
      </w:r>
      <w:r w:rsidRPr="00005DA0">
        <w:rPr>
          <w:color w:val="000000"/>
          <w:spacing w:val="1"/>
          <w:w w:val="110"/>
          <w:sz w:val="20"/>
          <w:szCs w:val="20"/>
        </w:rPr>
        <w:t xml:space="preserve"> </w:t>
      </w:r>
      <w:r w:rsidRPr="00005DA0">
        <w:rPr>
          <w:color w:val="000000"/>
          <w:w w:val="110"/>
          <w:sz w:val="20"/>
          <w:szCs w:val="20"/>
        </w:rPr>
        <w:t>Ю. П.</w:t>
      </w:r>
      <w:r w:rsidRPr="00005DA0">
        <w:rPr>
          <w:color w:val="000000"/>
          <w:spacing w:val="1"/>
          <w:w w:val="110"/>
          <w:sz w:val="20"/>
          <w:szCs w:val="20"/>
        </w:rPr>
        <w:t xml:space="preserve"> </w:t>
      </w:r>
      <w:r w:rsidRPr="00005DA0">
        <w:rPr>
          <w:color w:val="000000"/>
          <w:w w:val="110"/>
          <w:sz w:val="20"/>
          <w:szCs w:val="20"/>
        </w:rPr>
        <w:t>Кузнецова.</w:t>
      </w:r>
    </w:p>
    <w:p w14:paraId="2ACBF3E9" w14:textId="77777777" w:rsidR="005B2FBF" w:rsidRPr="000C51E4" w:rsidRDefault="00005DA0" w:rsidP="000C51E4">
      <w:pPr>
        <w:ind w:firstLine="567"/>
        <w:jc w:val="both"/>
        <w:rPr>
          <w:color w:val="000000"/>
          <w:sz w:val="20"/>
          <w:szCs w:val="20"/>
        </w:rPr>
      </w:pPr>
      <w:r w:rsidRPr="000C51E4">
        <w:rPr>
          <w:b/>
          <w:color w:val="000000"/>
          <w:sz w:val="20"/>
        </w:rPr>
        <w:t>Юмористические рассказы отечественных писателей XIX— XX веков</w:t>
      </w:r>
    </w:p>
    <w:p w14:paraId="6D58EA4A" w14:textId="77777777" w:rsidR="000C51E4" w:rsidRDefault="00005DA0" w:rsidP="000C51E4">
      <w:pPr>
        <w:pStyle w:val="a5"/>
        <w:ind w:firstLine="567"/>
        <w:jc w:val="both"/>
        <w:rPr>
          <w:color w:val="000000"/>
        </w:rPr>
      </w:pPr>
      <w:r w:rsidRPr="00005DA0">
        <w:rPr>
          <w:b/>
          <w:color w:val="000000"/>
          <w:w w:val="115"/>
        </w:rPr>
        <w:t xml:space="preserve">А. П. Чехов </w:t>
      </w:r>
      <w:r w:rsidRPr="00005DA0">
        <w:rPr>
          <w:color w:val="000000"/>
          <w:w w:val="115"/>
        </w:rPr>
        <w:t>(два рассказ</w:t>
      </w:r>
      <w:r w:rsidR="000C51E4">
        <w:rPr>
          <w:color w:val="000000"/>
          <w:w w:val="115"/>
        </w:rPr>
        <w:t>а по выбору). Например, «Лошади</w:t>
      </w:r>
      <w:r w:rsidRPr="00005DA0">
        <w:rPr>
          <w:color w:val="000000"/>
          <w:w w:val="115"/>
        </w:rPr>
        <w:t>ная</w:t>
      </w:r>
      <w:r w:rsidRPr="00005DA0">
        <w:rPr>
          <w:color w:val="000000"/>
          <w:spacing w:val="-5"/>
          <w:w w:val="115"/>
        </w:rPr>
        <w:t xml:space="preserve"> </w:t>
      </w:r>
      <w:r w:rsidRPr="00005DA0">
        <w:rPr>
          <w:color w:val="000000"/>
          <w:w w:val="115"/>
        </w:rPr>
        <w:t>фамилия»,</w:t>
      </w:r>
      <w:r w:rsidRPr="00005DA0">
        <w:rPr>
          <w:color w:val="000000"/>
          <w:spacing w:val="-5"/>
          <w:w w:val="115"/>
        </w:rPr>
        <w:t xml:space="preserve"> </w:t>
      </w:r>
      <w:r w:rsidRPr="00005DA0">
        <w:rPr>
          <w:color w:val="000000"/>
          <w:w w:val="115"/>
        </w:rPr>
        <w:t>«Мальчики»,</w:t>
      </w:r>
      <w:r w:rsidRPr="00005DA0">
        <w:rPr>
          <w:color w:val="000000"/>
          <w:spacing w:val="-4"/>
          <w:w w:val="115"/>
        </w:rPr>
        <w:t xml:space="preserve"> </w:t>
      </w:r>
      <w:r w:rsidRPr="00005DA0">
        <w:rPr>
          <w:color w:val="000000"/>
          <w:w w:val="115"/>
        </w:rPr>
        <w:t>«Хирургия»</w:t>
      </w:r>
      <w:r w:rsidRPr="00005DA0">
        <w:rPr>
          <w:color w:val="000000"/>
          <w:spacing w:val="-5"/>
          <w:w w:val="115"/>
        </w:rPr>
        <w:t xml:space="preserve"> </w:t>
      </w:r>
      <w:r w:rsidRPr="00005DA0">
        <w:rPr>
          <w:color w:val="000000"/>
          <w:w w:val="115"/>
        </w:rPr>
        <w:t>и</w:t>
      </w:r>
      <w:r w:rsidRPr="00005DA0">
        <w:rPr>
          <w:color w:val="000000"/>
          <w:spacing w:val="-4"/>
          <w:w w:val="115"/>
        </w:rPr>
        <w:t xml:space="preserve"> </w:t>
      </w:r>
      <w:r w:rsidRPr="00005DA0">
        <w:rPr>
          <w:color w:val="000000"/>
          <w:w w:val="115"/>
        </w:rPr>
        <w:t>др.</w:t>
      </w:r>
    </w:p>
    <w:p w14:paraId="0720FF04" w14:textId="77777777" w:rsidR="005B2FBF" w:rsidRPr="00005DA0" w:rsidRDefault="000C51E4" w:rsidP="00005DA0">
      <w:pPr>
        <w:pStyle w:val="a5"/>
        <w:ind w:firstLine="567"/>
        <w:jc w:val="both"/>
        <w:rPr>
          <w:color w:val="000000"/>
        </w:rPr>
      </w:pPr>
      <w:r w:rsidRPr="000C51E4">
        <w:rPr>
          <w:b/>
          <w:color w:val="000000"/>
        </w:rPr>
        <w:t>М</w:t>
      </w:r>
      <w:r w:rsidR="00005DA0" w:rsidRPr="000C51E4">
        <w:rPr>
          <w:b/>
          <w:color w:val="000000"/>
          <w:w w:val="110"/>
        </w:rPr>
        <w:t>.</w:t>
      </w:r>
      <w:r w:rsidR="00005DA0" w:rsidRPr="00005DA0">
        <w:rPr>
          <w:b/>
          <w:color w:val="000000"/>
          <w:w w:val="110"/>
        </w:rPr>
        <w:t xml:space="preserve"> М. Зощенко </w:t>
      </w:r>
      <w:r w:rsidR="00005DA0" w:rsidRPr="00005DA0">
        <w:rPr>
          <w:color w:val="000000"/>
          <w:w w:val="110"/>
        </w:rPr>
        <w:t>(два расск</w:t>
      </w:r>
      <w:r>
        <w:rPr>
          <w:color w:val="000000"/>
          <w:w w:val="110"/>
        </w:rPr>
        <w:t>аза по выбору). Например, «Гало</w:t>
      </w:r>
      <w:r w:rsidR="00005DA0" w:rsidRPr="00005DA0">
        <w:rPr>
          <w:color w:val="000000"/>
          <w:w w:val="110"/>
        </w:rPr>
        <w:t>ша»,</w:t>
      </w:r>
      <w:r w:rsidR="00005DA0" w:rsidRPr="00005DA0">
        <w:rPr>
          <w:color w:val="000000"/>
          <w:spacing w:val="36"/>
          <w:w w:val="110"/>
        </w:rPr>
        <w:t xml:space="preserve"> </w:t>
      </w:r>
      <w:r w:rsidR="00005DA0" w:rsidRPr="00005DA0">
        <w:rPr>
          <w:color w:val="000000"/>
          <w:w w:val="110"/>
        </w:rPr>
        <w:t>«Лёля</w:t>
      </w:r>
      <w:r w:rsidR="00D87583">
        <w:rPr>
          <w:color w:val="000000"/>
          <w:w w:val="110"/>
        </w:rPr>
        <w:t xml:space="preserve"> </w:t>
      </w:r>
      <w:r w:rsidR="00005DA0" w:rsidRPr="00005DA0">
        <w:rPr>
          <w:color w:val="000000"/>
          <w:w w:val="110"/>
        </w:rPr>
        <w:t>и</w:t>
      </w:r>
      <w:r w:rsidR="00D87583">
        <w:rPr>
          <w:color w:val="000000"/>
          <w:w w:val="110"/>
        </w:rPr>
        <w:t xml:space="preserve"> </w:t>
      </w:r>
      <w:r w:rsidR="00005DA0" w:rsidRPr="00005DA0">
        <w:rPr>
          <w:color w:val="000000"/>
          <w:w w:val="110"/>
        </w:rPr>
        <w:t>Минька»,</w:t>
      </w:r>
      <w:r w:rsidR="00D87583">
        <w:rPr>
          <w:color w:val="000000"/>
          <w:w w:val="110"/>
        </w:rPr>
        <w:t xml:space="preserve"> </w:t>
      </w:r>
      <w:r w:rsidR="00005DA0" w:rsidRPr="00005DA0">
        <w:rPr>
          <w:color w:val="000000"/>
          <w:w w:val="110"/>
        </w:rPr>
        <w:t>«Ёлка»,</w:t>
      </w:r>
      <w:r w:rsidR="00D87583">
        <w:rPr>
          <w:color w:val="000000"/>
          <w:w w:val="110"/>
        </w:rPr>
        <w:t xml:space="preserve"> </w:t>
      </w:r>
      <w:r w:rsidR="00005DA0" w:rsidRPr="00005DA0">
        <w:rPr>
          <w:color w:val="000000"/>
          <w:w w:val="110"/>
        </w:rPr>
        <w:t>«Золотые</w:t>
      </w:r>
      <w:r w:rsidR="00D87583">
        <w:rPr>
          <w:color w:val="000000"/>
          <w:w w:val="110"/>
        </w:rPr>
        <w:t xml:space="preserve"> </w:t>
      </w:r>
      <w:r w:rsidR="00005DA0" w:rsidRPr="00005DA0">
        <w:rPr>
          <w:color w:val="000000"/>
          <w:w w:val="110"/>
        </w:rPr>
        <w:t>слова»,</w:t>
      </w:r>
      <w:r w:rsidR="00D87583">
        <w:rPr>
          <w:color w:val="000000"/>
          <w:w w:val="110"/>
        </w:rPr>
        <w:t xml:space="preserve"> </w:t>
      </w:r>
      <w:r w:rsidR="00005DA0" w:rsidRPr="00005DA0">
        <w:rPr>
          <w:color w:val="000000"/>
          <w:w w:val="110"/>
        </w:rPr>
        <w:t>«Встреча»</w:t>
      </w:r>
      <w:r w:rsidR="00005DA0" w:rsidRPr="00005DA0">
        <w:rPr>
          <w:color w:val="000000"/>
          <w:spacing w:val="-53"/>
          <w:w w:val="110"/>
        </w:rPr>
        <w:t xml:space="preserve"> </w:t>
      </w:r>
      <w:r w:rsidR="00005DA0" w:rsidRPr="00005DA0">
        <w:rPr>
          <w:color w:val="000000"/>
          <w:w w:val="110"/>
        </w:rPr>
        <w:t>и</w:t>
      </w:r>
      <w:r w:rsidR="00005DA0" w:rsidRPr="00005DA0">
        <w:rPr>
          <w:color w:val="000000"/>
          <w:spacing w:val="-7"/>
          <w:w w:val="110"/>
        </w:rPr>
        <w:t xml:space="preserve"> </w:t>
      </w:r>
      <w:r w:rsidR="00005DA0" w:rsidRPr="00005DA0">
        <w:rPr>
          <w:color w:val="000000"/>
          <w:w w:val="110"/>
        </w:rPr>
        <w:t>др.</w:t>
      </w:r>
    </w:p>
    <w:p w14:paraId="17E3DFBF" w14:textId="77777777" w:rsidR="005B2FBF" w:rsidRPr="00005DA0" w:rsidRDefault="00005DA0" w:rsidP="00005DA0">
      <w:pPr>
        <w:ind w:firstLine="567"/>
        <w:jc w:val="both"/>
        <w:rPr>
          <w:color w:val="000000"/>
          <w:sz w:val="20"/>
          <w:szCs w:val="20"/>
        </w:rPr>
      </w:pPr>
      <w:r w:rsidRPr="00005DA0">
        <w:rPr>
          <w:b/>
          <w:color w:val="000000"/>
          <w:w w:val="90"/>
          <w:sz w:val="20"/>
          <w:szCs w:val="20"/>
        </w:rPr>
        <w:t>Произведения отечественн</w:t>
      </w:r>
      <w:r w:rsidR="000C51E4">
        <w:rPr>
          <w:b/>
          <w:color w:val="000000"/>
          <w:w w:val="90"/>
          <w:sz w:val="20"/>
          <w:szCs w:val="20"/>
        </w:rPr>
        <w:t>ой литературы о природе и живот</w:t>
      </w:r>
      <w:r w:rsidRPr="00005DA0">
        <w:rPr>
          <w:b/>
          <w:color w:val="000000"/>
          <w:w w:val="110"/>
          <w:sz w:val="20"/>
          <w:szCs w:val="20"/>
        </w:rPr>
        <w:t xml:space="preserve">ных </w:t>
      </w:r>
      <w:r w:rsidRPr="00005DA0">
        <w:rPr>
          <w:color w:val="000000"/>
          <w:w w:val="110"/>
          <w:sz w:val="20"/>
          <w:szCs w:val="20"/>
        </w:rPr>
        <w:t>(не менее двух). Например, А. И. Куприн</w:t>
      </w:r>
      <w:r w:rsidR="000C51E4">
        <w:rPr>
          <w:color w:val="000000"/>
          <w:w w:val="110"/>
          <w:sz w:val="20"/>
          <w:szCs w:val="20"/>
        </w:rPr>
        <w:t>а, М. М. Пришви</w:t>
      </w:r>
      <w:r w:rsidRPr="00005DA0">
        <w:rPr>
          <w:color w:val="000000"/>
          <w:w w:val="110"/>
          <w:sz w:val="20"/>
          <w:szCs w:val="20"/>
        </w:rPr>
        <w:t>на,</w:t>
      </w:r>
      <w:r w:rsidRPr="00005DA0">
        <w:rPr>
          <w:color w:val="000000"/>
          <w:spacing w:val="-6"/>
          <w:w w:val="110"/>
          <w:sz w:val="20"/>
          <w:szCs w:val="20"/>
        </w:rPr>
        <w:t xml:space="preserve"> </w:t>
      </w:r>
      <w:r w:rsidRPr="00005DA0">
        <w:rPr>
          <w:color w:val="000000"/>
          <w:w w:val="110"/>
          <w:sz w:val="20"/>
          <w:szCs w:val="20"/>
        </w:rPr>
        <w:t>К.</w:t>
      </w:r>
      <w:r w:rsidRPr="00005DA0">
        <w:rPr>
          <w:color w:val="000000"/>
          <w:spacing w:val="-5"/>
          <w:w w:val="110"/>
          <w:sz w:val="20"/>
          <w:szCs w:val="20"/>
        </w:rPr>
        <w:t xml:space="preserve"> </w:t>
      </w:r>
      <w:r w:rsidRPr="00005DA0">
        <w:rPr>
          <w:color w:val="000000"/>
          <w:w w:val="110"/>
          <w:sz w:val="20"/>
          <w:szCs w:val="20"/>
        </w:rPr>
        <w:t>Г.</w:t>
      </w:r>
      <w:r w:rsidRPr="00005DA0">
        <w:rPr>
          <w:color w:val="000000"/>
          <w:spacing w:val="-6"/>
          <w:w w:val="110"/>
          <w:sz w:val="20"/>
          <w:szCs w:val="20"/>
        </w:rPr>
        <w:t xml:space="preserve"> </w:t>
      </w:r>
      <w:r w:rsidRPr="00005DA0">
        <w:rPr>
          <w:color w:val="000000"/>
          <w:w w:val="110"/>
          <w:sz w:val="20"/>
          <w:szCs w:val="20"/>
        </w:rPr>
        <w:t>Паустовского.</w:t>
      </w:r>
    </w:p>
    <w:p w14:paraId="1C0B6B12" w14:textId="77777777" w:rsidR="005B2FBF" w:rsidRPr="00005DA0" w:rsidRDefault="00005DA0" w:rsidP="00005DA0">
      <w:pPr>
        <w:ind w:firstLine="567"/>
        <w:jc w:val="both"/>
        <w:rPr>
          <w:color w:val="000000"/>
          <w:sz w:val="20"/>
          <w:szCs w:val="20"/>
        </w:rPr>
      </w:pPr>
      <w:r w:rsidRPr="00005DA0">
        <w:rPr>
          <w:b/>
          <w:color w:val="000000"/>
          <w:w w:val="110"/>
          <w:sz w:val="20"/>
          <w:szCs w:val="20"/>
        </w:rPr>
        <w:t xml:space="preserve">А. П. Платонов. </w:t>
      </w:r>
      <w:r w:rsidRPr="00005DA0">
        <w:rPr>
          <w:color w:val="000000"/>
          <w:w w:val="110"/>
          <w:sz w:val="20"/>
          <w:szCs w:val="20"/>
        </w:rPr>
        <w:t xml:space="preserve">Рассказы </w:t>
      </w:r>
      <w:r w:rsidR="000C51E4">
        <w:rPr>
          <w:color w:val="000000"/>
          <w:w w:val="110"/>
          <w:sz w:val="20"/>
          <w:szCs w:val="20"/>
        </w:rPr>
        <w:t>(один по выбору). Например, «Ко</w:t>
      </w:r>
      <w:r w:rsidRPr="00005DA0">
        <w:rPr>
          <w:color w:val="000000"/>
          <w:w w:val="115"/>
          <w:sz w:val="20"/>
          <w:szCs w:val="20"/>
        </w:rPr>
        <w:t>рова»,</w:t>
      </w:r>
      <w:r w:rsidRPr="00005DA0">
        <w:rPr>
          <w:color w:val="000000"/>
          <w:spacing w:val="-9"/>
          <w:w w:val="115"/>
          <w:sz w:val="20"/>
          <w:szCs w:val="20"/>
        </w:rPr>
        <w:t xml:space="preserve"> </w:t>
      </w:r>
      <w:r w:rsidRPr="00005DA0">
        <w:rPr>
          <w:color w:val="000000"/>
          <w:w w:val="115"/>
          <w:sz w:val="20"/>
          <w:szCs w:val="20"/>
        </w:rPr>
        <w:t>«Никита»</w:t>
      </w:r>
      <w:r w:rsidRPr="00005DA0">
        <w:rPr>
          <w:color w:val="000000"/>
          <w:spacing w:val="-8"/>
          <w:w w:val="115"/>
          <w:sz w:val="20"/>
          <w:szCs w:val="20"/>
        </w:rPr>
        <w:t xml:space="preserve"> </w:t>
      </w:r>
      <w:r w:rsidRPr="00005DA0">
        <w:rPr>
          <w:color w:val="000000"/>
          <w:w w:val="115"/>
          <w:sz w:val="20"/>
          <w:szCs w:val="20"/>
        </w:rPr>
        <w:t>и</w:t>
      </w:r>
      <w:r w:rsidRPr="00005DA0">
        <w:rPr>
          <w:color w:val="000000"/>
          <w:spacing w:val="-9"/>
          <w:w w:val="115"/>
          <w:sz w:val="20"/>
          <w:szCs w:val="20"/>
        </w:rPr>
        <w:t xml:space="preserve"> </w:t>
      </w:r>
      <w:r w:rsidRPr="00005DA0">
        <w:rPr>
          <w:color w:val="000000"/>
          <w:w w:val="115"/>
          <w:sz w:val="20"/>
          <w:szCs w:val="20"/>
        </w:rPr>
        <w:t>др.</w:t>
      </w:r>
    </w:p>
    <w:p w14:paraId="7D174C5B" w14:textId="77777777" w:rsidR="000C51E4" w:rsidRDefault="00005DA0" w:rsidP="000C51E4">
      <w:pPr>
        <w:ind w:firstLine="567"/>
        <w:jc w:val="both"/>
        <w:rPr>
          <w:color w:val="000000"/>
          <w:sz w:val="20"/>
          <w:szCs w:val="20"/>
        </w:rPr>
      </w:pPr>
      <w:r w:rsidRPr="00005DA0">
        <w:rPr>
          <w:b/>
          <w:color w:val="000000"/>
          <w:w w:val="105"/>
          <w:sz w:val="20"/>
          <w:szCs w:val="20"/>
        </w:rPr>
        <w:t>В.</w:t>
      </w:r>
      <w:r w:rsidRPr="00005DA0">
        <w:rPr>
          <w:b/>
          <w:color w:val="000000"/>
          <w:spacing w:val="14"/>
          <w:w w:val="105"/>
          <w:sz w:val="20"/>
          <w:szCs w:val="20"/>
        </w:rPr>
        <w:t xml:space="preserve"> </w:t>
      </w:r>
      <w:r w:rsidRPr="00005DA0">
        <w:rPr>
          <w:b/>
          <w:color w:val="000000"/>
          <w:w w:val="105"/>
          <w:sz w:val="20"/>
          <w:szCs w:val="20"/>
        </w:rPr>
        <w:t>П.</w:t>
      </w:r>
      <w:r w:rsidRPr="00005DA0">
        <w:rPr>
          <w:b/>
          <w:color w:val="000000"/>
          <w:spacing w:val="15"/>
          <w:w w:val="105"/>
          <w:sz w:val="20"/>
          <w:szCs w:val="20"/>
        </w:rPr>
        <w:t xml:space="preserve"> </w:t>
      </w:r>
      <w:r w:rsidRPr="00005DA0">
        <w:rPr>
          <w:b/>
          <w:color w:val="000000"/>
          <w:w w:val="105"/>
          <w:sz w:val="20"/>
          <w:szCs w:val="20"/>
        </w:rPr>
        <w:t>Астафьев.</w:t>
      </w:r>
      <w:r w:rsidRPr="00005DA0">
        <w:rPr>
          <w:b/>
          <w:color w:val="000000"/>
          <w:spacing w:val="15"/>
          <w:w w:val="105"/>
          <w:sz w:val="20"/>
          <w:szCs w:val="20"/>
        </w:rPr>
        <w:t xml:space="preserve"> </w:t>
      </w:r>
      <w:r w:rsidRPr="00005DA0">
        <w:rPr>
          <w:color w:val="000000"/>
          <w:w w:val="105"/>
          <w:sz w:val="20"/>
          <w:szCs w:val="20"/>
        </w:rPr>
        <w:t>Рассказ</w:t>
      </w:r>
      <w:r w:rsidRPr="00005DA0">
        <w:rPr>
          <w:color w:val="000000"/>
          <w:spacing w:val="16"/>
          <w:w w:val="105"/>
          <w:sz w:val="20"/>
          <w:szCs w:val="20"/>
        </w:rPr>
        <w:t xml:space="preserve"> </w:t>
      </w:r>
      <w:r w:rsidRPr="00005DA0">
        <w:rPr>
          <w:color w:val="000000"/>
          <w:w w:val="105"/>
          <w:sz w:val="20"/>
          <w:szCs w:val="20"/>
        </w:rPr>
        <w:t>«Васюткино</w:t>
      </w:r>
      <w:r w:rsidRPr="00005DA0">
        <w:rPr>
          <w:color w:val="000000"/>
          <w:spacing w:val="16"/>
          <w:w w:val="105"/>
          <w:sz w:val="20"/>
          <w:szCs w:val="20"/>
        </w:rPr>
        <w:t xml:space="preserve"> </w:t>
      </w:r>
      <w:r w:rsidRPr="00005DA0">
        <w:rPr>
          <w:color w:val="000000"/>
          <w:w w:val="105"/>
          <w:sz w:val="20"/>
          <w:szCs w:val="20"/>
        </w:rPr>
        <w:t>озеро».</w:t>
      </w:r>
    </w:p>
    <w:p w14:paraId="01D92F75" w14:textId="77777777" w:rsidR="005B2FBF" w:rsidRPr="000C51E4" w:rsidRDefault="00005DA0" w:rsidP="000C51E4">
      <w:pPr>
        <w:ind w:firstLine="567"/>
        <w:jc w:val="both"/>
        <w:rPr>
          <w:color w:val="000000"/>
          <w:sz w:val="20"/>
          <w:szCs w:val="20"/>
        </w:rPr>
      </w:pPr>
      <w:r w:rsidRPr="000C51E4">
        <w:rPr>
          <w:b/>
          <w:color w:val="000000"/>
          <w:sz w:val="20"/>
        </w:rPr>
        <w:t>Литература XX—XXI веков</w:t>
      </w:r>
    </w:p>
    <w:p w14:paraId="03FE3A4E" w14:textId="77777777" w:rsidR="000C51E4" w:rsidRDefault="00005DA0" w:rsidP="000C51E4">
      <w:pPr>
        <w:ind w:firstLine="567"/>
        <w:jc w:val="both"/>
        <w:rPr>
          <w:color w:val="000000"/>
          <w:sz w:val="20"/>
          <w:szCs w:val="20"/>
        </w:rPr>
      </w:pPr>
      <w:r w:rsidRPr="00005DA0">
        <w:rPr>
          <w:b/>
          <w:color w:val="000000"/>
          <w:w w:val="95"/>
          <w:sz w:val="20"/>
          <w:szCs w:val="20"/>
        </w:rPr>
        <w:t>Произведения отечественной прозы на тему «Человек на</w:t>
      </w:r>
      <w:r w:rsidRPr="00005DA0">
        <w:rPr>
          <w:b/>
          <w:color w:val="000000"/>
          <w:spacing w:val="1"/>
          <w:w w:val="95"/>
          <w:sz w:val="20"/>
          <w:szCs w:val="20"/>
        </w:rPr>
        <w:t xml:space="preserve"> </w:t>
      </w:r>
      <w:r w:rsidRPr="00005DA0">
        <w:rPr>
          <w:b/>
          <w:color w:val="000000"/>
          <w:w w:val="110"/>
          <w:sz w:val="20"/>
          <w:szCs w:val="20"/>
        </w:rPr>
        <w:t xml:space="preserve">войне» </w:t>
      </w:r>
      <w:r w:rsidRPr="00005DA0">
        <w:rPr>
          <w:color w:val="000000"/>
          <w:w w:val="110"/>
          <w:sz w:val="20"/>
          <w:szCs w:val="20"/>
        </w:rPr>
        <w:t>(не менее двух). Например, Л. А. Кассиль. «Дорогие мои</w:t>
      </w:r>
      <w:r w:rsidRPr="00005DA0">
        <w:rPr>
          <w:color w:val="000000"/>
          <w:spacing w:val="1"/>
          <w:w w:val="110"/>
          <w:sz w:val="20"/>
          <w:szCs w:val="20"/>
        </w:rPr>
        <w:t xml:space="preserve"> </w:t>
      </w:r>
      <w:r w:rsidRPr="00005DA0">
        <w:rPr>
          <w:color w:val="000000"/>
          <w:w w:val="110"/>
          <w:sz w:val="20"/>
          <w:szCs w:val="20"/>
        </w:rPr>
        <w:t>мальчишки»;</w:t>
      </w:r>
      <w:r w:rsidRPr="00005DA0">
        <w:rPr>
          <w:color w:val="000000"/>
          <w:spacing w:val="1"/>
          <w:w w:val="110"/>
          <w:sz w:val="20"/>
          <w:szCs w:val="20"/>
        </w:rPr>
        <w:t xml:space="preserve"> </w:t>
      </w:r>
      <w:r w:rsidRPr="00005DA0">
        <w:rPr>
          <w:color w:val="000000"/>
          <w:w w:val="110"/>
          <w:sz w:val="20"/>
          <w:szCs w:val="20"/>
        </w:rPr>
        <w:t>Ю.</w:t>
      </w:r>
      <w:r w:rsidRPr="00005DA0">
        <w:rPr>
          <w:color w:val="000000"/>
          <w:spacing w:val="1"/>
          <w:w w:val="110"/>
          <w:sz w:val="20"/>
          <w:szCs w:val="20"/>
        </w:rPr>
        <w:t xml:space="preserve"> </w:t>
      </w:r>
      <w:r w:rsidRPr="00005DA0">
        <w:rPr>
          <w:color w:val="000000"/>
          <w:w w:val="110"/>
          <w:sz w:val="20"/>
          <w:szCs w:val="20"/>
        </w:rPr>
        <w:t>Я.</w:t>
      </w:r>
      <w:r w:rsidRPr="00005DA0">
        <w:rPr>
          <w:color w:val="000000"/>
          <w:spacing w:val="1"/>
          <w:w w:val="110"/>
          <w:sz w:val="20"/>
          <w:szCs w:val="20"/>
        </w:rPr>
        <w:t xml:space="preserve"> </w:t>
      </w:r>
      <w:r w:rsidRPr="00005DA0">
        <w:rPr>
          <w:color w:val="000000"/>
          <w:w w:val="110"/>
          <w:sz w:val="20"/>
          <w:szCs w:val="20"/>
        </w:rPr>
        <w:t>Яковлев.</w:t>
      </w:r>
      <w:r w:rsidRPr="00005DA0">
        <w:rPr>
          <w:color w:val="000000"/>
          <w:spacing w:val="1"/>
          <w:w w:val="110"/>
          <w:sz w:val="20"/>
          <w:szCs w:val="20"/>
        </w:rPr>
        <w:t xml:space="preserve"> </w:t>
      </w:r>
      <w:r w:rsidRPr="00005DA0">
        <w:rPr>
          <w:color w:val="000000"/>
          <w:w w:val="110"/>
          <w:sz w:val="20"/>
          <w:szCs w:val="20"/>
        </w:rPr>
        <w:t>«Девочки</w:t>
      </w:r>
      <w:r w:rsidRPr="00005DA0">
        <w:rPr>
          <w:color w:val="000000"/>
          <w:spacing w:val="1"/>
          <w:w w:val="110"/>
          <w:sz w:val="20"/>
          <w:szCs w:val="20"/>
        </w:rPr>
        <w:t xml:space="preserve"> </w:t>
      </w:r>
      <w:r w:rsidR="000C51E4">
        <w:rPr>
          <w:color w:val="000000"/>
          <w:w w:val="110"/>
          <w:sz w:val="20"/>
          <w:szCs w:val="20"/>
        </w:rPr>
        <w:t>с</w:t>
      </w:r>
      <w:r w:rsidR="00D87583">
        <w:rPr>
          <w:color w:val="000000"/>
          <w:w w:val="110"/>
          <w:sz w:val="20"/>
          <w:szCs w:val="20"/>
        </w:rPr>
        <w:t xml:space="preserve"> </w:t>
      </w:r>
      <w:r w:rsidR="000C51E4">
        <w:rPr>
          <w:color w:val="000000"/>
          <w:w w:val="110"/>
          <w:sz w:val="20"/>
          <w:szCs w:val="20"/>
        </w:rPr>
        <w:t>Васильевского</w:t>
      </w:r>
      <w:r w:rsidR="00D87583">
        <w:rPr>
          <w:color w:val="000000"/>
          <w:w w:val="110"/>
          <w:sz w:val="20"/>
          <w:szCs w:val="20"/>
        </w:rPr>
        <w:t xml:space="preserve"> </w:t>
      </w:r>
      <w:r w:rsidR="000C51E4">
        <w:rPr>
          <w:color w:val="000000"/>
          <w:w w:val="110"/>
          <w:sz w:val="20"/>
          <w:szCs w:val="20"/>
        </w:rPr>
        <w:t>остро</w:t>
      </w:r>
      <w:r w:rsidRPr="00005DA0">
        <w:rPr>
          <w:color w:val="000000"/>
          <w:w w:val="110"/>
          <w:sz w:val="20"/>
          <w:szCs w:val="20"/>
        </w:rPr>
        <w:t>ва»;</w:t>
      </w:r>
      <w:r w:rsidRPr="00005DA0">
        <w:rPr>
          <w:color w:val="000000"/>
          <w:spacing w:val="-3"/>
          <w:w w:val="110"/>
          <w:sz w:val="20"/>
          <w:szCs w:val="20"/>
        </w:rPr>
        <w:t xml:space="preserve"> </w:t>
      </w:r>
      <w:r w:rsidRPr="00005DA0">
        <w:rPr>
          <w:color w:val="000000"/>
          <w:w w:val="110"/>
          <w:sz w:val="20"/>
          <w:szCs w:val="20"/>
        </w:rPr>
        <w:t>В.</w:t>
      </w:r>
      <w:r w:rsidRPr="00005DA0">
        <w:rPr>
          <w:color w:val="000000"/>
          <w:spacing w:val="-4"/>
          <w:w w:val="110"/>
          <w:sz w:val="20"/>
          <w:szCs w:val="20"/>
        </w:rPr>
        <w:t xml:space="preserve"> </w:t>
      </w:r>
      <w:r w:rsidRPr="00005DA0">
        <w:rPr>
          <w:color w:val="000000"/>
          <w:w w:val="110"/>
          <w:sz w:val="20"/>
          <w:szCs w:val="20"/>
        </w:rPr>
        <w:t>П.</w:t>
      </w:r>
      <w:r w:rsidRPr="00005DA0">
        <w:rPr>
          <w:color w:val="000000"/>
          <w:spacing w:val="-3"/>
          <w:w w:val="110"/>
          <w:sz w:val="20"/>
          <w:szCs w:val="20"/>
        </w:rPr>
        <w:t xml:space="preserve"> </w:t>
      </w:r>
      <w:r w:rsidRPr="00005DA0">
        <w:rPr>
          <w:color w:val="000000"/>
          <w:w w:val="110"/>
          <w:sz w:val="20"/>
          <w:szCs w:val="20"/>
        </w:rPr>
        <w:t>Катаев.</w:t>
      </w:r>
      <w:r w:rsidRPr="00005DA0">
        <w:rPr>
          <w:color w:val="000000"/>
          <w:spacing w:val="-3"/>
          <w:w w:val="110"/>
          <w:sz w:val="20"/>
          <w:szCs w:val="20"/>
        </w:rPr>
        <w:t xml:space="preserve"> </w:t>
      </w:r>
      <w:r w:rsidRPr="00005DA0">
        <w:rPr>
          <w:color w:val="000000"/>
          <w:w w:val="110"/>
          <w:sz w:val="20"/>
          <w:szCs w:val="20"/>
        </w:rPr>
        <w:t>«Сын</w:t>
      </w:r>
      <w:r w:rsidRPr="00005DA0">
        <w:rPr>
          <w:color w:val="000000"/>
          <w:spacing w:val="-3"/>
          <w:w w:val="110"/>
          <w:sz w:val="20"/>
          <w:szCs w:val="20"/>
        </w:rPr>
        <w:t xml:space="preserve"> </w:t>
      </w:r>
      <w:r w:rsidRPr="00005DA0">
        <w:rPr>
          <w:color w:val="000000"/>
          <w:w w:val="110"/>
          <w:sz w:val="20"/>
          <w:szCs w:val="20"/>
        </w:rPr>
        <w:t>полка»</w:t>
      </w:r>
      <w:r w:rsidRPr="00005DA0">
        <w:rPr>
          <w:color w:val="000000"/>
          <w:spacing w:val="-3"/>
          <w:w w:val="110"/>
          <w:sz w:val="20"/>
          <w:szCs w:val="20"/>
        </w:rPr>
        <w:t xml:space="preserve"> </w:t>
      </w:r>
      <w:r w:rsidRPr="00005DA0">
        <w:rPr>
          <w:color w:val="000000"/>
          <w:w w:val="110"/>
          <w:sz w:val="20"/>
          <w:szCs w:val="20"/>
        </w:rPr>
        <w:t>и</w:t>
      </w:r>
      <w:r w:rsidRPr="00005DA0">
        <w:rPr>
          <w:color w:val="000000"/>
          <w:spacing w:val="-3"/>
          <w:w w:val="110"/>
          <w:sz w:val="20"/>
          <w:szCs w:val="20"/>
        </w:rPr>
        <w:t xml:space="preserve"> </w:t>
      </w:r>
      <w:r w:rsidRPr="00005DA0">
        <w:rPr>
          <w:color w:val="000000"/>
          <w:w w:val="110"/>
          <w:sz w:val="20"/>
          <w:szCs w:val="20"/>
        </w:rPr>
        <w:t>др.</w:t>
      </w:r>
    </w:p>
    <w:p w14:paraId="4B0F688D" w14:textId="77777777" w:rsidR="005B2FBF" w:rsidRPr="000C51E4" w:rsidRDefault="00005DA0" w:rsidP="000C51E4">
      <w:pPr>
        <w:ind w:firstLine="567"/>
        <w:jc w:val="both"/>
        <w:rPr>
          <w:color w:val="000000"/>
          <w:sz w:val="20"/>
          <w:szCs w:val="20"/>
        </w:rPr>
      </w:pPr>
      <w:r w:rsidRPr="000C51E4">
        <w:rPr>
          <w:b/>
          <w:color w:val="000000"/>
          <w:sz w:val="20"/>
        </w:rPr>
        <w:t>Произведения отечественных писателей XIX—XXI веков на тему детства</w:t>
      </w:r>
      <w:r w:rsidRPr="000C51E4">
        <w:rPr>
          <w:color w:val="000000"/>
          <w:sz w:val="20"/>
        </w:rPr>
        <w:t xml:space="preserve"> (не менее двух).</w:t>
      </w:r>
    </w:p>
    <w:p w14:paraId="292ACC1F" w14:textId="77777777" w:rsidR="005B2FBF" w:rsidRPr="00005DA0" w:rsidRDefault="00005DA0" w:rsidP="00005DA0">
      <w:pPr>
        <w:pStyle w:val="a5"/>
        <w:ind w:firstLine="567"/>
        <w:jc w:val="both"/>
        <w:rPr>
          <w:color w:val="000000"/>
        </w:rPr>
      </w:pPr>
      <w:r w:rsidRPr="00005DA0">
        <w:rPr>
          <w:color w:val="000000"/>
          <w:w w:val="120"/>
        </w:rPr>
        <w:t>Например,</w:t>
      </w:r>
      <w:r w:rsidRPr="00005DA0">
        <w:rPr>
          <w:color w:val="000000"/>
          <w:spacing w:val="40"/>
          <w:w w:val="120"/>
        </w:rPr>
        <w:t xml:space="preserve"> </w:t>
      </w:r>
      <w:r w:rsidRPr="00005DA0">
        <w:rPr>
          <w:color w:val="000000"/>
          <w:w w:val="120"/>
        </w:rPr>
        <w:t>произведения</w:t>
      </w:r>
      <w:r w:rsidRPr="00005DA0">
        <w:rPr>
          <w:color w:val="000000"/>
          <w:spacing w:val="40"/>
          <w:w w:val="120"/>
        </w:rPr>
        <w:t xml:space="preserve"> </w:t>
      </w:r>
      <w:r w:rsidRPr="00005DA0">
        <w:rPr>
          <w:color w:val="000000"/>
          <w:w w:val="120"/>
        </w:rPr>
        <w:t>В.</w:t>
      </w:r>
      <w:r w:rsidRPr="00005DA0">
        <w:rPr>
          <w:color w:val="000000"/>
          <w:spacing w:val="40"/>
          <w:w w:val="120"/>
        </w:rPr>
        <w:t xml:space="preserve"> </w:t>
      </w:r>
      <w:r w:rsidRPr="00005DA0">
        <w:rPr>
          <w:color w:val="000000"/>
          <w:w w:val="120"/>
        </w:rPr>
        <w:t>Г.</w:t>
      </w:r>
      <w:r w:rsidRPr="00005DA0">
        <w:rPr>
          <w:color w:val="000000"/>
          <w:spacing w:val="40"/>
          <w:w w:val="120"/>
        </w:rPr>
        <w:t xml:space="preserve"> </w:t>
      </w:r>
      <w:r w:rsidRPr="00005DA0">
        <w:rPr>
          <w:color w:val="000000"/>
          <w:w w:val="120"/>
        </w:rPr>
        <w:t>Короленко,</w:t>
      </w:r>
      <w:r w:rsidRPr="00005DA0">
        <w:rPr>
          <w:color w:val="000000"/>
          <w:spacing w:val="40"/>
          <w:w w:val="120"/>
        </w:rPr>
        <w:t xml:space="preserve"> </w:t>
      </w:r>
      <w:r w:rsidRPr="00005DA0">
        <w:rPr>
          <w:color w:val="000000"/>
          <w:w w:val="120"/>
        </w:rPr>
        <w:t>В.</w:t>
      </w:r>
      <w:r w:rsidRPr="00005DA0">
        <w:rPr>
          <w:color w:val="000000"/>
          <w:spacing w:val="40"/>
          <w:w w:val="120"/>
        </w:rPr>
        <w:t xml:space="preserve"> </w:t>
      </w:r>
      <w:r w:rsidRPr="00005DA0">
        <w:rPr>
          <w:color w:val="000000"/>
          <w:w w:val="120"/>
        </w:rPr>
        <w:t>П.</w:t>
      </w:r>
      <w:r w:rsidRPr="00005DA0">
        <w:rPr>
          <w:color w:val="000000"/>
          <w:spacing w:val="40"/>
          <w:w w:val="120"/>
        </w:rPr>
        <w:t xml:space="preserve"> </w:t>
      </w:r>
      <w:r w:rsidRPr="00005DA0">
        <w:rPr>
          <w:color w:val="000000"/>
          <w:w w:val="120"/>
        </w:rPr>
        <w:t>Катаева,</w:t>
      </w:r>
      <w:r w:rsidRPr="00005DA0">
        <w:rPr>
          <w:color w:val="000000"/>
          <w:spacing w:val="-58"/>
          <w:w w:val="120"/>
        </w:rPr>
        <w:t xml:space="preserve"> </w:t>
      </w:r>
      <w:r w:rsidRPr="00005DA0">
        <w:rPr>
          <w:color w:val="000000"/>
          <w:w w:val="120"/>
        </w:rPr>
        <w:t>В. П. Крапивина, Ю. П. Казак</w:t>
      </w:r>
      <w:r w:rsidR="000C51E4">
        <w:rPr>
          <w:color w:val="000000"/>
          <w:w w:val="120"/>
        </w:rPr>
        <w:t>ова, А. Г. Алексина, В. П. Аста</w:t>
      </w:r>
      <w:r w:rsidRPr="00005DA0">
        <w:rPr>
          <w:color w:val="000000"/>
          <w:w w:val="120"/>
        </w:rPr>
        <w:t>фьева,</w:t>
      </w:r>
      <w:r w:rsidRPr="00005DA0">
        <w:rPr>
          <w:color w:val="000000"/>
          <w:spacing w:val="47"/>
          <w:w w:val="120"/>
        </w:rPr>
        <w:t xml:space="preserve"> </w:t>
      </w:r>
      <w:r w:rsidRPr="00005DA0">
        <w:rPr>
          <w:color w:val="000000"/>
          <w:w w:val="120"/>
        </w:rPr>
        <w:t>В.</w:t>
      </w:r>
      <w:r w:rsidRPr="00005DA0">
        <w:rPr>
          <w:color w:val="000000"/>
          <w:spacing w:val="47"/>
          <w:w w:val="120"/>
        </w:rPr>
        <w:t xml:space="preserve"> </w:t>
      </w:r>
      <w:r w:rsidRPr="00005DA0">
        <w:rPr>
          <w:color w:val="000000"/>
          <w:w w:val="120"/>
        </w:rPr>
        <w:t>К.</w:t>
      </w:r>
      <w:r w:rsidRPr="00005DA0">
        <w:rPr>
          <w:color w:val="000000"/>
          <w:spacing w:val="47"/>
          <w:w w:val="120"/>
        </w:rPr>
        <w:t xml:space="preserve"> </w:t>
      </w:r>
      <w:r w:rsidRPr="00005DA0">
        <w:rPr>
          <w:color w:val="000000"/>
          <w:w w:val="120"/>
        </w:rPr>
        <w:t>Железникова,</w:t>
      </w:r>
      <w:r w:rsidRPr="00005DA0">
        <w:rPr>
          <w:color w:val="000000"/>
          <w:spacing w:val="47"/>
          <w:w w:val="120"/>
        </w:rPr>
        <w:t xml:space="preserve"> </w:t>
      </w:r>
      <w:r w:rsidRPr="00005DA0">
        <w:rPr>
          <w:color w:val="000000"/>
          <w:w w:val="120"/>
        </w:rPr>
        <w:t>Ю.</w:t>
      </w:r>
      <w:r w:rsidRPr="00005DA0">
        <w:rPr>
          <w:color w:val="000000"/>
          <w:spacing w:val="47"/>
          <w:w w:val="120"/>
        </w:rPr>
        <w:t xml:space="preserve"> </w:t>
      </w:r>
      <w:r w:rsidRPr="00005DA0">
        <w:rPr>
          <w:color w:val="000000"/>
          <w:w w:val="120"/>
        </w:rPr>
        <w:t>Я.</w:t>
      </w:r>
      <w:r w:rsidRPr="00005DA0">
        <w:rPr>
          <w:color w:val="000000"/>
          <w:spacing w:val="47"/>
          <w:w w:val="120"/>
        </w:rPr>
        <w:t xml:space="preserve"> </w:t>
      </w:r>
      <w:r w:rsidRPr="00005DA0">
        <w:rPr>
          <w:color w:val="000000"/>
          <w:w w:val="120"/>
        </w:rPr>
        <w:t>Яковлева,</w:t>
      </w:r>
      <w:r w:rsidRPr="00005DA0">
        <w:rPr>
          <w:color w:val="000000"/>
          <w:spacing w:val="47"/>
          <w:w w:val="120"/>
        </w:rPr>
        <w:t xml:space="preserve"> </w:t>
      </w:r>
      <w:r w:rsidRPr="00005DA0">
        <w:rPr>
          <w:color w:val="000000"/>
          <w:w w:val="120"/>
        </w:rPr>
        <w:t>Ю.</w:t>
      </w:r>
      <w:r w:rsidRPr="00005DA0">
        <w:rPr>
          <w:color w:val="000000"/>
          <w:spacing w:val="47"/>
          <w:w w:val="120"/>
        </w:rPr>
        <w:t xml:space="preserve"> </w:t>
      </w:r>
      <w:r w:rsidRPr="00005DA0">
        <w:rPr>
          <w:color w:val="000000"/>
          <w:w w:val="120"/>
        </w:rPr>
        <w:t>И.</w:t>
      </w:r>
      <w:r w:rsidRPr="00005DA0">
        <w:rPr>
          <w:color w:val="000000"/>
          <w:spacing w:val="47"/>
          <w:w w:val="120"/>
        </w:rPr>
        <w:t xml:space="preserve"> </w:t>
      </w:r>
      <w:r w:rsidRPr="00005DA0">
        <w:rPr>
          <w:color w:val="000000"/>
          <w:w w:val="120"/>
        </w:rPr>
        <w:t>Коваля,</w:t>
      </w:r>
      <w:r w:rsidRPr="00005DA0">
        <w:rPr>
          <w:color w:val="000000"/>
          <w:spacing w:val="-58"/>
          <w:w w:val="120"/>
        </w:rPr>
        <w:t xml:space="preserve"> </w:t>
      </w:r>
      <w:r w:rsidRPr="00005DA0">
        <w:rPr>
          <w:color w:val="000000"/>
          <w:w w:val="120"/>
        </w:rPr>
        <w:t>А.</w:t>
      </w:r>
      <w:r w:rsidRPr="00005DA0">
        <w:rPr>
          <w:color w:val="000000"/>
          <w:spacing w:val="-14"/>
          <w:w w:val="120"/>
        </w:rPr>
        <w:t xml:space="preserve"> </w:t>
      </w:r>
      <w:r w:rsidRPr="00005DA0">
        <w:rPr>
          <w:color w:val="000000"/>
          <w:w w:val="120"/>
        </w:rPr>
        <w:t>А.</w:t>
      </w:r>
      <w:r w:rsidRPr="00005DA0">
        <w:rPr>
          <w:color w:val="000000"/>
          <w:spacing w:val="-14"/>
          <w:w w:val="120"/>
        </w:rPr>
        <w:t xml:space="preserve"> </w:t>
      </w:r>
      <w:r w:rsidRPr="00005DA0">
        <w:rPr>
          <w:color w:val="000000"/>
          <w:w w:val="120"/>
        </w:rPr>
        <w:t>Гиваргизова,</w:t>
      </w:r>
      <w:r w:rsidRPr="00005DA0">
        <w:rPr>
          <w:color w:val="000000"/>
          <w:spacing w:val="-14"/>
          <w:w w:val="120"/>
        </w:rPr>
        <w:t xml:space="preserve"> </w:t>
      </w:r>
      <w:r w:rsidRPr="00005DA0">
        <w:rPr>
          <w:color w:val="000000"/>
          <w:w w:val="120"/>
        </w:rPr>
        <w:t>М.</w:t>
      </w:r>
      <w:r w:rsidRPr="00005DA0">
        <w:rPr>
          <w:color w:val="000000"/>
          <w:spacing w:val="-13"/>
          <w:w w:val="120"/>
        </w:rPr>
        <w:t xml:space="preserve"> </w:t>
      </w:r>
      <w:r w:rsidRPr="00005DA0">
        <w:rPr>
          <w:color w:val="000000"/>
          <w:w w:val="120"/>
        </w:rPr>
        <w:t>С.</w:t>
      </w:r>
      <w:r w:rsidRPr="00005DA0">
        <w:rPr>
          <w:color w:val="000000"/>
          <w:spacing w:val="-14"/>
          <w:w w:val="120"/>
        </w:rPr>
        <w:t xml:space="preserve"> </w:t>
      </w:r>
      <w:r w:rsidRPr="00005DA0">
        <w:rPr>
          <w:color w:val="000000"/>
          <w:w w:val="120"/>
        </w:rPr>
        <w:t>Аромштам,</w:t>
      </w:r>
      <w:r w:rsidRPr="00005DA0">
        <w:rPr>
          <w:color w:val="000000"/>
          <w:spacing w:val="-14"/>
          <w:w w:val="120"/>
        </w:rPr>
        <w:t xml:space="preserve"> </w:t>
      </w:r>
      <w:r w:rsidRPr="00005DA0">
        <w:rPr>
          <w:color w:val="000000"/>
          <w:w w:val="120"/>
        </w:rPr>
        <w:t>Н.</w:t>
      </w:r>
      <w:r w:rsidRPr="00005DA0">
        <w:rPr>
          <w:color w:val="000000"/>
          <w:spacing w:val="-14"/>
          <w:w w:val="120"/>
        </w:rPr>
        <w:t xml:space="preserve"> </w:t>
      </w:r>
      <w:r w:rsidRPr="00005DA0">
        <w:rPr>
          <w:color w:val="000000"/>
          <w:w w:val="120"/>
        </w:rPr>
        <w:t>Ю.</w:t>
      </w:r>
      <w:r w:rsidRPr="00005DA0">
        <w:rPr>
          <w:color w:val="000000"/>
          <w:spacing w:val="-13"/>
          <w:w w:val="120"/>
        </w:rPr>
        <w:t xml:space="preserve"> </w:t>
      </w:r>
      <w:r w:rsidRPr="00005DA0">
        <w:rPr>
          <w:color w:val="000000"/>
          <w:w w:val="120"/>
        </w:rPr>
        <w:t>Абгарян.</w:t>
      </w:r>
    </w:p>
    <w:p w14:paraId="69E582D2" w14:textId="77777777" w:rsidR="000C51E4" w:rsidRDefault="00005DA0" w:rsidP="000C51E4">
      <w:pPr>
        <w:ind w:firstLine="567"/>
        <w:jc w:val="both"/>
        <w:rPr>
          <w:color w:val="000000"/>
          <w:sz w:val="20"/>
          <w:szCs w:val="20"/>
        </w:rPr>
      </w:pPr>
      <w:r w:rsidRPr="007656C1">
        <w:rPr>
          <w:b/>
          <w:sz w:val="20"/>
        </w:rPr>
        <w:t xml:space="preserve">Произведения приключенческого жанра отечественных </w:t>
      </w:r>
      <w:r w:rsidR="000C51E4" w:rsidRPr="007656C1">
        <w:rPr>
          <w:b/>
          <w:sz w:val="20"/>
        </w:rPr>
        <w:t>пи</w:t>
      </w:r>
      <w:r w:rsidRPr="007656C1">
        <w:rPr>
          <w:b/>
          <w:sz w:val="20"/>
        </w:rPr>
        <w:t>сателей</w:t>
      </w:r>
      <w:r w:rsidR="00D87583" w:rsidRPr="007656C1">
        <w:rPr>
          <w:b/>
          <w:color w:val="000000"/>
          <w:w w:val="110"/>
          <w:sz w:val="18"/>
          <w:szCs w:val="20"/>
        </w:rPr>
        <w:t xml:space="preserve"> </w:t>
      </w:r>
      <w:r w:rsidRPr="00005DA0">
        <w:rPr>
          <w:color w:val="000000"/>
          <w:w w:val="110"/>
          <w:sz w:val="20"/>
          <w:szCs w:val="20"/>
        </w:rPr>
        <w:t>(одно</w:t>
      </w:r>
      <w:r w:rsidR="00D87583">
        <w:rPr>
          <w:color w:val="000000"/>
          <w:w w:val="110"/>
          <w:sz w:val="20"/>
          <w:szCs w:val="20"/>
        </w:rPr>
        <w:t xml:space="preserve"> </w:t>
      </w:r>
      <w:r w:rsidRPr="00005DA0">
        <w:rPr>
          <w:color w:val="000000"/>
          <w:w w:val="110"/>
          <w:sz w:val="20"/>
          <w:szCs w:val="20"/>
        </w:rPr>
        <w:t>по</w:t>
      </w:r>
      <w:r w:rsidR="00D87583">
        <w:rPr>
          <w:color w:val="000000"/>
          <w:w w:val="110"/>
          <w:sz w:val="20"/>
          <w:szCs w:val="20"/>
        </w:rPr>
        <w:t xml:space="preserve"> </w:t>
      </w:r>
      <w:r w:rsidRPr="00005DA0">
        <w:rPr>
          <w:color w:val="000000"/>
          <w:w w:val="110"/>
          <w:sz w:val="20"/>
          <w:szCs w:val="20"/>
        </w:rPr>
        <w:t>выбору).</w:t>
      </w:r>
      <w:r w:rsidR="00D87583">
        <w:rPr>
          <w:color w:val="000000"/>
          <w:w w:val="110"/>
          <w:sz w:val="20"/>
          <w:szCs w:val="20"/>
        </w:rPr>
        <w:t xml:space="preserve"> </w:t>
      </w:r>
      <w:r w:rsidRPr="00005DA0">
        <w:rPr>
          <w:color w:val="000000"/>
          <w:w w:val="110"/>
          <w:sz w:val="20"/>
          <w:szCs w:val="20"/>
        </w:rPr>
        <w:t>Например,</w:t>
      </w:r>
      <w:r w:rsidR="00D87583">
        <w:rPr>
          <w:color w:val="000000"/>
          <w:w w:val="110"/>
          <w:sz w:val="20"/>
          <w:szCs w:val="20"/>
        </w:rPr>
        <w:t xml:space="preserve"> </w:t>
      </w:r>
      <w:r w:rsidRPr="00005DA0">
        <w:rPr>
          <w:color w:val="000000"/>
          <w:w w:val="110"/>
          <w:sz w:val="20"/>
          <w:szCs w:val="20"/>
        </w:rPr>
        <w:t>К.</w:t>
      </w:r>
      <w:r w:rsidR="00D87583">
        <w:rPr>
          <w:color w:val="000000"/>
          <w:w w:val="110"/>
          <w:sz w:val="20"/>
          <w:szCs w:val="20"/>
        </w:rPr>
        <w:t xml:space="preserve"> </w:t>
      </w:r>
      <w:r w:rsidRPr="00005DA0">
        <w:rPr>
          <w:color w:val="000000"/>
          <w:w w:val="110"/>
          <w:sz w:val="20"/>
          <w:szCs w:val="20"/>
        </w:rPr>
        <w:t>Булычёв.</w:t>
      </w:r>
      <w:r w:rsidR="00D87583">
        <w:rPr>
          <w:color w:val="000000"/>
          <w:w w:val="110"/>
          <w:sz w:val="20"/>
          <w:szCs w:val="20"/>
        </w:rPr>
        <w:t xml:space="preserve"> </w:t>
      </w:r>
      <w:r w:rsidRPr="00005DA0">
        <w:rPr>
          <w:color w:val="000000"/>
          <w:w w:val="110"/>
          <w:sz w:val="20"/>
          <w:szCs w:val="20"/>
        </w:rPr>
        <w:t>«Девочка,</w:t>
      </w:r>
      <w:r w:rsidRPr="00005DA0">
        <w:rPr>
          <w:color w:val="000000"/>
          <w:spacing w:val="1"/>
          <w:w w:val="110"/>
          <w:sz w:val="20"/>
          <w:szCs w:val="20"/>
        </w:rPr>
        <w:t xml:space="preserve"> </w:t>
      </w:r>
      <w:r w:rsidRPr="00005DA0">
        <w:rPr>
          <w:color w:val="000000"/>
          <w:w w:val="110"/>
          <w:sz w:val="20"/>
          <w:szCs w:val="20"/>
        </w:rPr>
        <w:t>с которой ничего не случится», «Миллион приключений» и др.</w:t>
      </w:r>
      <w:r w:rsidRPr="00005DA0">
        <w:rPr>
          <w:color w:val="000000"/>
          <w:spacing w:val="1"/>
          <w:w w:val="110"/>
          <w:sz w:val="20"/>
          <w:szCs w:val="20"/>
        </w:rPr>
        <w:t xml:space="preserve"> </w:t>
      </w:r>
      <w:r w:rsidRPr="00005DA0">
        <w:rPr>
          <w:color w:val="000000"/>
          <w:w w:val="110"/>
          <w:sz w:val="20"/>
          <w:szCs w:val="20"/>
        </w:rPr>
        <w:t>(главы</w:t>
      </w:r>
      <w:r w:rsidRPr="00005DA0">
        <w:rPr>
          <w:color w:val="000000"/>
          <w:spacing w:val="-7"/>
          <w:w w:val="110"/>
          <w:sz w:val="20"/>
          <w:szCs w:val="20"/>
        </w:rPr>
        <w:t xml:space="preserve"> </w:t>
      </w:r>
      <w:r w:rsidRPr="00005DA0">
        <w:rPr>
          <w:color w:val="000000"/>
          <w:w w:val="110"/>
          <w:sz w:val="20"/>
          <w:szCs w:val="20"/>
        </w:rPr>
        <w:t>по</w:t>
      </w:r>
      <w:r w:rsidRPr="00005DA0">
        <w:rPr>
          <w:color w:val="000000"/>
          <w:spacing w:val="-6"/>
          <w:w w:val="110"/>
          <w:sz w:val="20"/>
          <w:szCs w:val="20"/>
        </w:rPr>
        <w:t xml:space="preserve"> </w:t>
      </w:r>
      <w:r w:rsidRPr="00005DA0">
        <w:rPr>
          <w:color w:val="000000"/>
          <w:w w:val="110"/>
          <w:sz w:val="20"/>
          <w:szCs w:val="20"/>
        </w:rPr>
        <w:t>выбору).</w:t>
      </w:r>
    </w:p>
    <w:p w14:paraId="24D8B005" w14:textId="77777777" w:rsidR="000C51E4" w:rsidRDefault="000C51E4" w:rsidP="000C51E4">
      <w:pPr>
        <w:ind w:firstLine="567"/>
        <w:jc w:val="both"/>
        <w:rPr>
          <w:b/>
          <w:color w:val="000000"/>
          <w:sz w:val="20"/>
        </w:rPr>
      </w:pPr>
    </w:p>
    <w:p w14:paraId="27E581B7" w14:textId="77777777" w:rsidR="005B2FBF" w:rsidRPr="000C51E4" w:rsidRDefault="00005DA0" w:rsidP="000C51E4">
      <w:pPr>
        <w:ind w:firstLine="567"/>
        <w:jc w:val="both"/>
        <w:rPr>
          <w:color w:val="000000"/>
          <w:sz w:val="20"/>
          <w:szCs w:val="20"/>
        </w:rPr>
      </w:pPr>
      <w:r w:rsidRPr="000C51E4">
        <w:rPr>
          <w:b/>
          <w:color w:val="000000"/>
          <w:sz w:val="20"/>
        </w:rPr>
        <w:t>Литература народов Российской Федерации</w:t>
      </w:r>
    </w:p>
    <w:p w14:paraId="2AAE116A" w14:textId="77777777" w:rsidR="005B2FBF" w:rsidRPr="00005DA0" w:rsidRDefault="00005DA0" w:rsidP="00005DA0">
      <w:pPr>
        <w:ind w:firstLine="567"/>
        <w:jc w:val="both"/>
        <w:rPr>
          <w:color w:val="000000"/>
          <w:sz w:val="20"/>
          <w:szCs w:val="20"/>
        </w:rPr>
      </w:pPr>
      <w:r w:rsidRPr="00005DA0">
        <w:rPr>
          <w:b/>
          <w:color w:val="000000"/>
          <w:w w:val="110"/>
          <w:sz w:val="20"/>
          <w:szCs w:val="20"/>
        </w:rPr>
        <w:t>Стихотворения</w:t>
      </w:r>
      <w:r w:rsidRPr="00005DA0">
        <w:rPr>
          <w:b/>
          <w:color w:val="000000"/>
          <w:spacing w:val="8"/>
          <w:w w:val="110"/>
          <w:sz w:val="20"/>
          <w:szCs w:val="20"/>
        </w:rPr>
        <w:t xml:space="preserve"> </w:t>
      </w:r>
      <w:r w:rsidRPr="00005DA0">
        <w:rPr>
          <w:color w:val="000000"/>
          <w:w w:val="110"/>
          <w:sz w:val="20"/>
          <w:szCs w:val="20"/>
        </w:rPr>
        <w:t>(одно</w:t>
      </w:r>
      <w:r w:rsidRPr="00005DA0">
        <w:rPr>
          <w:color w:val="000000"/>
          <w:spacing w:val="10"/>
          <w:w w:val="110"/>
          <w:sz w:val="20"/>
          <w:szCs w:val="20"/>
        </w:rPr>
        <w:t xml:space="preserve"> </w:t>
      </w:r>
      <w:r w:rsidRPr="00005DA0">
        <w:rPr>
          <w:color w:val="000000"/>
          <w:w w:val="110"/>
          <w:sz w:val="20"/>
          <w:szCs w:val="20"/>
        </w:rPr>
        <w:t>по</w:t>
      </w:r>
      <w:r w:rsidRPr="00005DA0">
        <w:rPr>
          <w:color w:val="000000"/>
          <w:spacing w:val="9"/>
          <w:w w:val="110"/>
          <w:sz w:val="20"/>
          <w:szCs w:val="20"/>
        </w:rPr>
        <w:t xml:space="preserve"> </w:t>
      </w:r>
      <w:r w:rsidRPr="00005DA0">
        <w:rPr>
          <w:color w:val="000000"/>
          <w:w w:val="110"/>
          <w:sz w:val="20"/>
          <w:szCs w:val="20"/>
        </w:rPr>
        <w:t>выбору).</w:t>
      </w:r>
      <w:r w:rsidRPr="00005DA0">
        <w:rPr>
          <w:color w:val="000000"/>
          <w:spacing w:val="10"/>
          <w:w w:val="110"/>
          <w:sz w:val="20"/>
          <w:szCs w:val="20"/>
        </w:rPr>
        <w:t xml:space="preserve"> </w:t>
      </w:r>
      <w:r w:rsidRPr="00005DA0">
        <w:rPr>
          <w:color w:val="000000"/>
          <w:w w:val="110"/>
          <w:sz w:val="20"/>
          <w:szCs w:val="20"/>
        </w:rPr>
        <w:t>Например,</w:t>
      </w:r>
      <w:r w:rsidRPr="00005DA0">
        <w:rPr>
          <w:color w:val="000000"/>
          <w:spacing w:val="10"/>
          <w:w w:val="110"/>
          <w:sz w:val="20"/>
          <w:szCs w:val="20"/>
        </w:rPr>
        <w:t xml:space="preserve"> </w:t>
      </w:r>
      <w:r w:rsidRPr="00005DA0">
        <w:rPr>
          <w:color w:val="000000"/>
          <w:w w:val="110"/>
          <w:sz w:val="20"/>
          <w:szCs w:val="20"/>
        </w:rPr>
        <w:t>Р.</w:t>
      </w:r>
      <w:r w:rsidRPr="00005DA0">
        <w:rPr>
          <w:color w:val="000000"/>
          <w:spacing w:val="9"/>
          <w:w w:val="110"/>
          <w:sz w:val="20"/>
          <w:szCs w:val="20"/>
        </w:rPr>
        <w:t xml:space="preserve"> </w:t>
      </w:r>
      <w:r w:rsidRPr="00005DA0">
        <w:rPr>
          <w:color w:val="000000"/>
          <w:w w:val="110"/>
          <w:sz w:val="20"/>
          <w:szCs w:val="20"/>
        </w:rPr>
        <w:t>Г.</w:t>
      </w:r>
      <w:r w:rsidRPr="00005DA0">
        <w:rPr>
          <w:color w:val="000000"/>
          <w:spacing w:val="10"/>
          <w:w w:val="110"/>
          <w:sz w:val="20"/>
          <w:szCs w:val="20"/>
        </w:rPr>
        <w:t xml:space="preserve"> </w:t>
      </w:r>
      <w:r w:rsidRPr="00005DA0">
        <w:rPr>
          <w:color w:val="000000"/>
          <w:w w:val="110"/>
          <w:sz w:val="20"/>
          <w:szCs w:val="20"/>
        </w:rPr>
        <w:t>Гамзатов.</w:t>
      </w:r>
    </w:p>
    <w:p w14:paraId="72DED15E" w14:textId="77777777" w:rsidR="000C51E4" w:rsidRDefault="00005DA0" w:rsidP="000C51E4">
      <w:pPr>
        <w:pStyle w:val="a5"/>
        <w:ind w:firstLine="567"/>
        <w:jc w:val="both"/>
        <w:rPr>
          <w:color w:val="000000"/>
          <w:w w:val="115"/>
        </w:rPr>
      </w:pPr>
      <w:r w:rsidRPr="00005DA0">
        <w:rPr>
          <w:color w:val="000000"/>
          <w:w w:val="115"/>
        </w:rPr>
        <w:t>«Песня</w:t>
      </w:r>
      <w:r w:rsidRPr="00005DA0">
        <w:rPr>
          <w:color w:val="000000"/>
          <w:spacing w:val="1"/>
          <w:w w:val="115"/>
        </w:rPr>
        <w:t xml:space="preserve"> </w:t>
      </w:r>
      <w:r w:rsidRPr="00005DA0">
        <w:rPr>
          <w:color w:val="000000"/>
          <w:w w:val="115"/>
        </w:rPr>
        <w:t>соловья»;</w:t>
      </w:r>
      <w:r w:rsidRPr="00005DA0">
        <w:rPr>
          <w:color w:val="000000"/>
          <w:spacing w:val="1"/>
          <w:w w:val="115"/>
        </w:rPr>
        <w:t xml:space="preserve"> </w:t>
      </w:r>
      <w:r w:rsidRPr="00005DA0">
        <w:rPr>
          <w:color w:val="000000"/>
          <w:w w:val="115"/>
        </w:rPr>
        <w:t>М.</w:t>
      </w:r>
      <w:r w:rsidRPr="00005DA0">
        <w:rPr>
          <w:color w:val="000000"/>
          <w:spacing w:val="1"/>
          <w:w w:val="115"/>
        </w:rPr>
        <w:t xml:space="preserve"> </w:t>
      </w:r>
      <w:r w:rsidRPr="00005DA0">
        <w:rPr>
          <w:color w:val="000000"/>
          <w:w w:val="115"/>
        </w:rPr>
        <w:t>Карим.</w:t>
      </w:r>
      <w:r w:rsidRPr="00005DA0">
        <w:rPr>
          <w:color w:val="000000"/>
          <w:spacing w:val="1"/>
          <w:w w:val="115"/>
        </w:rPr>
        <w:t xml:space="preserve"> </w:t>
      </w:r>
      <w:r w:rsidRPr="00005DA0">
        <w:rPr>
          <w:i/>
          <w:color w:val="000000"/>
          <w:w w:val="115"/>
        </w:rPr>
        <w:t>«</w:t>
      </w:r>
      <w:r w:rsidRPr="00005DA0">
        <w:rPr>
          <w:color w:val="000000"/>
          <w:w w:val="115"/>
        </w:rPr>
        <w:t>Эту</w:t>
      </w:r>
      <w:r w:rsidRPr="00005DA0">
        <w:rPr>
          <w:color w:val="000000"/>
          <w:spacing w:val="1"/>
          <w:w w:val="115"/>
        </w:rPr>
        <w:t xml:space="preserve"> </w:t>
      </w:r>
      <w:r w:rsidRPr="00005DA0">
        <w:rPr>
          <w:color w:val="000000"/>
          <w:w w:val="115"/>
        </w:rPr>
        <w:t>песню</w:t>
      </w:r>
      <w:r w:rsidRPr="00005DA0">
        <w:rPr>
          <w:color w:val="000000"/>
          <w:spacing w:val="1"/>
          <w:w w:val="115"/>
        </w:rPr>
        <w:t xml:space="preserve"> </w:t>
      </w:r>
      <w:r w:rsidRPr="00005DA0">
        <w:rPr>
          <w:color w:val="000000"/>
          <w:w w:val="115"/>
        </w:rPr>
        <w:t>мать</w:t>
      </w:r>
      <w:r w:rsidRPr="00005DA0">
        <w:rPr>
          <w:color w:val="000000"/>
          <w:spacing w:val="1"/>
          <w:w w:val="115"/>
        </w:rPr>
        <w:t xml:space="preserve"> </w:t>
      </w:r>
      <w:r w:rsidRPr="00005DA0">
        <w:rPr>
          <w:color w:val="000000"/>
          <w:w w:val="115"/>
        </w:rPr>
        <w:t>мне</w:t>
      </w:r>
      <w:r w:rsidRPr="00005DA0">
        <w:rPr>
          <w:color w:val="000000"/>
          <w:spacing w:val="1"/>
          <w:w w:val="115"/>
        </w:rPr>
        <w:t xml:space="preserve"> </w:t>
      </w:r>
      <w:r w:rsidRPr="00005DA0">
        <w:rPr>
          <w:color w:val="000000"/>
          <w:w w:val="115"/>
        </w:rPr>
        <w:t>пела».</w:t>
      </w:r>
    </w:p>
    <w:p w14:paraId="6912F663" w14:textId="77777777" w:rsidR="000C51E4" w:rsidRDefault="000C51E4" w:rsidP="000C51E4">
      <w:pPr>
        <w:pStyle w:val="a5"/>
        <w:ind w:firstLine="567"/>
        <w:jc w:val="both"/>
        <w:rPr>
          <w:color w:val="000000"/>
          <w:w w:val="115"/>
        </w:rPr>
      </w:pPr>
    </w:p>
    <w:p w14:paraId="17831BE5" w14:textId="77777777" w:rsidR="005B2FBF" w:rsidRPr="000C51E4" w:rsidRDefault="00005DA0" w:rsidP="000C51E4">
      <w:pPr>
        <w:pStyle w:val="a5"/>
        <w:ind w:firstLine="567"/>
        <w:jc w:val="both"/>
        <w:rPr>
          <w:color w:val="000000"/>
        </w:rPr>
      </w:pPr>
      <w:r w:rsidRPr="000C51E4">
        <w:rPr>
          <w:b/>
          <w:color w:val="000000"/>
        </w:rPr>
        <w:t>Зарубежная литература</w:t>
      </w:r>
    </w:p>
    <w:p w14:paraId="1BD1D132" w14:textId="77777777" w:rsidR="005B2FBF" w:rsidRPr="00005DA0" w:rsidRDefault="00005DA0" w:rsidP="00005DA0">
      <w:pPr>
        <w:pStyle w:val="a5"/>
        <w:ind w:firstLine="567"/>
        <w:jc w:val="both"/>
        <w:rPr>
          <w:color w:val="000000"/>
        </w:rPr>
      </w:pPr>
      <w:r w:rsidRPr="00005DA0">
        <w:rPr>
          <w:b/>
          <w:color w:val="000000"/>
          <w:w w:val="110"/>
        </w:rPr>
        <w:t xml:space="preserve">Х. К. Андерсен. </w:t>
      </w:r>
      <w:r w:rsidRPr="00005DA0">
        <w:rPr>
          <w:color w:val="000000"/>
          <w:w w:val="110"/>
        </w:rPr>
        <w:t>Сказки (о</w:t>
      </w:r>
      <w:r w:rsidR="000C51E4">
        <w:rPr>
          <w:color w:val="000000"/>
          <w:w w:val="110"/>
        </w:rPr>
        <w:t>дна по выбору). Например, «Снеж</w:t>
      </w:r>
      <w:r w:rsidRPr="00005DA0">
        <w:rPr>
          <w:color w:val="000000"/>
          <w:w w:val="110"/>
        </w:rPr>
        <w:t>ная</w:t>
      </w:r>
      <w:r w:rsidRPr="00005DA0">
        <w:rPr>
          <w:color w:val="000000"/>
          <w:spacing w:val="-5"/>
          <w:w w:val="110"/>
        </w:rPr>
        <w:t xml:space="preserve"> </w:t>
      </w:r>
      <w:r w:rsidRPr="00005DA0">
        <w:rPr>
          <w:color w:val="000000"/>
          <w:w w:val="110"/>
        </w:rPr>
        <w:t>королева»,</w:t>
      </w:r>
      <w:r w:rsidRPr="00005DA0">
        <w:rPr>
          <w:color w:val="000000"/>
          <w:spacing w:val="-4"/>
          <w:w w:val="110"/>
        </w:rPr>
        <w:t xml:space="preserve"> </w:t>
      </w:r>
      <w:r w:rsidRPr="00005DA0">
        <w:rPr>
          <w:color w:val="000000"/>
          <w:w w:val="110"/>
        </w:rPr>
        <w:t>«Соловей»</w:t>
      </w:r>
      <w:r w:rsidRPr="00005DA0">
        <w:rPr>
          <w:color w:val="000000"/>
          <w:spacing w:val="-4"/>
          <w:w w:val="110"/>
        </w:rPr>
        <w:t xml:space="preserve"> </w:t>
      </w:r>
      <w:r w:rsidRPr="00005DA0">
        <w:rPr>
          <w:color w:val="000000"/>
          <w:w w:val="110"/>
        </w:rPr>
        <w:t>и</w:t>
      </w:r>
      <w:r w:rsidRPr="00005DA0">
        <w:rPr>
          <w:color w:val="000000"/>
          <w:spacing w:val="-5"/>
          <w:w w:val="110"/>
        </w:rPr>
        <w:t xml:space="preserve"> </w:t>
      </w:r>
      <w:r w:rsidRPr="00005DA0">
        <w:rPr>
          <w:color w:val="000000"/>
          <w:w w:val="110"/>
        </w:rPr>
        <w:t>др.</w:t>
      </w:r>
    </w:p>
    <w:p w14:paraId="5B533D0F" w14:textId="77777777" w:rsidR="005B2FBF" w:rsidRPr="00005DA0" w:rsidRDefault="00005DA0" w:rsidP="00005DA0">
      <w:pPr>
        <w:pStyle w:val="a5"/>
        <w:ind w:firstLine="567"/>
        <w:jc w:val="both"/>
        <w:rPr>
          <w:color w:val="000000"/>
        </w:rPr>
      </w:pPr>
      <w:r w:rsidRPr="00005DA0">
        <w:rPr>
          <w:b/>
          <w:color w:val="000000"/>
        </w:rPr>
        <w:t xml:space="preserve">Зарубежная сказочная проза </w:t>
      </w:r>
      <w:r w:rsidRPr="00005DA0">
        <w:rPr>
          <w:color w:val="000000"/>
        </w:rPr>
        <w:t>(одно произведение по выбору).</w:t>
      </w:r>
      <w:r w:rsidRPr="00005DA0">
        <w:rPr>
          <w:color w:val="000000"/>
          <w:spacing w:val="1"/>
        </w:rPr>
        <w:t xml:space="preserve"> </w:t>
      </w:r>
      <w:r w:rsidRPr="00005DA0">
        <w:rPr>
          <w:color w:val="000000"/>
          <w:w w:val="115"/>
        </w:rPr>
        <w:t>Например, Л. Кэрролл. «Алиса в Стране Чудес» (главы по</w:t>
      </w:r>
      <w:r w:rsidR="000C51E4">
        <w:rPr>
          <w:color w:val="000000"/>
          <w:w w:val="115"/>
        </w:rPr>
        <w:t xml:space="preserve"> выбо</w:t>
      </w:r>
      <w:r w:rsidRPr="00005DA0">
        <w:rPr>
          <w:color w:val="000000"/>
          <w:w w:val="115"/>
        </w:rPr>
        <w:t>ру),</w:t>
      </w:r>
      <w:r w:rsidRPr="00005DA0">
        <w:rPr>
          <w:color w:val="000000"/>
          <w:spacing w:val="43"/>
          <w:w w:val="115"/>
        </w:rPr>
        <w:t xml:space="preserve"> </w:t>
      </w:r>
      <w:r w:rsidRPr="00005DA0">
        <w:rPr>
          <w:color w:val="000000"/>
          <w:w w:val="115"/>
        </w:rPr>
        <w:t>Дж.</w:t>
      </w:r>
      <w:r w:rsidRPr="00005DA0">
        <w:rPr>
          <w:color w:val="000000"/>
          <w:spacing w:val="44"/>
          <w:w w:val="115"/>
        </w:rPr>
        <w:t xml:space="preserve"> </w:t>
      </w:r>
      <w:r w:rsidRPr="00005DA0">
        <w:rPr>
          <w:color w:val="000000"/>
          <w:w w:val="115"/>
        </w:rPr>
        <w:t>Р.</w:t>
      </w:r>
      <w:r w:rsidRPr="00005DA0">
        <w:rPr>
          <w:color w:val="000000"/>
          <w:spacing w:val="44"/>
          <w:w w:val="115"/>
        </w:rPr>
        <w:t xml:space="preserve"> </w:t>
      </w:r>
      <w:r w:rsidRPr="00005DA0">
        <w:rPr>
          <w:color w:val="000000"/>
          <w:w w:val="115"/>
        </w:rPr>
        <w:t>Р.</w:t>
      </w:r>
      <w:r w:rsidRPr="00005DA0">
        <w:rPr>
          <w:color w:val="000000"/>
          <w:spacing w:val="44"/>
          <w:w w:val="115"/>
        </w:rPr>
        <w:t xml:space="preserve"> </w:t>
      </w:r>
      <w:r w:rsidRPr="00005DA0">
        <w:rPr>
          <w:color w:val="000000"/>
          <w:w w:val="115"/>
        </w:rPr>
        <w:t>Толкин.</w:t>
      </w:r>
      <w:r w:rsidRPr="00005DA0">
        <w:rPr>
          <w:color w:val="000000"/>
          <w:spacing w:val="43"/>
          <w:w w:val="115"/>
        </w:rPr>
        <w:t xml:space="preserve"> </w:t>
      </w:r>
      <w:r w:rsidRPr="00005DA0">
        <w:rPr>
          <w:color w:val="000000"/>
          <w:w w:val="115"/>
        </w:rPr>
        <w:t>«Хоббит,</w:t>
      </w:r>
      <w:r w:rsidRPr="00005DA0">
        <w:rPr>
          <w:color w:val="000000"/>
          <w:spacing w:val="44"/>
          <w:w w:val="115"/>
        </w:rPr>
        <w:t xml:space="preserve"> </w:t>
      </w:r>
      <w:r w:rsidRPr="00005DA0">
        <w:rPr>
          <w:color w:val="000000"/>
          <w:w w:val="115"/>
        </w:rPr>
        <w:t>или</w:t>
      </w:r>
      <w:r w:rsidRPr="00005DA0">
        <w:rPr>
          <w:color w:val="000000"/>
          <w:spacing w:val="44"/>
          <w:w w:val="115"/>
        </w:rPr>
        <w:t xml:space="preserve"> </w:t>
      </w:r>
      <w:r w:rsidRPr="00005DA0">
        <w:rPr>
          <w:color w:val="000000"/>
          <w:w w:val="115"/>
        </w:rPr>
        <w:t>Туда</w:t>
      </w:r>
      <w:r w:rsidRPr="00005DA0">
        <w:rPr>
          <w:color w:val="000000"/>
          <w:spacing w:val="44"/>
          <w:w w:val="115"/>
        </w:rPr>
        <w:t xml:space="preserve"> </w:t>
      </w:r>
      <w:r w:rsidRPr="00005DA0">
        <w:rPr>
          <w:color w:val="000000"/>
          <w:w w:val="115"/>
        </w:rPr>
        <w:t>и</w:t>
      </w:r>
      <w:r w:rsidRPr="00005DA0">
        <w:rPr>
          <w:color w:val="000000"/>
          <w:spacing w:val="43"/>
          <w:w w:val="115"/>
        </w:rPr>
        <w:t xml:space="preserve"> </w:t>
      </w:r>
      <w:r w:rsidRPr="00005DA0">
        <w:rPr>
          <w:color w:val="000000"/>
          <w:w w:val="115"/>
        </w:rPr>
        <w:t>обратно»</w:t>
      </w:r>
      <w:r w:rsidRPr="00005DA0">
        <w:rPr>
          <w:color w:val="000000"/>
          <w:spacing w:val="44"/>
          <w:w w:val="115"/>
        </w:rPr>
        <w:t xml:space="preserve"> </w:t>
      </w:r>
      <w:r w:rsidRPr="00005DA0">
        <w:rPr>
          <w:color w:val="000000"/>
          <w:w w:val="115"/>
        </w:rPr>
        <w:t>(главы</w:t>
      </w:r>
      <w:r w:rsidRPr="00005DA0">
        <w:rPr>
          <w:color w:val="000000"/>
          <w:spacing w:val="-55"/>
          <w:w w:val="115"/>
        </w:rPr>
        <w:t xml:space="preserve"> </w:t>
      </w:r>
      <w:r w:rsidRPr="00005DA0">
        <w:rPr>
          <w:color w:val="000000"/>
          <w:w w:val="115"/>
        </w:rPr>
        <w:t>по</w:t>
      </w:r>
      <w:r w:rsidRPr="00005DA0">
        <w:rPr>
          <w:color w:val="000000"/>
          <w:spacing w:val="-10"/>
          <w:w w:val="115"/>
        </w:rPr>
        <w:t xml:space="preserve"> </w:t>
      </w:r>
      <w:r w:rsidRPr="00005DA0">
        <w:rPr>
          <w:color w:val="000000"/>
          <w:w w:val="115"/>
        </w:rPr>
        <w:t>выбору).</w:t>
      </w:r>
    </w:p>
    <w:p w14:paraId="235A56BF" w14:textId="77777777" w:rsidR="005B2FBF" w:rsidRPr="005E5D1C" w:rsidRDefault="00005DA0" w:rsidP="000C51E4">
      <w:pPr>
        <w:ind w:firstLine="567"/>
        <w:jc w:val="both"/>
        <w:rPr>
          <w:color w:val="000000"/>
          <w:sz w:val="20"/>
          <w:szCs w:val="20"/>
        </w:rPr>
      </w:pPr>
      <w:r w:rsidRPr="00005DA0">
        <w:rPr>
          <w:b/>
          <w:color w:val="000000"/>
          <w:sz w:val="20"/>
          <w:szCs w:val="20"/>
        </w:rPr>
        <w:t>Зарубежная</w:t>
      </w:r>
      <w:r w:rsidRPr="00005DA0">
        <w:rPr>
          <w:b/>
          <w:color w:val="000000"/>
          <w:spacing w:val="-7"/>
          <w:sz w:val="20"/>
          <w:szCs w:val="20"/>
        </w:rPr>
        <w:t xml:space="preserve"> </w:t>
      </w:r>
      <w:r w:rsidRPr="00005DA0">
        <w:rPr>
          <w:b/>
          <w:color w:val="000000"/>
          <w:sz w:val="20"/>
          <w:szCs w:val="20"/>
        </w:rPr>
        <w:t>проза</w:t>
      </w:r>
      <w:r w:rsidRPr="00005DA0">
        <w:rPr>
          <w:b/>
          <w:color w:val="000000"/>
          <w:spacing w:val="-6"/>
          <w:sz w:val="20"/>
          <w:szCs w:val="20"/>
        </w:rPr>
        <w:t xml:space="preserve"> </w:t>
      </w:r>
      <w:r w:rsidRPr="00005DA0">
        <w:rPr>
          <w:b/>
          <w:color w:val="000000"/>
          <w:sz w:val="20"/>
          <w:szCs w:val="20"/>
        </w:rPr>
        <w:t>о</w:t>
      </w:r>
      <w:r w:rsidRPr="00005DA0">
        <w:rPr>
          <w:b/>
          <w:color w:val="000000"/>
          <w:spacing w:val="-6"/>
          <w:sz w:val="20"/>
          <w:szCs w:val="20"/>
        </w:rPr>
        <w:t xml:space="preserve"> </w:t>
      </w:r>
      <w:r w:rsidRPr="00005DA0">
        <w:rPr>
          <w:b/>
          <w:color w:val="000000"/>
          <w:sz w:val="20"/>
          <w:szCs w:val="20"/>
        </w:rPr>
        <w:t>детях</w:t>
      </w:r>
      <w:r w:rsidRPr="00005DA0">
        <w:rPr>
          <w:b/>
          <w:color w:val="000000"/>
          <w:spacing w:val="-7"/>
          <w:sz w:val="20"/>
          <w:szCs w:val="20"/>
        </w:rPr>
        <w:t xml:space="preserve"> </w:t>
      </w:r>
      <w:r w:rsidRPr="00005DA0">
        <w:rPr>
          <w:b/>
          <w:color w:val="000000"/>
          <w:sz w:val="20"/>
          <w:szCs w:val="20"/>
        </w:rPr>
        <w:t>и</w:t>
      </w:r>
      <w:r w:rsidRPr="00005DA0">
        <w:rPr>
          <w:b/>
          <w:color w:val="000000"/>
          <w:spacing w:val="-6"/>
          <w:sz w:val="20"/>
          <w:szCs w:val="20"/>
        </w:rPr>
        <w:t xml:space="preserve"> </w:t>
      </w:r>
      <w:r w:rsidRPr="00005DA0">
        <w:rPr>
          <w:b/>
          <w:color w:val="000000"/>
          <w:sz w:val="20"/>
          <w:szCs w:val="20"/>
        </w:rPr>
        <w:t>подростках</w:t>
      </w:r>
      <w:r w:rsidRPr="00005DA0">
        <w:rPr>
          <w:b/>
          <w:color w:val="000000"/>
          <w:spacing w:val="-2"/>
          <w:sz w:val="20"/>
          <w:szCs w:val="20"/>
        </w:rPr>
        <w:t xml:space="preserve"> </w:t>
      </w:r>
      <w:r w:rsidRPr="00005DA0">
        <w:rPr>
          <w:color w:val="000000"/>
          <w:sz w:val="20"/>
          <w:szCs w:val="20"/>
        </w:rPr>
        <w:t>(два</w:t>
      </w:r>
      <w:r w:rsidRPr="00005DA0">
        <w:rPr>
          <w:color w:val="000000"/>
          <w:spacing w:val="-5"/>
          <w:sz w:val="20"/>
          <w:szCs w:val="20"/>
        </w:rPr>
        <w:t xml:space="preserve"> </w:t>
      </w:r>
      <w:r w:rsidRPr="00005DA0">
        <w:rPr>
          <w:color w:val="000000"/>
          <w:sz w:val="20"/>
          <w:szCs w:val="20"/>
        </w:rPr>
        <w:t>произведения</w:t>
      </w:r>
      <w:r w:rsidRPr="00005DA0">
        <w:rPr>
          <w:color w:val="000000"/>
          <w:spacing w:val="-6"/>
          <w:sz w:val="20"/>
          <w:szCs w:val="20"/>
        </w:rPr>
        <w:t xml:space="preserve"> </w:t>
      </w:r>
      <w:r w:rsidRPr="00005DA0">
        <w:rPr>
          <w:color w:val="000000"/>
          <w:sz w:val="20"/>
          <w:szCs w:val="20"/>
        </w:rPr>
        <w:t>по</w:t>
      </w:r>
      <w:r w:rsidRPr="00005DA0">
        <w:rPr>
          <w:color w:val="000000"/>
          <w:spacing w:val="-47"/>
          <w:sz w:val="20"/>
          <w:szCs w:val="20"/>
        </w:rPr>
        <w:t xml:space="preserve"> </w:t>
      </w:r>
      <w:r w:rsidRPr="00005DA0">
        <w:rPr>
          <w:color w:val="000000"/>
          <w:w w:val="110"/>
          <w:sz w:val="20"/>
          <w:szCs w:val="20"/>
        </w:rPr>
        <w:t>выбору).</w:t>
      </w:r>
      <w:r w:rsidR="00D87583">
        <w:rPr>
          <w:color w:val="000000"/>
          <w:w w:val="110"/>
          <w:sz w:val="20"/>
          <w:szCs w:val="20"/>
        </w:rPr>
        <w:t xml:space="preserve"> </w:t>
      </w:r>
      <w:r w:rsidRPr="000C51E4">
        <w:rPr>
          <w:color w:val="000000"/>
          <w:w w:val="110"/>
          <w:sz w:val="20"/>
          <w:szCs w:val="20"/>
        </w:rPr>
        <w:t>Например,</w:t>
      </w:r>
      <w:r w:rsidR="00D87583">
        <w:rPr>
          <w:color w:val="000000"/>
          <w:w w:val="110"/>
          <w:sz w:val="20"/>
          <w:szCs w:val="20"/>
        </w:rPr>
        <w:t xml:space="preserve"> </w:t>
      </w:r>
      <w:r w:rsidRPr="000C51E4">
        <w:rPr>
          <w:color w:val="000000"/>
          <w:w w:val="110"/>
          <w:sz w:val="20"/>
          <w:szCs w:val="20"/>
        </w:rPr>
        <w:t>М.</w:t>
      </w:r>
      <w:r w:rsidR="00D87583">
        <w:rPr>
          <w:color w:val="000000"/>
          <w:w w:val="110"/>
          <w:sz w:val="20"/>
          <w:szCs w:val="20"/>
        </w:rPr>
        <w:t xml:space="preserve"> </w:t>
      </w:r>
      <w:r w:rsidRPr="000C51E4">
        <w:rPr>
          <w:color w:val="000000"/>
          <w:w w:val="110"/>
          <w:sz w:val="20"/>
          <w:szCs w:val="20"/>
        </w:rPr>
        <w:t>Твен.</w:t>
      </w:r>
      <w:r w:rsidR="00D87583">
        <w:rPr>
          <w:color w:val="000000"/>
          <w:w w:val="110"/>
          <w:sz w:val="20"/>
          <w:szCs w:val="20"/>
        </w:rPr>
        <w:t xml:space="preserve"> </w:t>
      </w:r>
      <w:r w:rsidRPr="000C51E4">
        <w:rPr>
          <w:color w:val="000000"/>
          <w:w w:val="110"/>
          <w:sz w:val="20"/>
          <w:szCs w:val="20"/>
        </w:rPr>
        <w:t>«Приключения</w:t>
      </w:r>
      <w:r w:rsidR="00D87583">
        <w:rPr>
          <w:color w:val="000000"/>
          <w:w w:val="110"/>
          <w:sz w:val="20"/>
          <w:szCs w:val="20"/>
        </w:rPr>
        <w:t xml:space="preserve"> </w:t>
      </w:r>
      <w:r w:rsidRPr="000C51E4">
        <w:rPr>
          <w:color w:val="000000"/>
          <w:w w:val="110"/>
          <w:sz w:val="20"/>
          <w:szCs w:val="20"/>
        </w:rPr>
        <w:t>Тома</w:t>
      </w:r>
      <w:r w:rsidR="00D87583">
        <w:rPr>
          <w:color w:val="000000"/>
          <w:w w:val="110"/>
          <w:sz w:val="20"/>
          <w:szCs w:val="20"/>
        </w:rPr>
        <w:t xml:space="preserve"> </w:t>
      </w:r>
      <w:r w:rsidRPr="000C51E4">
        <w:rPr>
          <w:color w:val="000000"/>
          <w:w w:val="110"/>
          <w:sz w:val="20"/>
          <w:szCs w:val="20"/>
        </w:rPr>
        <w:t>Сойера»</w:t>
      </w:r>
      <w:r w:rsidR="000C51E4" w:rsidRPr="000C51E4">
        <w:rPr>
          <w:color w:val="000000"/>
          <w:sz w:val="20"/>
          <w:szCs w:val="20"/>
        </w:rPr>
        <w:t xml:space="preserve"> (</w:t>
      </w:r>
      <w:r w:rsidRPr="000C51E4">
        <w:rPr>
          <w:color w:val="000000"/>
          <w:w w:val="115"/>
          <w:sz w:val="20"/>
          <w:szCs w:val="20"/>
        </w:rPr>
        <w:t>главы по выбору); Дж. Лондо</w:t>
      </w:r>
      <w:r w:rsidR="000C51E4">
        <w:rPr>
          <w:color w:val="000000"/>
          <w:w w:val="115"/>
          <w:sz w:val="20"/>
          <w:szCs w:val="20"/>
        </w:rPr>
        <w:t>н. «Сказание о Кише»; Р. Брэдбе</w:t>
      </w:r>
      <w:r w:rsidRPr="000C51E4">
        <w:rPr>
          <w:color w:val="000000"/>
          <w:w w:val="120"/>
          <w:sz w:val="20"/>
          <w:szCs w:val="20"/>
        </w:rPr>
        <w:t>ри.</w:t>
      </w:r>
      <w:r w:rsidRPr="000C51E4">
        <w:rPr>
          <w:color w:val="000000"/>
          <w:spacing w:val="39"/>
          <w:w w:val="120"/>
          <w:sz w:val="20"/>
          <w:szCs w:val="20"/>
        </w:rPr>
        <w:t xml:space="preserve"> </w:t>
      </w:r>
      <w:r w:rsidRPr="000C51E4">
        <w:rPr>
          <w:color w:val="000000"/>
          <w:w w:val="120"/>
          <w:sz w:val="20"/>
          <w:szCs w:val="20"/>
        </w:rPr>
        <w:t>Рассказы.</w:t>
      </w:r>
      <w:r w:rsidRPr="000C51E4">
        <w:rPr>
          <w:color w:val="000000"/>
          <w:spacing w:val="40"/>
          <w:w w:val="120"/>
          <w:sz w:val="20"/>
          <w:szCs w:val="20"/>
        </w:rPr>
        <w:t xml:space="preserve"> </w:t>
      </w:r>
      <w:r w:rsidRPr="000C51E4">
        <w:rPr>
          <w:color w:val="000000"/>
          <w:w w:val="120"/>
          <w:sz w:val="20"/>
          <w:szCs w:val="20"/>
        </w:rPr>
        <w:t>Например,</w:t>
      </w:r>
      <w:r w:rsidRPr="000C51E4">
        <w:rPr>
          <w:color w:val="000000"/>
          <w:spacing w:val="40"/>
          <w:w w:val="120"/>
          <w:sz w:val="20"/>
          <w:szCs w:val="20"/>
        </w:rPr>
        <w:t xml:space="preserve"> </w:t>
      </w:r>
      <w:r w:rsidRPr="000C51E4">
        <w:rPr>
          <w:color w:val="000000"/>
          <w:w w:val="120"/>
          <w:sz w:val="20"/>
          <w:szCs w:val="20"/>
        </w:rPr>
        <w:t>«</w:t>
      </w:r>
      <w:r w:rsidRPr="005E5D1C">
        <w:rPr>
          <w:color w:val="000000"/>
          <w:w w:val="120"/>
          <w:sz w:val="20"/>
          <w:szCs w:val="20"/>
        </w:rPr>
        <w:t>Каникулы»,</w:t>
      </w:r>
      <w:r w:rsidRPr="005E5D1C">
        <w:rPr>
          <w:color w:val="000000"/>
          <w:spacing w:val="39"/>
          <w:w w:val="120"/>
          <w:sz w:val="20"/>
          <w:szCs w:val="20"/>
        </w:rPr>
        <w:t xml:space="preserve"> </w:t>
      </w:r>
      <w:r w:rsidRPr="005E5D1C">
        <w:rPr>
          <w:color w:val="000000"/>
          <w:w w:val="120"/>
          <w:sz w:val="20"/>
          <w:szCs w:val="20"/>
        </w:rPr>
        <w:t>«Звук</w:t>
      </w:r>
      <w:r w:rsidRPr="005E5D1C">
        <w:rPr>
          <w:color w:val="000000"/>
          <w:spacing w:val="40"/>
          <w:w w:val="120"/>
          <w:sz w:val="20"/>
          <w:szCs w:val="20"/>
        </w:rPr>
        <w:t xml:space="preserve"> </w:t>
      </w:r>
      <w:r w:rsidRPr="005E5D1C">
        <w:rPr>
          <w:color w:val="000000"/>
          <w:w w:val="120"/>
          <w:sz w:val="20"/>
          <w:szCs w:val="20"/>
        </w:rPr>
        <w:t>бегущих</w:t>
      </w:r>
      <w:r w:rsidRPr="005E5D1C">
        <w:rPr>
          <w:color w:val="000000"/>
          <w:spacing w:val="40"/>
          <w:w w:val="120"/>
          <w:sz w:val="20"/>
          <w:szCs w:val="20"/>
        </w:rPr>
        <w:t xml:space="preserve"> </w:t>
      </w:r>
      <w:r w:rsidRPr="005E5D1C">
        <w:rPr>
          <w:color w:val="000000"/>
          <w:w w:val="120"/>
          <w:sz w:val="20"/>
          <w:szCs w:val="20"/>
        </w:rPr>
        <w:t>ног»,</w:t>
      </w:r>
      <w:r w:rsidR="000C51E4" w:rsidRPr="005E5D1C">
        <w:rPr>
          <w:color w:val="000000"/>
          <w:w w:val="120"/>
          <w:sz w:val="20"/>
          <w:szCs w:val="20"/>
        </w:rPr>
        <w:t xml:space="preserve"> </w:t>
      </w:r>
      <w:r w:rsidRPr="005E5D1C">
        <w:rPr>
          <w:color w:val="000000"/>
          <w:w w:val="115"/>
          <w:sz w:val="20"/>
          <w:szCs w:val="20"/>
        </w:rPr>
        <w:t>«Зелёное</w:t>
      </w:r>
      <w:r w:rsidRPr="005E5D1C">
        <w:rPr>
          <w:color w:val="000000"/>
          <w:spacing w:val="-1"/>
          <w:w w:val="115"/>
          <w:sz w:val="20"/>
          <w:szCs w:val="20"/>
        </w:rPr>
        <w:t xml:space="preserve"> </w:t>
      </w:r>
      <w:r w:rsidRPr="005E5D1C">
        <w:rPr>
          <w:color w:val="000000"/>
          <w:w w:val="115"/>
          <w:sz w:val="20"/>
          <w:szCs w:val="20"/>
        </w:rPr>
        <w:t>утро»</w:t>
      </w:r>
      <w:r w:rsidRPr="005E5D1C">
        <w:rPr>
          <w:color w:val="000000"/>
          <w:spacing w:val="-1"/>
          <w:w w:val="115"/>
          <w:sz w:val="20"/>
          <w:szCs w:val="20"/>
        </w:rPr>
        <w:t xml:space="preserve"> </w:t>
      </w:r>
      <w:r w:rsidRPr="005E5D1C">
        <w:rPr>
          <w:color w:val="000000"/>
          <w:w w:val="115"/>
          <w:sz w:val="20"/>
          <w:szCs w:val="20"/>
        </w:rPr>
        <w:t>и</w:t>
      </w:r>
      <w:r w:rsidRPr="005E5D1C">
        <w:rPr>
          <w:color w:val="000000"/>
          <w:spacing w:val="-1"/>
          <w:w w:val="115"/>
          <w:sz w:val="20"/>
          <w:szCs w:val="20"/>
        </w:rPr>
        <w:t xml:space="preserve"> </w:t>
      </w:r>
      <w:r w:rsidRPr="005E5D1C">
        <w:rPr>
          <w:color w:val="000000"/>
          <w:w w:val="115"/>
          <w:sz w:val="20"/>
          <w:szCs w:val="20"/>
        </w:rPr>
        <w:t>др.</w:t>
      </w:r>
    </w:p>
    <w:p w14:paraId="5BBE9F3F" w14:textId="77777777" w:rsidR="005B2FBF" w:rsidRPr="005E5D1C" w:rsidRDefault="00005DA0" w:rsidP="00005DA0">
      <w:pPr>
        <w:ind w:firstLine="567"/>
        <w:jc w:val="both"/>
        <w:rPr>
          <w:color w:val="000000"/>
          <w:sz w:val="20"/>
          <w:szCs w:val="20"/>
        </w:rPr>
      </w:pPr>
      <w:r w:rsidRPr="005E5D1C">
        <w:rPr>
          <w:b/>
          <w:color w:val="000000"/>
          <w:sz w:val="20"/>
          <w:szCs w:val="20"/>
        </w:rPr>
        <w:t xml:space="preserve">Зарубежная приключенческая проза </w:t>
      </w:r>
      <w:r w:rsidRPr="005E5D1C">
        <w:rPr>
          <w:color w:val="000000"/>
          <w:sz w:val="20"/>
          <w:szCs w:val="20"/>
        </w:rPr>
        <w:t>(два произведения по</w:t>
      </w:r>
      <w:r w:rsidRPr="005E5D1C">
        <w:rPr>
          <w:color w:val="000000"/>
          <w:spacing w:val="1"/>
          <w:sz w:val="20"/>
          <w:szCs w:val="20"/>
        </w:rPr>
        <w:t xml:space="preserve"> </w:t>
      </w:r>
      <w:r w:rsidRPr="005E5D1C">
        <w:rPr>
          <w:color w:val="000000"/>
          <w:w w:val="105"/>
          <w:sz w:val="20"/>
          <w:szCs w:val="20"/>
        </w:rPr>
        <w:t>выбору).</w:t>
      </w:r>
    </w:p>
    <w:p w14:paraId="3AF02721" w14:textId="77777777" w:rsidR="005B2FBF" w:rsidRPr="005E5D1C" w:rsidRDefault="00005DA0" w:rsidP="00005DA0">
      <w:pPr>
        <w:pStyle w:val="a5"/>
        <w:ind w:firstLine="567"/>
        <w:jc w:val="both"/>
        <w:rPr>
          <w:color w:val="000000"/>
        </w:rPr>
      </w:pPr>
      <w:r w:rsidRPr="005E5D1C">
        <w:rPr>
          <w:color w:val="000000"/>
          <w:w w:val="120"/>
        </w:rPr>
        <w:t>Например, Р. Л. Стивенсон. «Остров сокровищ», «Чёрная</w:t>
      </w:r>
      <w:r w:rsidRPr="005E5D1C">
        <w:rPr>
          <w:color w:val="000000"/>
          <w:spacing w:val="1"/>
          <w:w w:val="120"/>
        </w:rPr>
        <w:t xml:space="preserve"> </w:t>
      </w:r>
      <w:r w:rsidRPr="005E5D1C">
        <w:rPr>
          <w:color w:val="000000"/>
          <w:w w:val="120"/>
        </w:rPr>
        <w:t>стрела»</w:t>
      </w:r>
      <w:r w:rsidRPr="005E5D1C">
        <w:rPr>
          <w:color w:val="000000"/>
          <w:spacing w:val="-13"/>
          <w:w w:val="120"/>
        </w:rPr>
        <w:t xml:space="preserve"> </w:t>
      </w:r>
      <w:r w:rsidRPr="005E5D1C">
        <w:rPr>
          <w:color w:val="000000"/>
          <w:w w:val="120"/>
        </w:rPr>
        <w:t>и</w:t>
      </w:r>
      <w:r w:rsidRPr="005E5D1C">
        <w:rPr>
          <w:color w:val="000000"/>
          <w:spacing w:val="-12"/>
          <w:w w:val="120"/>
        </w:rPr>
        <w:t xml:space="preserve"> </w:t>
      </w:r>
      <w:r w:rsidRPr="005E5D1C">
        <w:rPr>
          <w:color w:val="000000"/>
          <w:w w:val="120"/>
        </w:rPr>
        <w:t>др.</w:t>
      </w:r>
    </w:p>
    <w:p w14:paraId="2A19DE67" w14:textId="77777777" w:rsidR="005B2FBF" w:rsidRPr="005E5D1C" w:rsidRDefault="00005DA0" w:rsidP="00005DA0">
      <w:pPr>
        <w:ind w:firstLine="567"/>
        <w:jc w:val="both"/>
        <w:rPr>
          <w:color w:val="000000"/>
          <w:sz w:val="20"/>
          <w:szCs w:val="20"/>
        </w:rPr>
      </w:pPr>
      <w:r w:rsidRPr="005E5D1C">
        <w:rPr>
          <w:b/>
          <w:color w:val="000000"/>
          <w:w w:val="105"/>
          <w:sz w:val="20"/>
          <w:szCs w:val="20"/>
        </w:rPr>
        <w:t xml:space="preserve">Зарубежная проза о животных </w:t>
      </w:r>
      <w:r w:rsidRPr="005E5D1C">
        <w:rPr>
          <w:color w:val="000000"/>
          <w:w w:val="105"/>
          <w:sz w:val="20"/>
          <w:szCs w:val="20"/>
        </w:rPr>
        <w:t>(одно-два произведения по</w:t>
      </w:r>
      <w:r w:rsidRPr="005E5D1C">
        <w:rPr>
          <w:color w:val="000000"/>
          <w:spacing w:val="1"/>
          <w:w w:val="105"/>
          <w:sz w:val="20"/>
          <w:szCs w:val="20"/>
        </w:rPr>
        <w:t xml:space="preserve"> </w:t>
      </w:r>
      <w:r w:rsidRPr="005E5D1C">
        <w:rPr>
          <w:color w:val="000000"/>
          <w:w w:val="105"/>
          <w:sz w:val="20"/>
          <w:szCs w:val="20"/>
        </w:rPr>
        <w:t>выбору).</w:t>
      </w:r>
    </w:p>
    <w:p w14:paraId="3D75DED9" w14:textId="77777777" w:rsidR="005B2FBF" w:rsidRPr="005E5D1C" w:rsidRDefault="00005DA0" w:rsidP="00005DA0">
      <w:pPr>
        <w:pStyle w:val="a5"/>
        <w:ind w:firstLine="567"/>
        <w:jc w:val="both"/>
        <w:rPr>
          <w:color w:val="000000"/>
        </w:rPr>
      </w:pPr>
      <w:r w:rsidRPr="005E5D1C">
        <w:rPr>
          <w:color w:val="000000"/>
          <w:w w:val="120"/>
        </w:rPr>
        <w:t>Э. Сетон-Томпсон. «Ко</w:t>
      </w:r>
      <w:r w:rsidR="005E5D1C" w:rsidRPr="005E5D1C">
        <w:rPr>
          <w:color w:val="000000"/>
          <w:w w:val="120"/>
        </w:rPr>
        <w:t>ролевская аналостанка»; Дж. Дар</w:t>
      </w:r>
      <w:r w:rsidRPr="005E5D1C">
        <w:rPr>
          <w:color w:val="000000"/>
          <w:w w:val="120"/>
        </w:rPr>
        <w:t>релл.</w:t>
      </w:r>
      <w:r w:rsidRPr="005E5D1C">
        <w:rPr>
          <w:color w:val="000000"/>
          <w:spacing w:val="1"/>
          <w:w w:val="120"/>
        </w:rPr>
        <w:t xml:space="preserve"> </w:t>
      </w:r>
      <w:r w:rsidRPr="005E5D1C">
        <w:rPr>
          <w:color w:val="000000"/>
          <w:w w:val="120"/>
        </w:rPr>
        <w:t>«Говорящий</w:t>
      </w:r>
      <w:r w:rsidRPr="005E5D1C">
        <w:rPr>
          <w:color w:val="000000"/>
          <w:spacing w:val="1"/>
          <w:w w:val="120"/>
        </w:rPr>
        <w:t xml:space="preserve"> </w:t>
      </w:r>
      <w:r w:rsidRPr="005E5D1C">
        <w:rPr>
          <w:color w:val="000000"/>
          <w:w w:val="120"/>
        </w:rPr>
        <w:t>свёрток»;</w:t>
      </w:r>
      <w:r w:rsidRPr="005E5D1C">
        <w:rPr>
          <w:color w:val="000000"/>
          <w:spacing w:val="1"/>
          <w:w w:val="120"/>
        </w:rPr>
        <w:t xml:space="preserve"> </w:t>
      </w:r>
      <w:r w:rsidRPr="005E5D1C">
        <w:rPr>
          <w:color w:val="000000"/>
          <w:w w:val="120"/>
        </w:rPr>
        <w:t>Дж.</w:t>
      </w:r>
      <w:r w:rsidRPr="005E5D1C">
        <w:rPr>
          <w:color w:val="000000"/>
          <w:spacing w:val="1"/>
          <w:w w:val="120"/>
        </w:rPr>
        <w:t xml:space="preserve"> </w:t>
      </w:r>
      <w:r w:rsidRPr="005E5D1C">
        <w:rPr>
          <w:color w:val="000000"/>
          <w:w w:val="120"/>
        </w:rPr>
        <w:t>Лондон.</w:t>
      </w:r>
      <w:r w:rsidR="00D87583">
        <w:rPr>
          <w:color w:val="000000"/>
          <w:w w:val="120"/>
        </w:rPr>
        <w:t xml:space="preserve"> </w:t>
      </w:r>
      <w:r w:rsidRPr="005E5D1C">
        <w:rPr>
          <w:color w:val="000000"/>
          <w:w w:val="120"/>
        </w:rPr>
        <w:t>«Белый</w:t>
      </w:r>
      <w:r w:rsidR="00D87583">
        <w:rPr>
          <w:color w:val="000000"/>
          <w:w w:val="120"/>
        </w:rPr>
        <w:t xml:space="preserve"> </w:t>
      </w:r>
      <w:r w:rsidRPr="005E5D1C">
        <w:rPr>
          <w:color w:val="000000"/>
          <w:w w:val="120"/>
        </w:rPr>
        <w:t>клык»;</w:t>
      </w:r>
      <w:r w:rsidRPr="005E5D1C">
        <w:rPr>
          <w:color w:val="000000"/>
          <w:spacing w:val="1"/>
          <w:w w:val="120"/>
        </w:rPr>
        <w:t xml:space="preserve"> </w:t>
      </w:r>
      <w:r w:rsidRPr="005E5D1C">
        <w:rPr>
          <w:color w:val="000000"/>
          <w:w w:val="120"/>
        </w:rPr>
        <w:t>Дж.</w:t>
      </w:r>
      <w:r w:rsidRPr="005E5D1C">
        <w:rPr>
          <w:color w:val="000000"/>
          <w:spacing w:val="-12"/>
          <w:w w:val="120"/>
        </w:rPr>
        <w:t xml:space="preserve"> </w:t>
      </w:r>
      <w:r w:rsidRPr="005E5D1C">
        <w:rPr>
          <w:color w:val="000000"/>
          <w:w w:val="120"/>
        </w:rPr>
        <w:t>Р.</w:t>
      </w:r>
      <w:r w:rsidRPr="005E5D1C">
        <w:rPr>
          <w:color w:val="000000"/>
          <w:spacing w:val="-11"/>
          <w:w w:val="120"/>
        </w:rPr>
        <w:t xml:space="preserve"> </w:t>
      </w:r>
      <w:r w:rsidRPr="005E5D1C">
        <w:rPr>
          <w:color w:val="000000"/>
          <w:w w:val="120"/>
        </w:rPr>
        <w:t>Киплинг.</w:t>
      </w:r>
      <w:r w:rsidRPr="005E5D1C">
        <w:rPr>
          <w:color w:val="000000"/>
          <w:spacing w:val="-11"/>
          <w:w w:val="120"/>
        </w:rPr>
        <w:t xml:space="preserve"> </w:t>
      </w:r>
      <w:r w:rsidRPr="005E5D1C">
        <w:rPr>
          <w:color w:val="000000"/>
          <w:w w:val="120"/>
        </w:rPr>
        <w:t>«Маугли»,</w:t>
      </w:r>
      <w:r w:rsidRPr="005E5D1C">
        <w:rPr>
          <w:color w:val="000000"/>
          <w:spacing w:val="-12"/>
          <w:w w:val="120"/>
        </w:rPr>
        <w:t xml:space="preserve"> </w:t>
      </w:r>
      <w:r w:rsidRPr="005E5D1C">
        <w:rPr>
          <w:color w:val="000000"/>
          <w:w w:val="120"/>
        </w:rPr>
        <w:t>«Рикки-Тикки-Тави»</w:t>
      </w:r>
      <w:r w:rsidRPr="005E5D1C">
        <w:rPr>
          <w:color w:val="000000"/>
          <w:spacing w:val="-11"/>
          <w:w w:val="120"/>
        </w:rPr>
        <w:t xml:space="preserve"> </w:t>
      </w:r>
      <w:r w:rsidRPr="005E5D1C">
        <w:rPr>
          <w:color w:val="000000"/>
          <w:w w:val="120"/>
        </w:rPr>
        <w:t>и</w:t>
      </w:r>
      <w:r w:rsidRPr="005E5D1C">
        <w:rPr>
          <w:color w:val="000000"/>
          <w:spacing w:val="-11"/>
          <w:w w:val="120"/>
        </w:rPr>
        <w:t xml:space="preserve"> </w:t>
      </w:r>
      <w:r w:rsidRPr="005E5D1C">
        <w:rPr>
          <w:color w:val="000000"/>
          <w:w w:val="120"/>
        </w:rPr>
        <w:t>др.</w:t>
      </w:r>
    </w:p>
    <w:p w14:paraId="6DF304F8" w14:textId="77777777" w:rsidR="005B2FBF" w:rsidRPr="005E5D1C" w:rsidRDefault="005B2FBF" w:rsidP="00005DA0">
      <w:pPr>
        <w:pStyle w:val="a5"/>
        <w:ind w:firstLine="567"/>
        <w:jc w:val="both"/>
        <w:rPr>
          <w:color w:val="000000"/>
        </w:rPr>
      </w:pPr>
    </w:p>
    <w:p w14:paraId="66005C2A" w14:textId="77777777" w:rsidR="00720E09" w:rsidRDefault="00720E09">
      <w:pPr>
        <w:rPr>
          <w:rFonts w:eastAsia="Trebuchet MS"/>
          <w:b/>
          <w:sz w:val="20"/>
        </w:rPr>
      </w:pPr>
      <w:bookmarkStart w:id="5" w:name="_Toc106276905"/>
      <w:r>
        <w:rPr>
          <w:b/>
          <w:sz w:val="20"/>
        </w:rPr>
        <w:br w:type="page"/>
      </w:r>
    </w:p>
    <w:p w14:paraId="1F128BA4" w14:textId="18D95E38" w:rsidR="005B2FBF" w:rsidRPr="005A0E17" w:rsidRDefault="00005DA0" w:rsidP="005A0E17">
      <w:pPr>
        <w:pStyle w:val="31"/>
        <w:jc w:val="center"/>
        <w:rPr>
          <w:rFonts w:ascii="Times New Roman" w:hAnsi="Times New Roman" w:cs="Times New Roman"/>
          <w:b/>
          <w:sz w:val="20"/>
        </w:rPr>
      </w:pPr>
      <w:r w:rsidRPr="005A0E17">
        <w:rPr>
          <w:rFonts w:ascii="Times New Roman" w:hAnsi="Times New Roman" w:cs="Times New Roman"/>
          <w:b/>
          <w:sz w:val="20"/>
        </w:rPr>
        <w:lastRenderedPageBreak/>
        <w:t>6 КЛАСС</w:t>
      </w:r>
      <w:bookmarkEnd w:id="5"/>
    </w:p>
    <w:p w14:paraId="2583DBA3" w14:textId="77777777" w:rsidR="005B2FBF" w:rsidRPr="004362F5" w:rsidRDefault="00005DA0" w:rsidP="004362F5">
      <w:pPr>
        <w:ind w:firstLine="567"/>
        <w:rPr>
          <w:b/>
          <w:color w:val="000000"/>
          <w:sz w:val="20"/>
        </w:rPr>
      </w:pPr>
      <w:r w:rsidRPr="004362F5">
        <w:rPr>
          <w:b/>
          <w:color w:val="000000"/>
          <w:sz w:val="20"/>
        </w:rPr>
        <w:t>Античная литература</w:t>
      </w:r>
    </w:p>
    <w:p w14:paraId="4E8DB383" w14:textId="77777777" w:rsidR="005B2FBF" w:rsidRPr="00005DA0" w:rsidRDefault="00005DA0" w:rsidP="00005DA0">
      <w:pPr>
        <w:pStyle w:val="a5"/>
        <w:ind w:firstLine="567"/>
        <w:jc w:val="both"/>
        <w:rPr>
          <w:color w:val="000000"/>
        </w:rPr>
      </w:pPr>
      <w:r w:rsidRPr="00005DA0">
        <w:rPr>
          <w:b/>
          <w:color w:val="000000"/>
          <w:w w:val="110"/>
        </w:rPr>
        <w:t>Гомер.</w:t>
      </w:r>
      <w:r w:rsidRPr="00005DA0">
        <w:rPr>
          <w:b/>
          <w:color w:val="000000"/>
          <w:spacing w:val="13"/>
          <w:w w:val="110"/>
        </w:rPr>
        <w:t xml:space="preserve"> </w:t>
      </w:r>
      <w:r w:rsidRPr="00005DA0">
        <w:rPr>
          <w:color w:val="000000"/>
          <w:w w:val="110"/>
        </w:rPr>
        <w:t>Поэмы.</w:t>
      </w:r>
      <w:r w:rsidRPr="00005DA0">
        <w:rPr>
          <w:color w:val="000000"/>
          <w:spacing w:val="15"/>
          <w:w w:val="110"/>
        </w:rPr>
        <w:t xml:space="preserve"> </w:t>
      </w:r>
      <w:r w:rsidRPr="00005DA0">
        <w:rPr>
          <w:color w:val="000000"/>
          <w:w w:val="110"/>
        </w:rPr>
        <w:t>«Илиада»,</w:t>
      </w:r>
      <w:r w:rsidRPr="00005DA0">
        <w:rPr>
          <w:color w:val="000000"/>
          <w:spacing w:val="15"/>
          <w:w w:val="110"/>
        </w:rPr>
        <w:t xml:space="preserve"> </w:t>
      </w:r>
      <w:r w:rsidRPr="00005DA0">
        <w:rPr>
          <w:color w:val="000000"/>
          <w:w w:val="110"/>
        </w:rPr>
        <w:t>«Одиссея»</w:t>
      </w:r>
      <w:r w:rsidRPr="00005DA0">
        <w:rPr>
          <w:color w:val="000000"/>
          <w:spacing w:val="15"/>
          <w:w w:val="110"/>
        </w:rPr>
        <w:t xml:space="preserve"> </w:t>
      </w:r>
      <w:r w:rsidRPr="00005DA0">
        <w:rPr>
          <w:color w:val="000000"/>
          <w:w w:val="110"/>
        </w:rPr>
        <w:t>(фрагменты).</w:t>
      </w:r>
    </w:p>
    <w:p w14:paraId="2D2C8461" w14:textId="77777777" w:rsidR="005B2FBF" w:rsidRPr="00005DA0" w:rsidRDefault="005B2FBF" w:rsidP="00005DA0">
      <w:pPr>
        <w:pStyle w:val="a5"/>
        <w:ind w:firstLine="567"/>
        <w:jc w:val="both"/>
        <w:rPr>
          <w:color w:val="000000"/>
        </w:rPr>
      </w:pPr>
    </w:p>
    <w:p w14:paraId="1FDF4446" w14:textId="77777777" w:rsidR="005B2FBF" w:rsidRPr="00005DA0" w:rsidRDefault="00005DA0" w:rsidP="004362F5">
      <w:pPr>
        <w:ind w:firstLine="567"/>
        <w:rPr>
          <w:szCs w:val="20"/>
        </w:rPr>
      </w:pPr>
      <w:r w:rsidRPr="004362F5">
        <w:rPr>
          <w:b/>
          <w:color w:val="000000"/>
          <w:sz w:val="20"/>
        </w:rPr>
        <w:t>Фольклор</w:t>
      </w:r>
    </w:p>
    <w:p w14:paraId="534AEC66" w14:textId="77777777" w:rsidR="005B2FBF" w:rsidRPr="00005DA0" w:rsidRDefault="00005DA0" w:rsidP="00005DA0">
      <w:pPr>
        <w:pStyle w:val="a5"/>
        <w:ind w:firstLine="567"/>
        <w:jc w:val="both"/>
        <w:rPr>
          <w:color w:val="000000"/>
        </w:rPr>
      </w:pPr>
      <w:r w:rsidRPr="00005DA0">
        <w:rPr>
          <w:color w:val="000000"/>
          <w:w w:val="115"/>
        </w:rPr>
        <w:t>Русские былины (не менее двух). Например, «Илья Муромец</w:t>
      </w:r>
      <w:r w:rsidRPr="00005DA0">
        <w:rPr>
          <w:color w:val="000000"/>
          <w:spacing w:val="1"/>
          <w:w w:val="115"/>
        </w:rPr>
        <w:t xml:space="preserve"> </w:t>
      </w:r>
      <w:r w:rsidRPr="00005DA0">
        <w:rPr>
          <w:color w:val="000000"/>
          <w:w w:val="115"/>
        </w:rPr>
        <w:t>и</w:t>
      </w:r>
      <w:r w:rsidRPr="00005DA0">
        <w:rPr>
          <w:color w:val="000000"/>
          <w:spacing w:val="-9"/>
          <w:w w:val="115"/>
        </w:rPr>
        <w:t xml:space="preserve"> </w:t>
      </w:r>
      <w:r w:rsidRPr="00005DA0">
        <w:rPr>
          <w:color w:val="000000"/>
          <w:w w:val="115"/>
        </w:rPr>
        <w:t>Соловей-разбойник»,</w:t>
      </w:r>
      <w:r w:rsidRPr="00005DA0">
        <w:rPr>
          <w:color w:val="000000"/>
          <w:spacing w:val="-9"/>
          <w:w w:val="115"/>
        </w:rPr>
        <w:t xml:space="preserve"> </w:t>
      </w:r>
      <w:r w:rsidRPr="00005DA0">
        <w:rPr>
          <w:color w:val="000000"/>
          <w:w w:val="115"/>
        </w:rPr>
        <w:t>«Садко».</w:t>
      </w:r>
    </w:p>
    <w:p w14:paraId="7C5BDD04" w14:textId="77777777" w:rsidR="005B2FBF" w:rsidRPr="00005DA0" w:rsidRDefault="00005DA0" w:rsidP="004362F5">
      <w:pPr>
        <w:pStyle w:val="a5"/>
        <w:ind w:firstLine="567"/>
        <w:jc w:val="both"/>
        <w:rPr>
          <w:color w:val="000000"/>
        </w:rPr>
      </w:pPr>
      <w:r w:rsidRPr="00005DA0">
        <w:rPr>
          <w:color w:val="000000"/>
          <w:w w:val="115"/>
        </w:rPr>
        <w:t>Народные песни и баллады народов России и мира (не менее</w:t>
      </w:r>
      <w:r w:rsidRPr="00005DA0">
        <w:rPr>
          <w:color w:val="000000"/>
          <w:spacing w:val="1"/>
          <w:w w:val="115"/>
        </w:rPr>
        <w:t xml:space="preserve"> </w:t>
      </w:r>
      <w:r w:rsidRPr="00005DA0">
        <w:rPr>
          <w:color w:val="000000"/>
          <w:w w:val="120"/>
        </w:rPr>
        <w:t>трёх песен и одной баллады). Например, «Песнь о Роланде»</w:t>
      </w:r>
      <w:r w:rsidRPr="00005DA0">
        <w:rPr>
          <w:color w:val="000000"/>
          <w:spacing w:val="1"/>
          <w:w w:val="120"/>
        </w:rPr>
        <w:t xml:space="preserve"> </w:t>
      </w:r>
      <w:r w:rsidRPr="00005DA0">
        <w:rPr>
          <w:color w:val="000000"/>
          <w:w w:val="120"/>
        </w:rPr>
        <w:t>(фрагменты).</w:t>
      </w:r>
      <w:r w:rsidRPr="00005DA0">
        <w:rPr>
          <w:color w:val="000000"/>
          <w:spacing w:val="5"/>
          <w:w w:val="120"/>
        </w:rPr>
        <w:t xml:space="preserve"> </w:t>
      </w:r>
      <w:r w:rsidRPr="00005DA0">
        <w:rPr>
          <w:color w:val="000000"/>
          <w:w w:val="120"/>
        </w:rPr>
        <w:t>«Песнь</w:t>
      </w:r>
      <w:r w:rsidRPr="00005DA0">
        <w:rPr>
          <w:color w:val="000000"/>
          <w:spacing w:val="5"/>
          <w:w w:val="120"/>
        </w:rPr>
        <w:t xml:space="preserve"> </w:t>
      </w:r>
      <w:r w:rsidRPr="00005DA0">
        <w:rPr>
          <w:color w:val="000000"/>
          <w:w w:val="120"/>
        </w:rPr>
        <w:t>о</w:t>
      </w:r>
      <w:r w:rsidRPr="00005DA0">
        <w:rPr>
          <w:color w:val="000000"/>
          <w:spacing w:val="5"/>
          <w:w w:val="120"/>
        </w:rPr>
        <w:t xml:space="preserve"> </w:t>
      </w:r>
      <w:r w:rsidRPr="00005DA0">
        <w:rPr>
          <w:color w:val="000000"/>
          <w:w w:val="120"/>
        </w:rPr>
        <w:t>Нибелунгах»</w:t>
      </w:r>
      <w:r w:rsidRPr="00005DA0">
        <w:rPr>
          <w:color w:val="000000"/>
          <w:spacing w:val="5"/>
          <w:w w:val="120"/>
        </w:rPr>
        <w:t xml:space="preserve"> </w:t>
      </w:r>
      <w:r w:rsidRPr="00005DA0">
        <w:rPr>
          <w:color w:val="000000"/>
          <w:w w:val="120"/>
        </w:rPr>
        <w:t>(фрагменты),</w:t>
      </w:r>
      <w:r w:rsidRPr="00005DA0">
        <w:rPr>
          <w:color w:val="000000"/>
          <w:spacing w:val="5"/>
          <w:w w:val="120"/>
        </w:rPr>
        <w:t xml:space="preserve"> </w:t>
      </w:r>
      <w:r w:rsidRPr="00005DA0">
        <w:rPr>
          <w:color w:val="000000"/>
          <w:w w:val="120"/>
        </w:rPr>
        <w:t>баллада</w:t>
      </w:r>
      <w:r w:rsidR="004362F5">
        <w:rPr>
          <w:color w:val="000000"/>
        </w:rPr>
        <w:t xml:space="preserve"> </w:t>
      </w:r>
      <w:r w:rsidRPr="00005DA0">
        <w:rPr>
          <w:color w:val="000000"/>
          <w:w w:val="115"/>
        </w:rPr>
        <w:t>«Аника-воин»</w:t>
      </w:r>
      <w:r w:rsidRPr="00005DA0">
        <w:rPr>
          <w:color w:val="000000"/>
          <w:spacing w:val="9"/>
          <w:w w:val="115"/>
        </w:rPr>
        <w:t xml:space="preserve"> </w:t>
      </w:r>
      <w:r w:rsidRPr="00005DA0">
        <w:rPr>
          <w:color w:val="000000"/>
          <w:w w:val="115"/>
        </w:rPr>
        <w:t>и</w:t>
      </w:r>
      <w:r w:rsidRPr="00005DA0">
        <w:rPr>
          <w:color w:val="000000"/>
          <w:spacing w:val="9"/>
          <w:w w:val="115"/>
        </w:rPr>
        <w:t xml:space="preserve"> </w:t>
      </w:r>
      <w:r w:rsidRPr="00005DA0">
        <w:rPr>
          <w:color w:val="000000"/>
          <w:w w:val="115"/>
        </w:rPr>
        <w:t>др.</w:t>
      </w:r>
    </w:p>
    <w:p w14:paraId="6B3AEC18" w14:textId="77777777" w:rsidR="005B2FBF" w:rsidRPr="00005DA0" w:rsidRDefault="005B2FBF" w:rsidP="00005DA0">
      <w:pPr>
        <w:pStyle w:val="a5"/>
        <w:ind w:firstLine="567"/>
        <w:jc w:val="both"/>
        <w:rPr>
          <w:color w:val="000000"/>
        </w:rPr>
      </w:pPr>
    </w:p>
    <w:p w14:paraId="4E80487B" w14:textId="77777777" w:rsidR="005B2FBF" w:rsidRPr="004362F5" w:rsidRDefault="00005DA0" w:rsidP="004362F5">
      <w:pPr>
        <w:ind w:firstLine="567"/>
        <w:rPr>
          <w:b/>
          <w:color w:val="000000"/>
          <w:sz w:val="20"/>
        </w:rPr>
      </w:pPr>
      <w:r w:rsidRPr="004362F5">
        <w:rPr>
          <w:b/>
          <w:color w:val="000000"/>
          <w:sz w:val="20"/>
        </w:rPr>
        <w:t>Древнерусская литература</w:t>
      </w:r>
    </w:p>
    <w:p w14:paraId="2A6988F3" w14:textId="77777777" w:rsidR="005B2FBF" w:rsidRPr="00005DA0" w:rsidRDefault="00005DA0" w:rsidP="00005DA0">
      <w:pPr>
        <w:pStyle w:val="a5"/>
        <w:ind w:firstLine="567"/>
        <w:jc w:val="both"/>
        <w:rPr>
          <w:color w:val="000000"/>
        </w:rPr>
      </w:pPr>
      <w:r w:rsidRPr="00005DA0">
        <w:rPr>
          <w:b/>
          <w:color w:val="000000"/>
          <w:w w:val="105"/>
        </w:rPr>
        <w:t xml:space="preserve">«Повесть временных лет» </w:t>
      </w:r>
      <w:r w:rsidR="004362F5">
        <w:rPr>
          <w:color w:val="000000"/>
          <w:w w:val="105"/>
        </w:rPr>
        <w:t>(не менее одного фрагмента). На</w:t>
      </w:r>
      <w:r w:rsidRPr="00005DA0">
        <w:rPr>
          <w:color w:val="000000"/>
          <w:w w:val="110"/>
        </w:rPr>
        <w:t>пример, «Сказание о белгородском киселе», «Сказание о походе</w:t>
      </w:r>
      <w:r w:rsidRPr="00005DA0">
        <w:rPr>
          <w:color w:val="000000"/>
          <w:spacing w:val="1"/>
          <w:w w:val="110"/>
        </w:rPr>
        <w:t xml:space="preserve"> </w:t>
      </w:r>
      <w:r w:rsidRPr="00005DA0">
        <w:rPr>
          <w:color w:val="000000"/>
          <w:w w:val="110"/>
        </w:rPr>
        <w:t>князя</w:t>
      </w:r>
      <w:r w:rsidRPr="00005DA0">
        <w:rPr>
          <w:color w:val="000000"/>
          <w:spacing w:val="28"/>
          <w:w w:val="110"/>
        </w:rPr>
        <w:t xml:space="preserve"> </w:t>
      </w:r>
      <w:r w:rsidRPr="00005DA0">
        <w:rPr>
          <w:color w:val="000000"/>
          <w:w w:val="110"/>
        </w:rPr>
        <w:t>Олега</w:t>
      </w:r>
      <w:r w:rsidRPr="00005DA0">
        <w:rPr>
          <w:color w:val="000000"/>
          <w:spacing w:val="28"/>
          <w:w w:val="110"/>
        </w:rPr>
        <w:t xml:space="preserve"> </w:t>
      </w:r>
      <w:r w:rsidRPr="00005DA0">
        <w:rPr>
          <w:color w:val="000000"/>
          <w:w w:val="110"/>
        </w:rPr>
        <w:t>на</w:t>
      </w:r>
      <w:r w:rsidRPr="00005DA0">
        <w:rPr>
          <w:color w:val="000000"/>
          <w:spacing w:val="29"/>
          <w:w w:val="110"/>
        </w:rPr>
        <w:t xml:space="preserve"> </w:t>
      </w:r>
      <w:r w:rsidRPr="00005DA0">
        <w:rPr>
          <w:color w:val="000000"/>
          <w:w w:val="110"/>
        </w:rPr>
        <w:t>Царьград»,</w:t>
      </w:r>
      <w:r w:rsidRPr="00005DA0">
        <w:rPr>
          <w:color w:val="000000"/>
          <w:spacing w:val="28"/>
          <w:w w:val="110"/>
        </w:rPr>
        <w:t xml:space="preserve"> </w:t>
      </w:r>
      <w:r w:rsidRPr="00005DA0">
        <w:rPr>
          <w:color w:val="000000"/>
          <w:w w:val="110"/>
        </w:rPr>
        <w:t>«Предание</w:t>
      </w:r>
      <w:r w:rsidRPr="00005DA0">
        <w:rPr>
          <w:color w:val="000000"/>
          <w:spacing w:val="29"/>
          <w:w w:val="110"/>
        </w:rPr>
        <w:t xml:space="preserve"> </w:t>
      </w:r>
      <w:r w:rsidRPr="00005DA0">
        <w:rPr>
          <w:color w:val="000000"/>
          <w:w w:val="110"/>
        </w:rPr>
        <w:t>о</w:t>
      </w:r>
      <w:r w:rsidRPr="00005DA0">
        <w:rPr>
          <w:color w:val="000000"/>
          <w:spacing w:val="28"/>
          <w:w w:val="110"/>
        </w:rPr>
        <w:t xml:space="preserve"> </w:t>
      </w:r>
      <w:r w:rsidRPr="00005DA0">
        <w:rPr>
          <w:color w:val="000000"/>
          <w:w w:val="110"/>
        </w:rPr>
        <w:t>смерти</w:t>
      </w:r>
      <w:r w:rsidRPr="00005DA0">
        <w:rPr>
          <w:color w:val="000000"/>
          <w:spacing w:val="28"/>
          <w:w w:val="110"/>
        </w:rPr>
        <w:t xml:space="preserve"> </w:t>
      </w:r>
      <w:r w:rsidRPr="00005DA0">
        <w:rPr>
          <w:color w:val="000000"/>
          <w:w w:val="110"/>
        </w:rPr>
        <w:t>князя</w:t>
      </w:r>
      <w:r w:rsidRPr="00005DA0">
        <w:rPr>
          <w:color w:val="000000"/>
          <w:spacing w:val="29"/>
          <w:w w:val="110"/>
        </w:rPr>
        <w:t xml:space="preserve"> </w:t>
      </w:r>
      <w:r w:rsidRPr="00005DA0">
        <w:rPr>
          <w:color w:val="000000"/>
          <w:w w:val="110"/>
        </w:rPr>
        <w:t>Олега».</w:t>
      </w:r>
    </w:p>
    <w:p w14:paraId="2DB7AC31" w14:textId="77777777" w:rsidR="005B2FBF" w:rsidRPr="00005DA0" w:rsidRDefault="005B2FBF" w:rsidP="00005DA0">
      <w:pPr>
        <w:pStyle w:val="a5"/>
        <w:ind w:firstLine="567"/>
        <w:jc w:val="both"/>
        <w:rPr>
          <w:color w:val="000000"/>
        </w:rPr>
      </w:pPr>
    </w:p>
    <w:p w14:paraId="7A55AC70" w14:textId="77777777" w:rsidR="005B2FBF" w:rsidRPr="004362F5" w:rsidRDefault="00005DA0" w:rsidP="004362F5">
      <w:pPr>
        <w:ind w:firstLine="567"/>
        <w:rPr>
          <w:b/>
          <w:color w:val="000000"/>
          <w:sz w:val="20"/>
        </w:rPr>
      </w:pPr>
      <w:r w:rsidRPr="004362F5">
        <w:rPr>
          <w:b/>
          <w:color w:val="000000"/>
          <w:sz w:val="20"/>
        </w:rPr>
        <w:t>Литература первой половины XIX века</w:t>
      </w:r>
    </w:p>
    <w:p w14:paraId="43C54052" w14:textId="77777777" w:rsidR="005B2FBF" w:rsidRPr="004362F5" w:rsidRDefault="00005DA0" w:rsidP="004362F5">
      <w:pPr>
        <w:pStyle w:val="a5"/>
        <w:ind w:firstLine="567"/>
        <w:jc w:val="both"/>
        <w:rPr>
          <w:color w:val="000000"/>
        </w:rPr>
      </w:pPr>
      <w:r w:rsidRPr="00005DA0">
        <w:rPr>
          <w:b/>
          <w:color w:val="000000"/>
          <w:w w:val="115"/>
        </w:rPr>
        <w:t>А.</w:t>
      </w:r>
      <w:r w:rsidRPr="00005DA0">
        <w:rPr>
          <w:b/>
          <w:color w:val="000000"/>
          <w:spacing w:val="-6"/>
          <w:w w:val="115"/>
        </w:rPr>
        <w:t xml:space="preserve"> </w:t>
      </w:r>
      <w:r w:rsidRPr="00005DA0">
        <w:rPr>
          <w:b/>
          <w:color w:val="000000"/>
          <w:w w:val="115"/>
        </w:rPr>
        <w:t>С.</w:t>
      </w:r>
      <w:r w:rsidRPr="00005DA0">
        <w:rPr>
          <w:b/>
          <w:color w:val="000000"/>
          <w:spacing w:val="-5"/>
          <w:w w:val="115"/>
        </w:rPr>
        <w:t xml:space="preserve"> </w:t>
      </w:r>
      <w:r w:rsidRPr="00005DA0">
        <w:rPr>
          <w:b/>
          <w:color w:val="000000"/>
          <w:w w:val="115"/>
        </w:rPr>
        <w:t>Пушкин</w:t>
      </w:r>
      <w:r w:rsidRPr="00005DA0">
        <w:rPr>
          <w:color w:val="000000"/>
          <w:w w:val="115"/>
        </w:rPr>
        <w:t>.</w:t>
      </w:r>
      <w:r w:rsidRPr="00005DA0">
        <w:rPr>
          <w:color w:val="000000"/>
          <w:spacing w:val="-5"/>
          <w:w w:val="115"/>
        </w:rPr>
        <w:t xml:space="preserve"> </w:t>
      </w:r>
      <w:r w:rsidRPr="00005DA0">
        <w:rPr>
          <w:color w:val="000000"/>
          <w:w w:val="115"/>
        </w:rPr>
        <w:t>Стихотворения</w:t>
      </w:r>
      <w:r w:rsidRPr="00005DA0">
        <w:rPr>
          <w:color w:val="000000"/>
          <w:spacing w:val="-4"/>
          <w:w w:val="115"/>
        </w:rPr>
        <w:t xml:space="preserve"> </w:t>
      </w:r>
      <w:r w:rsidRPr="00005DA0">
        <w:rPr>
          <w:color w:val="000000"/>
          <w:w w:val="115"/>
        </w:rPr>
        <w:t>(не</w:t>
      </w:r>
      <w:r w:rsidRPr="00005DA0">
        <w:rPr>
          <w:color w:val="000000"/>
          <w:spacing w:val="-5"/>
          <w:w w:val="115"/>
        </w:rPr>
        <w:t xml:space="preserve"> </w:t>
      </w:r>
      <w:r w:rsidRPr="00005DA0">
        <w:rPr>
          <w:color w:val="000000"/>
          <w:w w:val="115"/>
        </w:rPr>
        <w:t>менее</w:t>
      </w:r>
      <w:r w:rsidRPr="00005DA0">
        <w:rPr>
          <w:color w:val="000000"/>
          <w:spacing w:val="-5"/>
          <w:w w:val="115"/>
        </w:rPr>
        <w:t xml:space="preserve"> </w:t>
      </w:r>
      <w:r w:rsidRPr="00005DA0">
        <w:rPr>
          <w:color w:val="000000"/>
          <w:w w:val="115"/>
        </w:rPr>
        <w:t>трёх).</w:t>
      </w:r>
      <w:r w:rsidRPr="00005DA0">
        <w:rPr>
          <w:color w:val="000000"/>
          <w:spacing w:val="-4"/>
          <w:w w:val="115"/>
        </w:rPr>
        <w:t xml:space="preserve"> </w:t>
      </w:r>
      <w:r w:rsidRPr="00005DA0">
        <w:rPr>
          <w:color w:val="000000"/>
          <w:w w:val="115"/>
        </w:rPr>
        <w:t>«Песнь</w:t>
      </w:r>
      <w:r w:rsidRPr="00005DA0">
        <w:rPr>
          <w:color w:val="000000"/>
          <w:spacing w:val="-5"/>
          <w:w w:val="115"/>
        </w:rPr>
        <w:t xml:space="preserve"> </w:t>
      </w:r>
      <w:r w:rsidRPr="00005DA0">
        <w:rPr>
          <w:color w:val="000000"/>
          <w:w w:val="115"/>
        </w:rPr>
        <w:t>о</w:t>
      </w:r>
      <w:r w:rsidRPr="00005DA0">
        <w:rPr>
          <w:color w:val="000000"/>
          <w:spacing w:val="-5"/>
          <w:w w:val="115"/>
        </w:rPr>
        <w:t xml:space="preserve"> </w:t>
      </w:r>
      <w:r w:rsidR="004362F5">
        <w:rPr>
          <w:color w:val="000000"/>
          <w:w w:val="115"/>
        </w:rPr>
        <w:t>ве</w:t>
      </w:r>
      <w:r w:rsidRPr="00005DA0">
        <w:rPr>
          <w:color w:val="000000"/>
          <w:w w:val="115"/>
        </w:rPr>
        <w:t>щем</w:t>
      </w:r>
      <w:r w:rsidRPr="00005DA0">
        <w:rPr>
          <w:color w:val="000000"/>
          <w:spacing w:val="49"/>
          <w:w w:val="115"/>
        </w:rPr>
        <w:t xml:space="preserve"> </w:t>
      </w:r>
      <w:r w:rsidRPr="00005DA0">
        <w:rPr>
          <w:color w:val="000000"/>
          <w:w w:val="115"/>
        </w:rPr>
        <w:t>Олеге»,</w:t>
      </w:r>
      <w:r w:rsidRPr="00005DA0">
        <w:rPr>
          <w:color w:val="000000"/>
          <w:spacing w:val="50"/>
          <w:w w:val="115"/>
        </w:rPr>
        <w:t xml:space="preserve"> </w:t>
      </w:r>
      <w:r w:rsidRPr="00005DA0">
        <w:rPr>
          <w:color w:val="000000"/>
          <w:w w:val="115"/>
        </w:rPr>
        <w:t>«</w:t>
      </w:r>
      <w:r w:rsidRPr="004362F5">
        <w:rPr>
          <w:color w:val="000000"/>
          <w:w w:val="115"/>
        </w:rPr>
        <w:t>Зимняя</w:t>
      </w:r>
      <w:r w:rsidRPr="004362F5">
        <w:rPr>
          <w:color w:val="000000"/>
          <w:spacing w:val="50"/>
          <w:w w:val="115"/>
        </w:rPr>
        <w:t xml:space="preserve"> </w:t>
      </w:r>
      <w:r w:rsidRPr="004362F5">
        <w:rPr>
          <w:color w:val="000000"/>
          <w:w w:val="115"/>
        </w:rPr>
        <w:t>дорога»,</w:t>
      </w:r>
      <w:r w:rsidRPr="004362F5">
        <w:rPr>
          <w:color w:val="000000"/>
          <w:spacing w:val="50"/>
          <w:w w:val="115"/>
        </w:rPr>
        <w:t xml:space="preserve"> </w:t>
      </w:r>
      <w:r w:rsidRPr="004362F5">
        <w:rPr>
          <w:color w:val="000000"/>
          <w:w w:val="115"/>
        </w:rPr>
        <w:t>«Узник»,</w:t>
      </w:r>
      <w:r w:rsidRPr="004362F5">
        <w:rPr>
          <w:color w:val="000000"/>
          <w:spacing w:val="50"/>
          <w:w w:val="115"/>
        </w:rPr>
        <w:t xml:space="preserve"> </w:t>
      </w:r>
      <w:r w:rsidRPr="004362F5">
        <w:rPr>
          <w:color w:val="000000"/>
          <w:w w:val="115"/>
        </w:rPr>
        <w:t>«Туча»</w:t>
      </w:r>
      <w:r w:rsidRPr="004362F5">
        <w:rPr>
          <w:color w:val="000000"/>
          <w:spacing w:val="50"/>
          <w:w w:val="115"/>
        </w:rPr>
        <w:t xml:space="preserve"> </w:t>
      </w:r>
      <w:r w:rsidRPr="004362F5">
        <w:rPr>
          <w:color w:val="000000"/>
          <w:w w:val="115"/>
        </w:rPr>
        <w:t>и</w:t>
      </w:r>
      <w:r w:rsidRPr="004362F5">
        <w:rPr>
          <w:color w:val="000000"/>
          <w:spacing w:val="50"/>
          <w:w w:val="115"/>
        </w:rPr>
        <w:t xml:space="preserve"> </w:t>
      </w:r>
      <w:r w:rsidRPr="004362F5">
        <w:rPr>
          <w:color w:val="000000"/>
          <w:w w:val="115"/>
        </w:rPr>
        <w:t>др.</w:t>
      </w:r>
      <w:r w:rsidRPr="004362F5">
        <w:rPr>
          <w:color w:val="000000"/>
          <w:spacing w:val="50"/>
          <w:w w:val="115"/>
        </w:rPr>
        <w:t xml:space="preserve"> </w:t>
      </w:r>
      <w:r w:rsidRPr="004362F5">
        <w:rPr>
          <w:color w:val="000000"/>
          <w:w w:val="115"/>
        </w:rPr>
        <w:t>Роман</w:t>
      </w:r>
      <w:r w:rsidR="004362F5" w:rsidRPr="004362F5">
        <w:rPr>
          <w:color w:val="000000"/>
        </w:rPr>
        <w:t xml:space="preserve"> </w:t>
      </w:r>
      <w:r w:rsidRPr="004362F5">
        <w:rPr>
          <w:color w:val="000000"/>
          <w:w w:val="120"/>
        </w:rPr>
        <w:t>«Дубровский».</w:t>
      </w:r>
    </w:p>
    <w:p w14:paraId="0141588B" w14:textId="77777777" w:rsidR="005B2FBF" w:rsidRPr="004362F5" w:rsidRDefault="00005DA0" w:rsidP="00005DA0">
      <w:pPr>
        <w:pStyle w:val="a5"/>
        <w:ind w:firstLine="567"/>
        <w:jc w:val="both"/>
        <w:rPr>
          <w:color w:val="000000"/>
        </w:rPr>
      </w:pPr>
      <w:r w:rsidRPr="004362F5">
        <w:rPr>
          <w:b/>
          <w:color w:val="000000"/>
          <w:w w:val="105"/>
        </w:rPr>
        <w:t>М.</w:t>
      </w:r>
      <w:r w:rsidRPr="004362F5">
        <w:rPr>
          <w:b/>
          <w:color w:val="000000"/>
          <w:spacing w:val="18"/>
          <w:w w:val="105"/>
        </w:rPr>
        <w:t xml:space="preserve"> </w:t>
      </w:r>
      <w:r w:rsidRPr="004362F5">
        <w:rPr>
          <w:b/>
          <w:color w:val="000000"/>
          <w:w w:val="105"/>
        </w:rPr>
        <w:t>Ю.</w:t>
      </w:r>
      <w:r w:rsidRPr="004362F5">
        <w:rPr>
          <w:b/>
          <w:color w:val="000000"/>
          <w:spacing w:val="19"/>
          <w:w w:val="105"/>
        </w:rPr>
        <w:t xml:space="preserve"> </w:t>
      </w:r>
      <w:r w:rsidRPr="004362F5">
        <w:rPr>
          <w:b/>
          <w:color w:val="000000"/>
          <w:w w:val="105"/>
        </w:rPr>
        <w:t>Лермонтов</w:t>
      </w:r>
      <w:r w:rsidRPr="004362F5">
        <w:rPr>
          <w:i/>
          <w:color w:val="000000"/>
          <w:w w:val="105"/>
        </w:rPr>
        <w:t>.</w:t>
      </w:r>
      <w:r w:rsidRPr="004362F5">
        <w:rPr>
          <w:i/>
          <w:color w:val="000000"/>
          <w:spacing w:val="21"/>
          <w:w w:val="105"/>
        </w:rPr>
        <w:t xml:space="preserve"> </w:t>
      </w:r>
      <w:r w:rsidRPr="004362F5">
        <w:rPr>
          <w:color w:val="000000"/>
          <w:w w:val="105"/>
        </w:rPr>
        <w:t>Стихотворения</w:t>
      </w:r>
      <w:r w:rsidRPr="004362F5">
        <w:rPr>
          <w:color w:val="000000"/>
          <w:spacing w:val="20"/>
          <w:w w:val="105"/>
        </w:rPr>
        <w:t xml:space="preserve"> </w:t>
      </w:r>
      <w:r w:rsidRPr="004362F5">
        <w:rPr>
          <w:color w:val="000000"/>
          <w:w w:val="105"/>
        </w:rPr>
        <w:t>(не</w:t>
      </w:r>
      <w:r w:rsidRPr="004362F5">
        <w:rPr>
          <w:color w:val="000000"/>
          <w:spacing w:val="20"/>
          <w:w w:val="105"/>
        </w:rPr>
        <w:t xml:space="preserve"> </w:t>
      </w:r>
      <w:r w:rsidRPr="004362F5">
        <w:rPr>
          <w:color w:val="000000"/>
          <w:w w:val="105"/>
        </w:rPr>
        <w:t>менее</w:t>
      </w:r>
      <w:r w:rsidRPr="004362F5">
        <w:rPr>
          <w:color w:val="000000"/>
          <w:spacing w:val="19"/>
          <w:w w:val="105"/>
        </w:rPr>
        <w:t xml:space="preserve"> </w:t>
      </w:r>
      <w:r w:rsidRPr="004362F5">
        <w:rPr>
          <w:color w:val="000000"/>
          <w:w w:val="105"/>
        </w:rPr>
        <w:t>трёх).</w:t>
      </w:r>
      <w:r w:rsidRPr="004362F5">
        <w:rPr>
          <w:color w:val="000000"/>
          <w:spacing w:val="20"/>
          <w:w w:val="105"/>
        </w:rPr>
        <w:t xml:space="preserve"> </w:t>
      </w:r>
      <w:r w:rsidRPr="004362F5">
        <w:rPr>
          <w:color w:val="000000"/>
          <w:w w:val="105"/>
        </w:rPr>
        <w:t>«Три</w:t>
      </w:r>
      <w:r w:rsidRPr="004362F5">
        <w:rPr>
          <w:color w:val="000000"/>
          <w:spacing w:val="20"/>
          <w:w w:val="105"/>
        </w:rPr>
        <w:t xml:space="preserve"> </w:t>
      </w:r>
      <w:r w:rsidR="004362F5" w:rsidRPr="004362F5">
        <w:rPr>
          <w:color w:val="000000"/>
          <w:w w:val="105"/>
        </w:rPr>
        <w:t>паль</w:t>
      </w:r>
      <w:r w:rsidRPr="004362F5">
        <w:rPr>
          <w:color w:val="000000"/>
          <w:w w:val="110"/>
        </w:rPr>
        <w:t>мы»,</w:t>
      </w:r>
      <w:r w:rsidRPr="004362F5">
        <w:rPr>
          <w:color w:val="000000"/>
          <w:spacing w:val="-5"/>
          <w:w w:val="110"/>
        </w:rPr>
        <w:t xml:space="preserve"> </w:t>
      </w:r>
      <w:r w:rsidRPr="004362F5">
        <w:rPr>
          <w:color w:val="000000"/>
          <w:w w:val="110"/>
        </w:rPr>
        <w:t>«Листок»,</w:t>
      </w:r>
      <w:r w:rsidRPr="004362F5">
        <w:rPr>
          <w:color w:val="000000"/>
          <w:spacing w:val="-5"/>
          <w:w w:val="110"/>
        </w:rPr>
        <w:t xml:space="preserve"> </w:t>
      </w:r>
      <w:r w:rsidRPr="004362F5">
        <w:rPr>
          <w:color w:val="000000"/>
          <w:w w:val="110"/>
        </w:rPr>
        <w:t>«Утёс»</w:t>
      </w:r>
      <w:r w:rsidRPr="004362F5">
        <w:rPr>
          <w:color w:val="000000"/>
          <w:spacing w:val="-5"/>
          <w:w w:val="110"/>
        </w:rPr>
        <w:t xml:space="preserve"> </w:t>
      </w:r>
      <w:r w:rsidRPr="004362F5">
        <w:rPr>
          <w:color w:val="000000"/>
          <w:w w:val="110"/>
        </w:rPr>
        <w:t>и</w:t>
      </w:r>
      <w:r w:rsidRPr="004362F5">
        <w:rPr>
          <w:color w:val="000000"/>
          <w:spacing w:val="-4"/>
          <w:w w:val="110"/>
        </w:rPr>
        <w:t xml:space="preserve"> </w:t>
      </w:r>
      <w:r w:rsidRPr="004362F5">
        <w:rPr>
          <w:color w:val="000000"/>
          <w:w w:val="110"/>
        </w:rPr>
        <w:t>др.</w:t>
      </w:r>
    </w:p>
    <w:p w14:paraId="42EE7C4D" w14:textId="77777777" w:rsidR="004362F5" w:rsidRDefault="00005DA0" w:rsidP="004362F5">
      <w:pPr>
        <w:ind w:firstLine="567"/>
        <w:jc w:val="both"/>
        <w:rPr>
          <w:color w:val="000000"/>
          <w:sz w:val="20"/>
          <w:szCs w:val="20"/>
        </w:rPr>
      </w:pPr>
      <w:r w:rsidRPr="004362F5">
        <w:rPr>
          <w:b/>
          <w:color w:val="000000"/>
          <w:w w:val="110"/>
          <w:sz w:val="20"/>
          <w:szCs w:val="20"/>
        </w:rPr>
        <w:t>А.</w:t>
      </w:r>
      <w:r w:rsidRPr="004362F5">
        <w:rPr>
          <w:b/>
          <w:color w:val="000000"/>
          <w:spacing w:val="45"/>
          <w:w w:val="110"/>
          <w:sz w:val="20"/>
          <w:szCs w:val="20"/>
        </w:rPr>
        <w:t xml:space="preserve"> </w:t>
      </w:r>
      <w:r w:rsidRPr="004362F5">
        <w:rPr>
          <w:b/>
          <w:color w:val="000000"/>
          <w:w w:val="110"/>
          <w:sz w:val="20"/>
          <w:szCs w:val="20"/>
        </w:rPr>
        <w:t>В.</w:t>
      </w:r>
      <w:r w:rsidRPr="004362F5">
        <w:rPr>
          <w:b/>
          <w:color w:val="000000"/>
          <w:spacing w:val="45"/>
          <w:w w:val="110"/>
          <w:sz w:val="20"/>
          <w:szCs w:val="20"/>
        </w:rPr>
        <w:t xml:space="preserve"> </w:t>
      </w:r>
      <w:r w:rsidRPr="004362F5">
        <w:rPr>
          <w:b/>
          <w:color w:val="000000"/>
          <w:w w:val="110"/>
          <w:sz w:val="20"/>
          <w:szCs w:val="20"/>
        </w:rPr>
        <w:t>Кольцов.</w:t>
      </w:r>
      <w:r w:rsidRPr="004362F5">
        <w:rPr>
          <w:b/>
          <w:color w:val="000000"/>
          <w:spacing w:val="45"/>
          <w:w w:val="110"/>
          <w:sz w:val="20"/>
          <w:szCs w:val="20"/>
        </w:rPr>
        <w:t xml:space="preserve"> </w:t>
      </w:r>
      <w:r w:rsidRPr="004362F5">
        <w:rPr>
          <w:color w:val="000000"/>
          <w:w w:val="110"/>
          <w:sz w:val="20"/>
          <w:szCs w:val="20"/>
        </w:rPr>
        <w:t>Стихотворения</w:t>
      </w:r>
      <w:r w:rsidRPr="004362F5">
        <w:rPr>
          <w:color w:val="000000"/>
          <w:spacing w:val="46"/>
          <w:w w:val="110"/>
          <w:sz w:val="20"/>
          <w:szCs w:val="20"/>
        </w:rPr>
        <w:t xml:space="preserve"> </w:t>
      </w:r>
      <w:r w:rsidRPr="004362F5">
        <w:rPr>
          <w:color w:val="000000"/>
          <w:w w:val="110"/>
          <w:sz w:val="20"/>
          <w:szCs w:val="20"/>
        </w:rPr>
        <w:t>(не</w:t>
      </w:r>
      <w:r w:rsidRPr="004362F5">
        <w:rPr>
          <w:color w:val="000000"/>
          <w:spacing w:val="45"/>
          <w:w w:val="110"/>
          <w:sz w:val="20"/>
          <w:szCs w:val="20"/>
        </w:rPr>
        <w:t xml:space="preserve"> </w:t>
      </w:r>
      <w:r w:rsidRPr="004362F5">
        <w:rPr>
          <w:color w:val="000000"/>
          <w:w w:val="110"/>
          <w:sz w:val="20"/>
          <w:szCs w:val="20"/>
        </w:rPr>
        <w:t>менее</w:t>
      </w:r>
      <w:r w:rsidRPr="004362F5">
        <w:rPr>
          <w:color w:val="000000"/>
          <w:spacing w:val="46"/>
          <w:w w:val="110"/>
          <w:sz w:val="20"/>
          <w:szCs w:val="20"/>
        </w:rPr>
        <w:t xml:space="preserve"> </w:t>
      </w:r>
      <w:r w:rsidRPr="004362F5">
        <w:rPr>
          <w:color w:val="000000"/>
          <w:w w:val="110"/>
          <w:sz w:val="20"/>
          <w:szCs w:val="20"/>
        </w:rPr>
        <w:t>двух).</w:t>
      </w:r>
      <w:r w:rsidRPr="004362F5">
        <w:rPr>
          <w:color w:val="000000"/>
          <w:spacing w:val="45"/>
          <w:w w:val="110"/>
          <w:sz w:val="20"/>
          <w:szCs w:val="20"/>
        </w:rPr>
        <w:t xml:space="preserve"> </w:t>
      </w:r>
      <w:r w:rsidRPr="004362F5">
        <w:rPr>
          <w:color w:val="000000"/>
          <w:w w:val="110"/>
          <w:sz w:val="20"/>
          <w:szCs w:val="20"/>
        </w:rPr>
        <w:t>Например,</w:t>
      </w:r>
      <w:r w:rsidR="004362F5" w:rsidRPr="004362F5">
        <w:rPr>
          <w:color w:val="000000"/>
          <w:w w:val="110"/>
          <w:sz w:val="20"/>
          <w:szCs w:val="20"/>
        </w:rPr>
        <w:t xml:space="preserve"> </w:t>
      </w:r>
      <w:r w:rsidRPr="004362F5">
        <w:rPr>
          <w:color w:val="000000"/>
          <w:w w:val="115"/>
          <w:sz w:val="20"/>
          <w:szCs w:val="20"/>
        </w:rPr>
        <w:t>«Косарь»,</w:t>
      </w:r>
      <w:r w:rsidRPr="004362F5">
        <w:rPr>
          <w:color w:val="000000"/>
          <w:spacing w:val="-2"/>
          <w:w w:val="115"/>
          <w:sz w:val="20"/>
          <w:szCs w:val="20"/>
        </w:rPr>
        <w:t xml:space="preserve"> </w:t>
      </w:r>
      <w:r w:rsidRPr="004362F5">
        <w:rPr>
          <w:color w:val="000000"/>
          <w:w w:val="115"/>
          <w:sz w:val="20"/>
          <w:szCs w:val="20"/>
        </w:rPr>
        <w:t>«Соловей»</w:t>
      </w:r>
      <w:r w:rsidRPr="004362F5">
        <w:rPr>
          <w:color w:val="000000"/>
          <w:spacing w:val="-1"/>
          <w:w w:val="115"/>
          <w:sz w:val="20"/>
          <w:szCs w:val="20"/>
        </w:rPr>
        <w:t xml:space="preserve"> </w:t>
      </w:r>
      <w:r w:rsidRPr="004362F5">
        <w:rPr>
          <w:color w:val="000000"/>
          <w:w w:val="115"/>
          <w:sz w:val="20"/>
          <w:szCs w:val="20"/>
        </w:rPr>
        <w:t>и</w:t>
      </w:r>
      <w:r w:rsidRPr="004362F5">
        <w:rPr>
          <w:color w:val="000000"/>
          <w:spacing w:val="-1"/>
          <w:w w:val="115"/>
          <w:sz w:val="20"/>
          <w:szCs w:val="20"/>
        </w:rPr>
        <w:t xml:space="preserve"> </w:t>
      </w:r>
      <w:r w:rsidRPr="004362F5">
        <w:rPr>
          <w:color w:val="000000"/>
          <w:w w:val="115"/>
          <w:sz w:val="20"/>
          <w:szCs w:val="20"/>
        </w:rPr>
        <w:t>др.</w:t>
      </w:r>
    </w:p>
    <w:p w14:paraId="52236B77" w14:textId="77777777" w:rsidR="005B2FBF" w:rsidRPr="004362F5" w:rsidRDefault="00005DA0" w:rsidP="004362F5">
      <w:pPr>
        <w:ind w:firstLine="567"/>
        <w:jc w:val="both"/>
        <w:rPr>
          <w:color w:val="000000"/>
          <w:sz w:val="20"/>
          <w:szCs w:val="20"/>
        </w:rPr>
      </w:pPr>
      <w:r w:rsidRPr="004362F5">
        <w:rPr>
          <w:b/>
          <w:color w:val="000000"/>
          <w:sz w:val="20"/>
        </w:rPr>
        <w:t>Литература второй половины XIX века</w:t>
      </w:r>
    </w:p>
    <w:p w14:paraId="33DEA333" w14:textId="77777777" w:rsidR="005B2FBF" w:rsidRPr="00005DA0" w:rsidRDefault="00005DA0" w:rsidP="00005DA0">
      <w:pPr>
        <w:pStyle w:val="a5"/>
        <w:ind w:firstLine="567"/>
        <w:jc w:val="both"/>
        <w:rPr>
          <w:color w:val="000000"/>
        </w:rPr>
      </w:pPr>
      <w:r w:rsidRPr="00005DA0">
        <w:rPr>
          <w:b/>
          <w:color w:val="000000"/>
          <w:w w:val="110"/>
        </w:rPr>
        <w:t>Ф.</w:t>
      </w:r>
      <w:r w:rsidRPr="00005DA0">
        <w:rPr>
          <w:b/>
          <w:color w:val="000000"/>
          <w:spacing w:val="9"/>
          <w:w w:val="110"/>
        </w:rPr>
        <w:t xml:space="preserve"> </w:t>
      </w:r>
      <w:r w:rsidRPr="00005DA0">
        <w:rPr>
          <w:b/>
          <w:color w:val="000000"/>
          <w:w w:val="110"/>
        </w:rPr>
        <w:t>И.</w:t>
      </w:r>
      <w:r w:rsidRPr="00005DA0">
        <w:rPr>
          <w:b/>
          <w:color w:val="000000"/>
          <w:spacing w:val="10"/>
          <w:w w:val="110"/>
        </w:rPr>
        <w:t xml:space="preserve"> </w:t>
      </w:r>
      <w:r w:rsidRPr="00005DA0">
        <w:rPr>
          <w:b/>
          <w:color w:val="000000"/>
          <w:w w:val="110"/>
        </w:rPr>
        <w:t>Тютчев.</w:t>
      </w:r>
      <w:r w:rsidRPr="00005DA0">
        <w:rPr>
          <w:b/>
          <w:color w:val="000000"/>
          <w:spacing w:val="9"/>
          <w:w w:val="110"/>
        </w:rPr>
        <w:t xml:space="preserve"> </w:t>
      </w:r>
      <w:r w:rsidRPr="00005DA0">
        <w:rPr>
          <w:color w:val="000000"/>
          <w:w w:val="110"/>
        </w:rPr>
        <w:t>Стихотворения</w:t>
      </w:r>
      <w:r w:rsidRPr="00005DA0">
        <w:rPr>
          <w:color w:val="000000"/>
          <w:spacing w:val="11"/>
          <w:w w:val="110"/>
        </w:rPr>
        <w:t xml:space="preserve"> </w:t>
      </w:r>
      <w:r w:rsidRPr="00005DA0">
        <w:rPr>
          <w:color w:val="000000"/>
          <w:w w:val="110"/>
        </w:rPr>
        <w:t>(не</w:t>
      </w:r>
      <w:r w:rsidRPr="00005DA0">
        <w:rPr>
          <w:color w:val="000000"/>
          <w:spacing w:val="11"/>
          <w:w w:val="110"/>
        </w:rPr>
        <w:t xml:space="preserve"> </w:t>
      </w:r>
      <w:r w:rsidRPr="00005DA0">
        <w:rPr>
          <w:color w:val="000000"/>
          <w:w w:val="110"/>
        </w:rPr>
        <w:t>менее</w:t>
      </w:r>
      <w:r w:rsidRPr="00005DA0">
        <w:rPr>
          <w:color w:val="000000"/>
          <w:spacing w:val="10"/>
          <w:w w:val="110"/>
        </w:rPr>
        <w:t xml:space="preserve"> </w:t>
      </w:r>
      <w:r w:rsidRPr="00005DA0">
        <w:rPr>
          <w:color w:val="000000"/>
          <w:w w:val="110"/>
        </w:rPr>
        <w:t>двух).</w:t>
      </w:r>
      <w:r w:rsidRPr="00005DA0">
        <w:rPr>
          <w:color w:val="000000"/>
          <w:spacing w:val="11"/>
          <w:w w:val="110"/>
        </w:rPr>
        <w:t xml:space="preserve"> </w:t>
      </w:r>
      <w:r w:rsidRPr="00005DA0">
        <w:rPr>
          <w:color w:val="000000"/>
          <w:w w:val="110"/>
        </w:rPr>
        <w:t>«Есть</w:t>
      </w:r>
      <w:r w:rsidRPr="00005DA0">
        <w:rPr>
          <w:color w:val="000000"/>
          <w:spacing w:val="11"/>
          <w:w w:val="110"/>
        </w:rPr>
        <w:t xml:space="preserve"> </w:t>
      </w:r>
      <w:r w:rsidRPr="00005DA0">
        <w:rPr>
          <w:color w:val="000000"/>
          <w:w w:val="110"/>
        </w:rPr>
        <w:t>в</w:t>
      </w:r>
      <w:r w:rsidRPr="00005DA0">
        <w:rPr>
          <w:color w:val="000000"/>
          <w:spacing w:val="10"/>
          <w:w w:val="110"/>
        </w:rPr>
        <w:t xml:space="preserve"> </w:t>
      </w:r>
      <w:r w:rsidRPr="00005DA0">
        <w:rPr>
          <w:color w:val="000000"/>
          <w:w w:val="110"/>
        </w:rPr>
        <w:t>осени</w:t>
      </w:r>
      <w:r w:rsidRPr="00005DA0">
        <w:rPr>
          <w:color w:val="000000"/>
          <w:spacing w:val="-52"/>
          <w:w w:val="110"/>
        </w:rPr>
        <w:t xml:space="preserve"> </w:t>
      </w:r>
      <w:r w:rsidRPr="00005DA0">
        <w:rPr>
          <w:color w:val="000000"/>
          <w:w w:val="110"/>
        </w:rPr>
        <w:t>первоначальной…»,</w:t>
      </w:r>
      <w:r w:rsidRPr="00005DA0">
        <w:rPr>
          <w:color w:val="000000"/>
          <w:spacing w:val="1"/>
          <w:w w:val="110"/>
        </w:rPr>
        <w:t xml:space="preserve"> </w:t>
      </w:r>
      <w:r w:rsidRPr="00005DA0">
        <w:rPr>
          <w:color w:val="000000"/>
          <w:w w:val="110"/>
        </w:rPr>
        <w:t>«С</w:t>
      </w:r>
      <w:r w:rsidRPr="00005DA0">
        <w:rPr>
          <w:color w:val="000000"/>
          <w:spacing w:val="2"/>
          <w:w w:val="110"/>
        </w:rPr>
        <w:t xml:space="preserve"> </w:t>
      </w:r>
      <w:r w:rsidRPr="00005DA0">
        <w:rPr>
          <w:color w:val="000000"/>
          <w:w w:val="110"/>
        </w:rPr>
        <w:t>поляны</w:t>
      </w:r>
      <w:r w:rsidRPr="00005DA0">
        <w:rPr>
          <w:color w:val="000000"/>
          <w:spacing w:val="2"/>
          <w:w w:val="110"/>
        </w:rPr>
        <w:t xml:space="preserve"> </w:t>
      </w:r>
      <w:r w:rsidRPr="00005DA0">
        <w:rPr>
          <w:color w:val="000000"/>
          <w:w w:val="110"/>
        </w:rPr>
        <w:t>коршун</w:t>
      </w:r>
      <w:r w:rsidRPr="00005DA0">
        <w:rPr>
          <w:color w:val="000000"/>
          <w:spacing w:val="2"/>
          <w:w w:val="110"/>
        </w:rPr>
        <w:t xml:space="preserve"> </w:t>
      </w:r>
      <w:r w:rsidRPr="00005DA0">
        <w:rPr>
          <w:color w:val="000000"/>
          <w:w w:val="110"/>
        </w:rPr>
        <w:t>поднялся…».</w:t>
      </w:r>
    </w:p>
    <w:p w14:paraId="7F27B5BD" w14:textId="77777777" w:rsidR="005B2FBF" w:rsidRPr="00005DA0" w:rsidRDefault="00005DA0" w:rsidP="00005DA0">
      <w:pPr>
        <w:pStyle w:val="a5"/>
        <w:ind w:firstLine="567"/>
        <w:jc w:val="both"/>
        <w:rPr>
          <w:color w:val="000000"/>
        </w:rPr>
      </w:pPr>
      <w:r w:rsidRPr="00005DA0">
        <w:rPr>
          <w:b/>
          <w:color w:val="000000"/>
          <w:w w:val="115"/>
        </w:rPr>
        <w:t>А.</w:t>
      </w:r>
      <w:r w:rsidRPr="00005DA0">
        <w:rPr>
          <w:b/>
          <w:color w:val="000000"/>
          <w:spacing w:val="9"/>
          <w:w w:val="115"/>
        </w:rPr>
        <w:t xml:space="preserve"> </w:t>
      </w:r>
      <w:r w:rsidRPr="00005DA0">
        <w:rPr>
          <w:b/>
          <w:color w:val="000000"/>
          <w:w w:val="115"/>
        </w:rPr>
        <w:t>А.</w:t>
      </w:r>
      <w:r w:rsidRPr="00005DA0">
        <w:rPr>
          <w:b/>
          <w:color w:val="000000"/>
          <w:spacing w:val="9"/>
          <w:w w:val="115"/>
        </w:rPr>
        <w:t xml:space="preserve"> </w:t>
      </w:r>
      <w:r w:rsidRPr="00005DA0">
        <w:rPr>
          <w:b/>
          <w:color w:val="000000"/>
          <w:w w:val="115"/>
        </w:rPr>
        <w:t>Фет.</w:t>
      </w:r>
      <w:r w:rsidRPr="00005DA0">
        <w:rPr>
          <w:b/>
          <w:color w:val="000000"/>
          <w:spacing w:val="10"/>
          <w:w w:val="115"/>
        </w:rPr>
        <w:t xml:space="preserve"> </w:t>
      </w:r>
      <w:r w:rsidRPr="00005DA0">
        <w:rPr>
          <w:color w:val="000000"/>
          <w:w w:val="115"/>
        </w:rPr>
        <w:t>Стихотворения</w:t>
      </w:r>
      <w:r w:rsidRPr="00005DA0">
        <w:rPr>
          <w:color w:val="000000"/>
          <w:spacing w:val="10"/>
          <w:w w:val="115"/>
        </w:rPr>
        <w:t xml:space="preserve"> </w:t>
      </w:r>
      <w:r w:rsidRPr="00005DA0">
        <w:rPr>
          <w:color w:val="000000"/>
          <w:w w:val="115"/>
        </w:rPr>
        <w:t>(не</w:t>
      </w:r>
      <w:r w:rsidRPr="00005DA0">
        <w:rPr>
          <w:color w:val="000000"/>
          <w:spacing w:val="11"/>
          <w:w w:val="115"/>
        </w:rPr>
        <w:t xml:space="preserve"> </w:t>
      </w:r>
      <w:r w:rsidRPr="00005DA0">
        <w:rPr>
          <w:color w:val="000000"/>
          <w:w w:val="115"/>
        </w:rPr>
        <w:t>менее</w:t>
      </w:r>
      <w:r w:rsidRPr="00005DA0">
        <w:rPr>
          <w:color w:val="000000"/>
          <w:spacing w:val="11"/>
          <w:w w:val="115"/>
        </w:rPr>
        <w:t xml:space="preserve"> </w:t>
      </w:r>
      <w:r w:rsidRPr="00005DA0">
        <w:rPr>
          <w:color w:val="000000"/>
          <w:w w:val="115"/>
        </w:rPr>
        <w:t>двух).</w:t>
      </w:r>
      <w:r w:rsidRPr="00005DA0">
        <w:rPr>
          <w:color w:val="000000"/>
          <w:spacing w:val="10"/>
          <w:w w:val="115"/>
        </w:rPr>
        <w:t xml:space="preserve"> </w:t>
      </w:r>
      <w:r w:rsidRPr="00005DA0">
        <w:rPr>
          <w:color w:val="000000"/>
          <w:w w:val="115"/>
        </w:rPr>
        <w:t>«Учись</w:t>
      </w:r>
      <w:r w:rsidRPr="00005DA0">
        <w:rPr>
          <w:color w:val="000000"/>
          <w:spacing w:val="11"/>
          <w:w w:val="115"/>
        </w:rPr>
        <w:t xml:space="preserve"> </w:t>
      </w:r>
      <w:r w:rsidRPr="00005DA0">
        <w:rPr>
          <w:color w:val="000000"/>
          <w:w w:val="115"/>
        </w:rPr>
        <w:t>у</w:t>
      </w:r>
      <w:r w:rsidRPr="00005DA0">
        <w:rPr>
          <w:color w:val="000000"/>
          <w:spacing w:val="10"/>
          <w:w w:val="115"/>
        </w:rPr>
        <w:t xml:space="preserve"> </w:t>
      </w:r>
      <w:r w:rsidRPr="00005DA0">
        <w:rPr>
          <w:color w:val="000000"/>
          <w:w w:val="115"/>
        </w:rPr>
        <w:t>них</w:t>
      </w:r>
      <w:r w:rsidRPr="00005DA0">
        <w:rPr>
          <w:color w:val="000000"/>
          <w:spacing w:val="11"/>
          <w:w w:val="115"/>
        </w:rPr>
        <w:t xml:space="preserve"> </w:t>
      </w:r>
      <w:r w:rsidRPr="00005DA0">
        <w:rPr>
          <w:color w:val="000000"/>
          <w:w w:val="115"/>
        </w:rPr>
        <w:t>—</w:t>
      </w:r>
      <w:r w:rsidRPr="00005DA0">
        <w:rPr>
          <w:color w:val="000000"/>
          <w:spacing w:val="-54"/>
          <w:w w:val="115"/>
        </w:rPr>
        <w:t xml:space="preserve"> </w:t>
      </w:r>
      <w:r w:rsidRPr="00005DA0">
        <w:rPr>
          <w:color w:val="000000"/>
          <w:w w:val="115"/>
        </w:rPr>
        <w:t>у</w:t>
      </w:r>
      <w:r w:rsidRPr="00005DA0">
        <w:rPr>
          <w:color w:val="000000"/>
          <w:spacing w:val="-11"/>
          <w:w w:val="115"/>
        </w:rPr>
        <w:t xml:space="preserve"> </w:t>
      </w:r>
      <w:r w:rsidRPr="00005DA0">
        <w:rPr>
          <w:color w:val="000000"/>
          <w:w w:val="115"/>
        </w:rPr>
        <w:t>дуба,</w:t>
      </w:r>
      <w:r w:rsidRPr="00005DA0">
        <w:rPr>
          <w:color w:val="000000"/>
          <w:spacing w:val="-10"/>
          <w:w w:val="115"/>
        </w:rPr>
        <w:t xml:space="preserve"> </w:t>
      </w:r>
      <w:r w:rsidRPr="00005DA0">
        <w:rPr>
          <w:color w:val="000000"/>
          <w:w w:val="115"/>
        </w:rPr>
        <w:t>у</w:t>
      </w:r>
      <w:r w:rsidRPr="00005DA0">
        <w:rPr>
          <w:color w:val="000000"/>
          <w:spacing w:val="-10"/>
          <w:w w:val="115"/>
        </w:rPr>
        <w:t xml:space="preserve"> </w:t>
      </w:r>
      <w:r w:rsidRPr="00005DA0">
        <w:rPr>
          <w:color w:val="000000"/>
          <w:w w:val="115"/>
        </w:rPr>
        <w:t>берёзы…»,</w:t>
      </w:r>
      <w:r w:rsidRPr="00005DA0">
        <w:rPr>
          <w:color w:val="000000"/>
          <w:spacing w:val="-11"/>
          <w:w w:val="115"/>
        </w:rPr>
        <w:t xml:space="preserve"> </w:t>
      </w:r>
      <w:r w:rsidRPr="00005DA0">
        <w:rPr>
          <w:color w:val="000000"/>
          <w:w w:val="115"/>
        </w:rPr>
        <w:t>«Я</w:t>
      </w:r>
      <w:r w:rsidRPr="00005DA0">
        <w:rPr>
          <w:color w:val="000000"/>
          <w:spacing w:val="-10"/>
          <w:w w:val="115"/>
        </w:rPr>
        <w:t xml:space="preserve"> </w:t>
      </w:r>
      <w:r w:rsidRPr="00005DA0">
        <w:rPr>
          <w:color w:val="000000"/>
          <w:w w:val="115"/>
        </w:rPr>
        <w:t>пришёл</w:t>
      </w:r>
      <w:r w:rsidRPr="00005DA0">
        <w:rPr>
          <w:color w:val="000000"/>
          <w:spacing w:val="-10"/>
          <w:w w:val="115"/>
        </w:rPr>
        <w:t xml:space="preserve"> </w:t>
      </w:r>
      <w:r w:rsidRPr="00005DA0">
        <w:rPr>
          <w:color w:val="000000"/>
          <w:w w:val="115"/>
        </w:rPr>
        <w:t>к</w:t>
      </w:r>
      <w:r w:rsidRPr="00005DA0">
        <w:rPr>
          <w:color w:val="000000"/>
          <w:spacing w:val="-10"/>
          <w:w w:val="115"/>
        </w:rPr>
        <w:t xml:space="preserve"> </w:t>
      </w:r>
      <w:r w:rsidRPr="00005DA0">
        <w:rPr>
          <w:color w:val="000000"/>
          <w:w w:val="115"/>
        </w:rPr>
        <w:t>тебе</w:t>
      </w:r>
      <w:r w:rsidRPr="00005DA0">
        <w:rPr>
          <w:color w:val="000000"/>
          <w:spacing w:val="-11"/>
          <w:w w:val="115"/>
        </w:rPr>
        <w:t xml:space="preserve"> </w:t>
      </w:r>
      <w:r w:rsidRPr="00005DA0">
        <w:rPr>
          <w:color w:val="000000"/>
          <w:w w:val="115"/>
        </w:rPr>
        <w:t>с</w:t>
      </w:r>
      <w:r w:rsidRPr="00005DA0">
        <w:rPr>
          <w:color w:val="000000"/>
          <w:spacing w:val="-10"/>
          <w:w w:val="115"/>
        </w:rPr>
        <w:t xml:space="preserve"> </w:t>
      </w:r>
      <w:r w:rsidRPr="00005DA0">
        <w:rPr>
          <w:color w:val="000000"/>
          <w:w w:val="115"/>
        </w:rPr>
        <w:t>приветом…».</w:t>
      </w:r>
    </w:p>
    <w:p w14:paraId="3174082D" w14:textId="77777777" w:rsidR="005B2FBF" w:rsidRPr="00005DA0" w:rsidRDefault="00005DA0" w:rsidP="00005DA0">
      <w:pPr>
        <w:ind w:firstLine="567"/>
        <w:jc w:val="both"/>
        <w:rPr>
          <w:color w:val="000000"/>
          <w:sz w:val="20"/>
          <w:szCs w:val="20"/>
        </w:rPr>
      </w:pPr>
      <w:r w:rsidRPr="00005DA0">
        <w:rPr>
          <w:b/>
          <w:color w:val="000000"/>
          <w:w w:val="105"/>
          <w:sz w:val="20"/>
          <w:szCs w:val="20"/>
        </w:rPr>
        <w:t>И.</w:t>
      </w:r>
      <w:r w:rsidRPr="00005DA0">
        <w:rPr>
          <w:b/>
          <w:color w:val="000000"/>
          <w:spacing w:val="9"/>
          <w:w w:val="105"/>
          <w:sz w:val="20"/>
          <w:szCs w:val="20"/>
        </w:rPr>
        <w:t xml:space="preserve"> </w:t>
      </w:r>
      <w:r w:rsidRPr="00005DA0">
        <w:rPr>
          <w:b/>
          <w:color w:val="000000"/>
          <w:w w:val="105"/>
          <w:sz w:val="20"/>
          <w:szCs w:val="20"/>
        </w:rPr>
        <w:t>С.</w:t>
      </w:r>
      <w:r w:rsidRPr="00005DA0">
        <w:rPr>
          <w:b/>
          <w:color w:val="000000"/>
          <w:spacing w:val="10"/>
          <w:w w:val="105"/>
          <w:sz w:val="20"/>
          <w:szCs w:val="20"/>
        </w:rPr>
        <w:t xml:space="preserve"> </w:t>
      </w:r>
      <w:r w:rsidRPr="00005DA0">
        <w:rPr>
          <w:b/>
          <w:color w:val="000000"/>
          <w:w w:val="105"/>
          <w:sz w:val="20"/>
          <w:szCs w:val="20"/>
        </w:rPr>
        <w:t>Тургенев.</w:t>
      </w:r>
      <w:r w:rsidRPr="00005DA0">
        <w:rPr>
          <w:b/>
          <w:color w:val="000000"/>
          <w:spacing w:val="10"/>
          <w:w w:val="105"/>
          <w:sz w:val="20"/>
          <w:szCs w:val="20"/>
        </w:rPr>
        <w:t xml:space="preserve"> </w:t>
      </w:r>
      <w:r w:rsidRPr="00005DA0">
        <w:rPr>
          <w:color w:val="000000"/>
          <w:w w:val="105"/>
          <w:sz w:val="20"/>
          <w:szCs w:val="20"/>
        </w:rPr>
        <w:t>Рассказ</w:t>
      </w:r>
      <w:r w:rsidRPr="00005DA0">
        <w:rPr>
          <w:color w:val="000000"/>
          <w:spacing w:val="12"/>
          <w:w w:val="105"/>
          <w:sz w:val="20"/>
          <w:szCs w:val="20"/>
        </w:rPr>
        <w:t xml:space="preserve"> </w:t>
      </w:r>
      <w:r w:rsidRPr="00005DA0">
        <w:rPr>
          <w:color w:val="000000"/>
          <w:w w:val="105"/>
          <w:sz w:val="20"/>
          <w:szCs w:val="20"/>
        </w:rPr>
        <w:t>«Бежин</w:t>
      </w:r>
      <w:r w:rsidRPr="00005DA0">
        <w:rPr>
          <w:color w:val="000000"/>
          <w:spacing w:val="11"/>
          <w:w w:val="105"/>
          <w:sz w:val="20"/>
          <w:szCs w:val="20"/>
        </w:rPr>
        <w:t xml:space="preserve"> </w:t>
      </w:r>
      <w:r w:rsidRPr="00005DA0">
        <w:rPr>
          <w:color w:val="000000"/>
          <w:w w:val="105"/>
          <w:sz w:val="20"/>
          <w:szCs w:val="20"/>
        </w:rPr>
        <w:t>луг».</w:t>
      </w:r>
    </w:p>
    <w:p w14:paraId="4B6A6B35" w14:textId="77777777" w:rsidR="005B2FBF" w:rsidRPr="00005DA0" w:rsidRDefault="00005DA0" w:rsidP="00005DA0">
      <w:pPr>
        <w:ind w:firstLine="567"/>
        <w:jc w:val="both"/>
        <w:rPr>
          <w:color w:val="000000"/>
          <w:sz w:val="20"/>
          <w:szCs w:val="20"/>
        </w:rPr>
      </w:pPr>
      <w:r w:rsidRPr="00005DA0">
        <w:rPr>
          <w:b/>
          <w:color w:val="000000"/>
          <w:w w:val="105"/>
          <w:sz w:val="20"/>
          <w:szCs w:val="20"/>
        </w:rPr>
        <w:t>Н.</w:t>
      </w:r>
      <w:r w:rsidRPr="00005DA0">
        <w:rPr>
          <w:b/>
          <w:color w:val="000000"/>
          <w:spacing w:val="-2"/>
          <w:w w:val="105"/>
          <w:sz w:val="20"/>
          <w:szCs w:val="20"/>
        </w:rPr>
        <w:t xml:space="preserve"> </w:t>
      </w:r>
      <w:r w:rsidRPr="00005DA0">
        <w:rPr>
          <w:b/>
          <w:color w:val="000000"/>
          <w:w w:val="105"/>
          <w:sz w:val="20"/>
          <w:szCs w:val="20"/>
        </w:rPr>
        <w:t>С.</w:t>
      </w:r>
      <w:r w:rsidRPr="00005DA0">
        <w:rPr>
          <w:b/>
          <w:color w:val="000000"/>
          <w:spacing w:val="-2"/>
          <w:w w:val="105"/>
          <w:sz w:val="20"/>
          <w:szCs w:val="20"/>
        </w:rPr>
        <w:t xml:space="preserve"> </w:t>
      </w:r>
      <w:r w:rsidRPr="00005DA0">
        <w:rPr>
          <w:b/>
          <w:color w:val="000000"/>
          <w:w w:val="105"/>
          <w:sz w:val="20"/>
          <w:szCs w:val="20"/>
        </w:rPr>
        <w:t>Лесков.</w:t>
      </w:r>
      <w:r w:rsidRPr="00005DA0">
        <w:rPr>
          <w:b/>
          <w:color w:val="000000"/>
          <w:spacing w:val="-2"/>
          <w:w w:val="105"/>
          <w:sz w:val="20"/>
          <w:szCs w:val="20"/>
        </w:rPr>
        <w:t xml:space="preserve"> </w:t>
      </w:r>
      <w:r w:rsidRPr="00005DA0">
        <w:rPr>
          <w:color w:val="000000"/>
          <w:w w:val="105"/>
          <w:sz w:val="20"/>
          <w:szCs w:val="20"/>
        </w:rPr>
        <w:t>Сказ</w:t>
      </w:r>
      <w:r w:rsidRPr="00005DA0">
        <w:rPr>
          <w:color w:val="000000"/>
          <w:spacing w:val="-1"/>
          <w:w w:val="105"/>
          <w:sz w:val="20"/>
          <w:szCs w:val="20"/>
        </w:rPr>
        <w:t xml:space="preserve"> </w:t>
      </w:r>
      <w:r w:rsidRPr="00005DA0">
        <w:rPr>
          <w:color w:val="000000"/>
          <w:w w:val="105"/>
          <w:sz w:val="20"/>
          <w:szCs w:val="20"/>
        </w:rPr>
        <w:t>«Левша».</w:t>
      </w:r>
    </w:p>
    <w:p w14:paraId="4C9FA752" w14:textId="77777777" w:rsidR="005B2FBF" w:rsidRPr="00005DA0" w:rsidRDefault="00005DA0" w:rsidP="00005DA0">
      <w:pPr>
        <w:ind w:firstLine="567"/>
        <w:jc w:val="both"/>
        <w:rPr>
          <w:color w:val="000000"/>
          <w:sz w:val="20"/>
          <w:szCs w:val="20"/>
        </w:rPr>
      </w:pPr>
      <w:r w:rsidRPr="00005DA0">
        <w:rPr>
          <w:b/>
          <w:color w:val="000000"/>
          <w:w w:val="105"/>
          <w:sz w:val="20"/>
          <w:szCs w:val="20"/>
        </w:rPr>
        <w:t>Л.</w:t>
      </w:r>
      <w:r w:rsidRPr="00005DA0">
        <w:rPr>
          <w:b/>
          <w:color w:val="000000"/>
          <w:spacing w:val="3"/>
          <w:w w:val="105"/>
          <w:sz w:val="20"/>
          <w:szCs w:val="20"/>
        </w:rPr>
        <w:t xml:space="preserve"> </w:t>
      </w:r>
      <w:r w:rsidRPr="00005DA0">
        <w:rPr>
          <w:b/>
          <w:color w:val="000000"/>
          <w:w w:val="105"/>
          <w:sz w:val="20"/>
          <w:szCs w:val="20"/>
        </w:rPr>
        <w:t>Н.</w:t>
      </w:r>
      <w:r w:rsidRPr="00005DA0">
        <w:rPr>
          <w:b/>
          <w:color w:val="000000"/>
          <w:spacing w:val="4"/>
          <w:w w:val="105"/>
          <w:sz w:val="20"/>
          <w:szCs w:val="20"/>
        </w:rPr>
        <w:t xml:space="preserve"> </w:t>
      </w:r>
      <w:r w:rsidRPr="00005DA0">
        <w:rPr>
          <w:b/>
          <w:color w:val="000000"/>
          <w:w w:val="105"/>
          <w:sz w:val="20"/>
          <w:szCs w:val="20"/>
        </w:rPr>
        <w:t>Толстой.</w:t>
      </w:r>
      <w:r w:rsidRPr="00005DA0">
        <w:rPr>
          <w:b/>
          <w:color w:val="000000"/>
          <w:spacing w:val="3"/>
          <w:w w:val="105"/>
          <w:sz w:val="20"/>
          <w:szCs w:val="20"/>
        </w:rPr>
        <w:t xml:space="preserve"> </w:t>
      </w:r>
      <w:r w:rsidRPr="00005DA0">
        <w:rPr>
          <w:color w:val="000000"/>
          <w:w w:val="105"/>
          <w:sz w:val="20"/>
          <w:szCs w:val="20"/>
        </w:rPr>
        <w:t>Повесть</w:t>
      </w:r>
      <w:r w:rsidRPr="00005DA0">
        <w:rPr>
          <w:color w:val="000000"/>
          <w:spacing w:val="5"/>
          <w:w w:val="105"/>
          <w:sz w:val="20"/>
          <w:szCs w:val="20"/>
        </w:rPr>
        <w:t xml:space="preserve"> </w:t>
      </w:r>
      <w:r w:rsidRPr="00005DA0">
        <w:rPr>
          <w:color w:val="000000"/>
          <w:w w:val="105"/>
          <w:sz w:val="20"/>
          <w:szCs w:val="20"/>
        </w:rPr>
        <w:t>«Детство»</w:t>
      </w:r>
      <w:r w:rsidRPr="00005DA0">
        <w:rPr>
          <w:color w:val="000000"/>
          <w:spacing w:val="4"/>
          <w:w w:val="105"/>
          <w:sz w:val="20"/>
          <w:szCs w:val="20"/>
        </w:rPr>
        <w:t xml:space="preserve"> </w:t>
      </w:r>
      <w:r w:rsidRPr="00005DA0">
        <w:rPr>
          <w:color w:val="000000"/>
          <w:w w:val="105"/>
          <w:sz w:val="20"/>
          <w:szCs w:val="20"/>
        </w:rPr>
        <w:t>(главы).</w:t>
      </w:r>
    </w:p>
    <w:p w14:paraId="23E2D12D" w14:textId="77777777" w:rsidR="005B2FBF" w:rsidRPr="00005DA0" w:rsidRDefault="00005DA0" w:rsidP="00005DA0">
      <w:pPr>
        <w:pStyle w:val="a5"/>
        <w:ind w:firstLine="567"/>
        <w:jc w:val="both"/>
        <w:rPr>
          <w:color w:val="000000"/>
        </w:rPr>
      </w:pPr>
      <w:r w:rsidRPr="00005DA0">
        <w:rPr>
          <w:b/>
          <w:color w:val="000000"/>
          <w:spacing w:val="-1"/>
          <w:w w:val="115"/>
        </w:rPr>
        <w:t>А.</w:t>
      </w:r>
      <w:r w:rsidRPr="00005DA0">
        <w:rPr>
          <w:b/>
          <w:color w:val="000000"/>
          <w:spacing w:val="-14"/>
          <w:w w:val="115"/>
        </w:rPr>
        <w:t xml:space="preserve"> </w:t>
      </w:r>
      <w:r w:rsidRPr="00005DA0">
        <w:rPr>
          <w:b/>
          <w:color w:val="000000"/>
          <w:spacing w:val="-1"/>
          <w:w w:val="115"/>
        </w:rPr>
        <w:t>П.</w:t>
      </w:r>
      <w:r w:rsidRPr="00005DA0">
        <w:rPr>
          <w:b/>
          <w:color w:val="000000"/>
          <w:spacing w:val="-13"/>
          <w:w w:val="115"/>
        </w:rPr>
        <w:t xml:space="preserve"> </w:t>
      </w:r>
      <w:r w:rsidRPr="00005DA0">
        <w:rPr>
          <w:b/>
          <w:color w:val="000000"/>
          <w:spacing w:val="-1"/>
          <w:w w:val="115"/>
        </w:rPr>
        <w:t>Чехов.</w:t>
      </w:r>
      <w:r w:rsidRPr="00005DA0">
        <w:rPr>
          <w:b/>
          <w:color w:val="000000"/>
          <w:spacing w:val="-14"/>
          <w:w w:val="115"/>
        </w:rPr>
        <w:t xml:space="preserve"> </w:t>
      </w:r>
      <w:r w:rsidRPr="00005DA0">
        <w:rPr>
          <w:color w:val="000000"/>
          <w:spacing w:val="-1"/>
          <w:w w:val="115"/>
        </w:rPr>
        <w:t>Рассказы</w:t>
      </w:r>
      <w:r w:rsidRPr="00005DA0">
        <w:rPr>
          <w:color w:val="000000"/>
          <w:spacing w:val="-12"/>
          <w:w w:val="115"/>
        </w:rPr>
        <w:t xml:space="preserve"> </w:t>
      </w:r>
      <w:r w:rsidRPr="00005DA0">
        <w:rPr>
          <w:color w:val="000000"/>
          <w:spacing w:val="-1"/>
          <w:w w:val="115"/>
        </w:rPr>
        <w:t>(три</w:t>
      </w:r>
      <w:r w:rsidRPr="00005DA0">
        <w:rPr>
          <w:color w:val="000000"/>
          <w:spacing w:val="-13"/>
          <w:w w:val="115"/>
        </w:rPr>
        <w:t xml:space="preserve"> </w:t>
      </w:r>
      <w:r w:rsidRPr="00005DA0">
        <w:rPr>
          <w:color w:val="000000"/>
          <w:w w:val="115"/>
        </w:rPr>
        <w:t>по</w:t>
      </w:r>
      <w:r w:rsidRPr="00005DA0">
        <w:rPr>
          <w:color w:val="000000"/>
          <w:spacing w:val="-12"/>
          <w:w w:val="115"/>
        </w:rPr>
        <w:t xml:space="preserve"> </w:t>
      </w:r>
      <w:r w:rsidRPr="00005DA0">
        <w:rPr>
          <w:color w:val="000000"/>
          <w:w w:val="115"/>
        </w:rPr>
        <w:t>выбору).</w:t>
      </w:r>
      <w:r w:rsidRPr="00005DA0">
        <w:rPr>
          <w:color w:val="000000"/>
          <w:spacing w:val="-12"/>
          <w:w w:val="115"/>
        </w:rPr>
        <w:t xml:space="preserve"> </w:t>
      </w:r>
      <w:r w:rsidRPr="00005DA0">
        <w:rPr>
          <w:color w:val="000000"/>
          <w:w w:val="115"/>
        </w:rPr>
        <w:t>Например,</w:t>
      </w:r>
      <w:r w:rsidRPr="00005DA0">
        <w:rPr>
          <w:color w:val="000000"/>
          <w:spacing w:val="-13"/>
          <w:w w:val="115"/>
        </w:rPr>
        <w:t xml:space="preserve"> </w:t>
      </w:r>
      <w:r w:rsidRPr="00005DA0">
        <w:rPr>
          <w:color w:val="000000"/>
          <w:w w:val="115"/>
        </w:rPr>
        <w:t>«Толстый</w:t>
      </w:r>
      <w:r w:rsidRPr="00005DA0">
        <w:rPr>
          <w:color w:val="000000"/>
          <w:spacing w:val="-54"/>
          <w:w w:val="115"/>
        </w:rPr>
        <w:t xml:space="preserve"> </w:t>
      </w:r>
      <w:r w:rsidRPr="00005DA0">
        <w:rPr>
          <w:color w:val="000000"/>
          <w:w w:val="115"/>
        </w:rPr>
        <w:t>и</w:t>
      </w:r>
      <w:r w:rsidRPr="00005DA0">
        <w:rPr>
          <w:color w:val="000000"/>
          <w:spacing w:val="-6"/>
          <w:w w:val="115"/>
        </w:rPr>
        <w:t xml:space="preserve"> </w:t>
      </w:r>
      <w:r w:rsidRPr="00005DA0">
        <w:rPr>
          <w:color w:val="000000"/>
          <w:w w:val="115"/>
        </w:rPr>
        <w:t>тонкий»,</w:t>
      </w:r>
      <w:r w:rsidRPr="00005DA0">
        <w:rPr>
          <w:color w:val="000000"/>
          <w:spacing w:val="-5"/>
          <w:w w:val="115"/>
        </w:rPr>
        <w:t xml:space="preserve"> </w:t>
      </w:r>
      <w:r w:rsidRPr="00005DA0">
        <w:rPr>
          <w:color w:val="000000"/>
          <w:w w:val="115"/>
        </w:rPr>
        <w:t>«Хамелеон»,</w:t>
      </w:r>
      <w:r w:rsidRPr="00005DA0">
        <w:rPr>
          <w:color w:val="000000"/>
          <w:spacing w:val="-6"/>
          <w:w w:val="115"/>
        </w:rPr>
        <w:t xml:space="preserve"> </w:t>
      </w:r>
      <w:r w:rsidRPr="00005DA0">
        <w:rPr>
          <w:color w:val="000000"/>
          <w:w w:val="115"/>
        </w:rPr>
        <w:t>«Смерть</w:t>
      </w:r>
      <w:r w:rsidRPr="00005DA0">
        <w:rPr>
          <w:color w:val="000000"/>
          <w:spacing w:val="-5"/>
          <w:w w:val="115"/>
        </w:rPr>
        <w:t xml:space="preserve"> </w:t>
      </w:r>
      <w:r w:rsidRPr="00005DA0">
        <w:rPr>
          <w:color w:val="000000"/>
          <w:w w:val="115"/>
        </w:rPr>
        <w:t>чиновника»</w:t>
      </w:r>
      <w:r w:rsidRPr="00005DA0">
        <w:rPr>
          <w:color w:val="000000"/>
          <w:spacing w:val="-6"/>
          <w:w w:val="115"/>
        </w:rPr>
        <w:t xml:space="preserve"> </w:t>
      </w:r>
      <w:r w:rsidRPr="00005DA0">
        <w:rPr>
          <w:color w:val="000000"/>
          <w:w w:val="115"/>
        </w:rPr>
        <w:t>и</w:t>
      </w:r>
      <w:r w:rsidRPr="00005DA0">
        <w:rPr>
          <w:color w:val="000000"/>
          <w:spacing w:val="-5"/>
          <w:w w:val="115"/>
        </w:rPr>
        <w:t xml:space="preserve"> </w:t>
      </w:r>
      <w:r w:rsidRPr="00005DA0">
        <w:rPr>
          <w:color w:val="000000"/>
          <w:w w:val="115"/>
        </w:rPr>
        <w:t>др.</w:t>
      </w:r>
    </w:p>
    <w:p w14:paraId="4F7F83C3" w14:textId="77777777" w:rsidR="004362F5" w:rsidRDefault="00005DA0" w:rsidP="004362F5">
      <w:pPr>
        <w:ind w:firstLine="567"/>
        <w:jc w:val="both"/>
        <w:rPr>
          <w:color w:val="000000"/>
          <w:sz w:val="20"/>
          <w:szCs w:val="20"/>
        </w:rPr>
      </w:pPr>
      <w:r w:rsidRPr="00005DA0">
        <w:rPr>
          <w:b/>
          <w:color w:val="000000"/>
          <w:w w:val="110"/>
          <w:sz w:val="20"/>
          <w:szCs w:val="20"/>
        </w:rPr>
        <w:t>А.</w:t>
      </w:r>
      <w:r w:rsidRPr="00005DA0">
        <w:rPr>
          <w:b/>
          <w:color w:val="000000"/>
          <w:spacing w:val="-7"/>
          <w:w w:val="110"/>
          <w:sz w:val="20"/>
          <w:szCs w:val="20"/>
        </w:rPr>
        <w:t xml:space="preserve"> </w:t>
      </w:r>
      <w:r w:rsidRPr="00005DA0">
        <w:rPr>
          <w:b/>
          <w:color w:val="000000"/>
          <w:w w:val="110"/>
          <w:sz w:val="20"/>
          <w:szCs w:val="20"/>
        </w:rPr>
        <w:t>И.</w:t>
      </w:r>
      <w:r w:rsidRPr="00005DA0">
        <w:rPr>
          <w:b/>
          <w:color w:val="000000"/>
          <w:spacing w:val="-7"/>
          <w:w w:val="110"/>
          <w:sz w:val="20"/>
          <w:szCs w:val="20"/>
        </w:rPr>
        <w:t xml:space="preserve"> </w:t>
      </w:r>
      <w:r w:rsidRPr="00005DA0">
        <w:rPr>
          <w:b/>
          <w:color w:val="000000"/>
          <w:w w:val="110"/>
          <w:sz w:val="20"/>
          <w:szCs w:val="20"/>
        </w:rPr>
        <w:t>Куприн</w:t>
      </w:r>
      <w:r w:rsidRPr="00005DA0">
        <w:rPr>
          <w:color w:val="000000"/>
          <w:w w:val="110"/>
          <w:sz w:val="20"/>
          <w:szCs w:val="20"/>
        </w:rPr>
        <w:t>.</w:t>
      </w:r>
      <w:r w:rsidRPr="00005DA0">
        <w:rPr>
          <w:color w:val="000000"/>
          <w:spacing w:val="-5"/>
          <w:w w:val="110"/>
          <w:sz w:val="20"/>
          <w:szCs w:val="20"/>
        </w:rPr>
        <w:t xml:space="preserve"> </w:t>
      </w:r>
      <w:r w:rsidRPr="00005DA0">
        <w:rPr>
          <w:color w:val="000000"/>
          <w:w w:val="110"/>
          <w:sz w:val="20"/>
          <w:szCs w:val="20"/>
        </w:rPr>
        <w:t>Рассказ</w:t>
      </w:r>
      <w:r w:rsidRPr="00005DA0">
        <w:rPr>
          <w:color w:val="000000"/>
          <w:spacing w:val="-5"/>
          <w:w w:val="110"/>
          <w:sz w:val="20"/>
          <w:szCs w:val="20"/>
        </w:rPr>
        <w:t xml:space="preserve"> </w:t>
      </w:r>
      <w:r w:rsidRPr="00005DA0">
        <w:rPr>
          <w:color w:val="000000"/>
          <w:w w:val="110"/>
          <w:sz w:val="20"/>
          <w:szCs w:val="20"/>
        </w:rPr>
        <w:t>«Чудесный</w:t>
      </w:r>
      <w:r w:rsidRPr="00005DA0">
        <w:rPr>
          <w:color w:val="000000"/>
          <w:spacing w:val="-6"/>
          <w:w w:val="110"/>
          <w:sz w:val="20"/>
          <w:szCs w:val="20"/>
        </w:rPr>
        <w:t xml:space="preserve"> </w:t>
      </w:r>
      <w:r w:rsidRPr="00005DA0">
        <w:rPr>
          <w:color w:val="000000"/>
          <w:w w:val="110"/>
          <w:sz w:val="20"/>
          <w:szCs w:val="20"/>
        </w:rPr>
        <w:t>доктор».</w:t>
      </w:r>
    </w:p>
    <w:p w14:paraId="69EEB690" w14:textId="77777777" w:rsidR="004362F5" w:rsidRDefault="004362F5" w:rsidP="004362F5">
      <w:pPr>
        <w:ind w:firstLine="567"/>
        <w:jc w:val="both"/>
        <w:rPr>
          <w:color w:val="000000"/>
          <w:sz w:val="20"/>
          <w:szCs w:val="20"/>
        </w:rPr>
      </w:pPr>
    </w:p>
    <w:p w14:paraId="05DEB3A5" w14:textId="77777777" w:rsidR="005B2FBF" w:rsidRPr="004362F5" w:rsidRDefault="00005DA0" w:rsidP="004362F5">
      <w:pPr>
        <w:ind w:firstLine="567"/>
        <w:jc w:val="both"/>
        <w:rPr>
          <w:color w:val="000000"/>
          <w:sz w:val="20"/>
          <w:szCs w:val="20"/>
        </w:rPr>
      </w:pPr>
      <w:r w:rsidRPr="004362F5">
        <w:rPr>
          <w:b/>
          <w:color w:val="000000"/>
          <w:sz w:val="20"/>
        </w:rPr>
        <w:t>Литература XX века</w:t>
      </w:r>
    </w:p>
    <w:p w14:paraId="4B9E61AF" w14:textId="77777777" w:rsidR="005B2FBF" w:rsidRPr="00005DA0" w:rsidRDefault="00005DA0" w:rsidP="00005DA0">
      <w:pPr>
        <w:ind w:firstLine="567"/>
        <w:jc w:val="both"/>
        <w:rPr>
          <w:color w:val="000000"/>
          <w:sz w:val="20"/>
          <w:szCs w:val="20"/>
        </w:rPr>
      </w:pPr>
      <w:r w:rsidRPr="00005DA0">
        <w:rPr>
          <w:b/>
          <w:color w:val="000000"/>
          <w:w w:val="95"/>
          <w:sz w:val="20"/>
          <w:szCs w:val="20"/>
        </w:rPr>
        <w:t>Стихотворения</w:t>
      </w:r>
      <w:r w:rsidRPr="00005DA0">
        <w:rPr>
          <w:b/>
          <w:color w:val="000000"/>
          <w:spacing w:val="-10"/>
          <w:w w:val="95"/>
          <w:sz w:val="20"/>
          <w:szCs w:val="20"/>
        </w:rPr>
        <w:t xml:space="preserve"> </w:t>
      </w:r>
      <w:r w:rsidRPr="00005DA0">
        <w:rPr>
          <w:b/>
          <w:color w:val="000000"/>
          <w:w w:val="95"/>
          <w:sz w:val="20"/>
          <w:szCs w:val="20"/>
        </w:rPr>
        <w:t>отечественных</w:t>
      </w:r>
      <w:r w:rsidRPr="00005DA0">
        <w:rPr>
          <w:b/>
          <w:color w:val="000000"/>
          <w:spacing w:val="-9"/>
          <w:w w:val="95"/>
          <w:sz w:val="20"/>
          <w:szCs w:val="20"/>
        </w:rPr>
        <w:t xml:space="preserve"> </w:t>
      </w:r>
      <w:r w:rsidRPr="00005DA0">
        <w:rPr>
          <w:b/>
          <w:color w:val="000000"/>
          <w:w w:val="95"/>
          <w:sz w:val="20"/>
          <w:szCs w:val="20"/>
        </w:rPr>
        <w:t>поэтов</w:t>
      </w:r>
      <w:r w:rsidRPr="00005DA0">
        <w:rPr>
          <w:b/>
          <w:color w:val="000000"/>
          <w:spacing w:val="-9"/>
          <w:w w:val="95"/>
          <w:sz w:val="20"/>
          <w:szCs w:val="20"/>
        </w:rPr>
        <w:t xml:space="preserve"> </w:t>
      </w:r>
      <w:r w:rsidRPr="00005DA0">
        <w:rPr>
          <w:b/>
          <w:color w:val="000000"/>
          <w:w w:val="95"/>
          <w:sz w:val="20"/>
          <w:szCs w:val="20"/>
        </w:rPr>
        <w:t>начала</w:t>
      </w:r>
      <w:r w:rsidRPr="00005DA0">
        <w:rPr>
          <w:b/>
          <w:color w:val="000000"/>
          <w:spacing w:val="-10"/>
          <w:w w:val="95"/>
          <w:sz w:val="20"/>
          <w:szCs w:val="20"/>
        </w:rPr>
        <w:t xml:space="preserve"> </w:t>
      </w:r>
      <w:r w:rsidRPr="00005DA0">
        <w:rPr>
          <w:b/>
          <w:color w:val="000000"/>
          <w:w w:val="95"/>
          <w:sz w:val="20"/>
          <w:szCs w:val="20"/>
        </w:rPr>
        <w:t>ХХ</w:t>
      </w:r>
      <w:r w:rsidRPr="00005DA0">
        <w:rPr>
          <w:b/>
          <w:color w:val="000000"/>
          <w:spacing w:val="-9"/>
          <w:w w:val="95"/>
          <w:sz w:val="20"/>
          <w:szCs w:val="20"/>
        </w:rPr>
        <w:t xml:space="preserve"> </w:t>
      </w:r>
      <w:r w:rsidRPr="00005DA0">
        <w:rPr>
          <w:b/>
          <w:color w:val="000000"/>
          <w:w w:val="95"/>
          <w:sz w:val="20"/>
          <w:szCs w:val="20"/>
        </w:rPr>
        <w:t>века</w:t>
      </w:r>
      <w:r w:rsidRPr="00005DA0">
        <w:rPr>
          <w:b/>
          <w:color w:val="000000"/>
          <w:spacing w:val="-9"/>
          <w:w w:val="95"/>
          <w:sz w:val="20"/>
          <w:szCs w:val="20"/>
        </w:rPr>
        <w:t xml:space="preserve"> </w:t>
      </w:r>
      <w:r w:rsidRPr="00005DA0">
        <w:rPr>
          <w:color w:val="000000"/>
          <w:w w:val="95"/>
          <w:sz w:val="20"/>
          <w:szCs w:val="20"/>
        </w:rPr>
        <w:t>(не</w:t>
      </w:r>
      <w:r w:rsidRPr="00005DA0">
        <w:rPr>
          <w:color w:val="000000"/>
          <w:spacing w:val="-8"/>
          <w:w w:val="95"/>
          <w:sz w:val="20"/>
          <w:szCs w:val="20"/>
        </w:rPr>
        <w:t xml:space="preserve"> </w:t>
      </w:r>
      <w:r w:rsidR="004362F5">
        <w:rPr>
          <w:color w:val="000000"/>
          <w:w w:val="95"/>
          <w:sz w:val="20"/>
          <w:szCs w:val="20"/>
        </w:rPr>
        <w:t>ме</w:t>
      </w:r>
      <w:r w:rsidRPr="00005DA0">
        <w:rPr>
          <w:color w:val="000000"/>
          <w:w w:val="110"/>
          <w:sz w:val="20"/>
          <w:szCs w:val="20"/>
        </w:rPr>
        <w:t>нее двух). Например, стихотв</w:t>
      </w:r>
      <w:r w:rsidR="004362F5">
        <w:rPr>
          <w:color w:val="000000"/>
          <w:w w:val="110"/>
          <w:sz w:val="20"/>
          <w:szCs w:val="20"/>
        </w:rPr>
        <w:t>орения С. А. Есенина, В. В. Мая</w:t>
      </w:r>
      <w:r w:rsidRPr="00005DA0">
        <w:rPr>
          <w:color w:val="000000"/>
          <w:w w:val="110"/>
          <w:sz w:val="20"/>
          <w:szCs w:val="20"/>
        </w:rPr>
        <w:t>ковского,</w:t>
      </w:r>
      <w:r w:rsidRPr="00005DA0">
        <w:rPr>
          <w:color w:val="000000"/>
          <w:spacing w:val="-5"/>
          <w:w w:val="110"/>
          <w:sz w:val="20"/>
          <w:szCs w:val="20"/>
        </w:rPr>
        <w:t xml:space="preserve"> </w:t>
      </w:r>
      <w:r w:rsidRPr="00005DA0">
        <w:rPr>
          <w:color w:val="000000"/>
          <w:w w:val="110"/>
          <w:sz w:val="20"/>
          <w:szCs w:val="20"/>
        </w:rPr>
        <w:t>А.</w:t>
      </w:r>
      <w:r w:rsidRPr="00005DA0">
        <w:rPr>
          <w:color w:val="000000"/>
          <w:spacing w:val="-4"/>
          <w:w w:val="110"/>
          <w:sz w:val="20"/>
          <w:szCs w:val="20"/>
        </w:rPr>
        <w:t xml:space="preserve"> </w:t>
      </w:r>
      <w:r w:rsidRPr="00005DA0">
        <w:rPr>
          <w:color w:val="000000"/>
          <w:w w:val="110"/>
          <w:sz w:val="20"/>
          <w:szCs w:val="20"/>
        </w:rPr>
        <w:t>А.</w:t>
      </w:r>
      <w:r w:rsidRPr="00005DA0">
        <w:rPr>
          <w:color w:val="000000"/>
          <w:spacing w:val="-4"/>
          <w:w w:val="110"/>
          <w:sz w:val="20"/>
          <w:szCs w:val="20"/>
        </w:rPr>
        <w:t xml:space="preserve"> </w:t>
      </w:r>
      <w:r w:rsidRPr="00005DA0">
        <w:rPr>
          <w:color w:val="000000"/>
          <w:w w:val="110"/>
          <w:sz w:val="20"/>
          <w:szCs w:val="20"/>
        </w:rPr>
        <w:t>Блока</w:t>
      </w:r>
      <w:r w:rsidRPr="00005DA0">
        <w:rPr>
          <w:color w:val="000000"/>
          <w:spacing w:val="-4"/>
          <w:w w:val="110"/>
          <w:sz w:val="20"/>
          <w:szCs w:val="20"/>
        </w:rPr>
        <w:t xml:space="preserve"> </w:t>
      </w:r>
      <w:r w:rsidRPr="00005DA0">
        <w:rPr>
          <w:color w:val="000000"/>
          <w:w w:val="110"/>
          <w:sz w:val="20"/>
          <w:szCs w:val="20"/>
        </w:rPr>
        <w:t>и</w:t>
      </w:r>
      <w:r w:rsidRPr="00005DA0">
        <w:rPr>
          <w:color w:val="000000"/>
          <w:spacing w:val="-5"/>
          <w:w w:val="110"/>
          <w:sz w:val="20"/>
          <w:szCs w:val="20"/>
        </w:rPr>
        <w:t xml:space="preserve"> </w:t>
      </w:r>
      <w:r w:rsidRPr="00005DA0">
        <w:rPr>
          <w:color w:val="000000"/>
          <w:w w:val="110"/>
          <w:sz w:val="20"/>
          <w:szCs w:val="20"/>
        </w:rPr>
        <w:t>др.</w:t>
      </w:r>
    </w:p>
    <w:p w14:paraId="16165EE1" w14:textId="77777777" w:rsidR="005B2FBF" w:rsidRPr="00005DA0" w:rsidRDefault="00005DA0" w:rsidP="00005DA0">
      <w:pPr>
        <w:pStyle w:val="a5"/>
        <w:ind w:firstLine="567"/>
        <w:jc w:val="both"/>
        <w:rPr>
          <w:color w:val="000000"/>
        </w:rPr>
      </w:pPr>
      <w:r w:rsidRPr="00005DA0">
        <w:rPr>
          <w:b/>
          <w:color w:val="000000"/>
          <w:w w:val="95"/>
        </w:rPr>
        <w:t xml:space="preserve">Стихотворения отечественных поэтов XX века </w:t>
      </w:r>
      <w:r w:rsidR="004362F5" w:rsidRPr="008B6C29">
        <w:rPr>
          <w:color w:val="000000"/>
        </w:rPr>
        <w:t>(не менее че</w:t>
      </w:r>
      <w:r w:rsidRPr="008B6C29">
        <w:rPr>
          <w:color w:val="000000"/>
        </w:rPr>
        <w:t>тырёх стихотворений двух поэтов).</w:t>
      </w:r>
      <w:r w:rsidR="00D87583" w:rsidRPr="008B6C29">
        <w:rPr>
          <w:color w:val="000000"/>
        </w:rPr>
        <w:t xml:space="preserve"> </w:t>
      </w:r>
      <w:r w:rsidRPr="008B6C29">
        <w:rPr>
          <w:color w:val="000000"/>
        </w:rPr>
        <w:t>Например,</w:t>
      </w:r>
      <w:r w:rsidR="00D87583" w:rsidRPr="008B6C29">
        <w:rPr>
          <w:color w:val="000000"/>
        </w:rPr>
        <w:t xml:space="preserve"> </w:t>
      </w:r>
      <w:r w:rsidRPr="008B6C29">
        <w:rPr>
          <w:color w:val="000000"/>
        </w:rPr>
        <w:t>стихотворения</w:t>
      </w:r>
      <w:r w:rsidRPr="008B6C29">
        <w:rPr>
          <w:color w:val="000000"/>
          <w:spacing w:val="-53"/>
          <w:w w:val="110"/>
        </w:rPr>
        <w:t xml:space="preserve"> </w:t>
      </w:r>
      <w:r w:rsidRPr="00005DA0">
        <w:rPr>
          <w:color w:val="000000"/>
          <w:w w:val="110"/>
        </w:rPr>
        <w:t>О. Ф. Берггольц, В. С. Высоцк</w:t>
      </w:r>
      <w:r w:rsidR="008B6C29">
        <w:rPr>
          <w:color w:val="000000"/>
          <w:w w:val="110"/>
        </w:rPr>
        <w:t>ого, Е. А. Евтушенко, А. С. Куш</w:t>
      </w:r>
      <w:r w:rsidRPr="00005DA0">
        <w:rPr>
          <w:color w:val="000000"/>
          <w:w w:val="110"/>
        </w:rPr>
        <w:t>нера,</w:t>
      </w:r>
      <w:r w:rsidRPr="00005DA0">
        <w:rPr>
          <w:color w:val="000000"/>
          <w:spacing w:val="36"/>
          <w:w w:val="110"/>
        </w:rPr>
        <w:t xml:space="preserve"> </w:t>
      </w:r>
      <w:r w:rsidRPr="00005DA0">
        <w:rPr>
          <w:color w:val="000000"/>
          <w:w w:val="110"/>
        </w:rPr>
        <w:t>Ю.</w:t>
      </w:r>
      <w:r w:rsidRPr="00005DA0">
        <w:rPr>
          <w:color w:val="000000"/>
          <w:spacing w:val="36"/>
          <w:w w:val="110"/>
        </w:rPr>
        <w:t xml:space="preserve"> </w:t>
      </w:r>
      <w:r w:rsidRPr="00005DA0">
        <w:rPr>
          <w:color w:val="000000"/>
          <w:w w:val="110"/>
        </w:rPr>
        <w:t>Д.</w:t>
      </w:r>
      <w:r w:rsidRPr="00005DA0">
        <w:rPr>
          <w:color w:val="000000"/>
          <w:spacing w:val="36"/>
          <w:w w:val="110"/>
        </w:rPr>
        <w:t xml:space="preserve"> </w:t>
      </w:r>
      <w:r w:rsidRPr="00005DA0">
        <w:rPr>
          <w:color w:val="000000"/>
          <w:w w:val="110"/>
        </w:rPr>
        <w:t>Левитанского,</w:t>
      </w:r>
      <w:r w:rsidR="00D87583">
        <w:rPr>
          <w:color w:val="000000"/>
          <w:w w:val="110"/>
        </w:rPr>
        <w:t xml:space="preserve"> </w:t>
      </w:r>
      <w:r w:rsidRPr="00005DA0">
        <w:rPr>
          <w:color w:val="000000"/>
          <w:w w:val="110"/>
        </w:rPr>
        <w:t>Ю.</w:t>
      </w:r>
      <w:r w:rsidR="00D87583">
        <w:rPr>
          <w:color w:val="000000"/>
          <w:w w:val="110"/>
        </w:rPr>
        <w:t xml:space="preserve"> </w:t>
      </w:r>
      <w:r w:rsidRPr="00005DA0">
        <w:rPr>
          <w:color w:val="000000"/>
          <w:w w:val="110"/>
        </w:rPr>
        <w:t>П.</w:t>
      </w:r>
      <w:r w:rsidR="00D87583">
        <w:rPr>
          <w:color w:val="000000"/>
          <w:w w:val="110"/>
        </w:rPr>
        <w:t xml:space="preserve"> </w:t>
      </w:r>
      <w:r w:rsidRPr="00005DA0">
        <w:rPr>
          <w:color w:val="000000"/>
          <w:w w:val="110"/>
        </w:rPr>
        <w:t>Мориц,</w:t>
      </w:r>
      <w:r w:rsidR="00D87583">
        <w:rPr>
          <w:color w:val="000000"/>
          <w:w w:val="110"/>
        </w:rPr>
        <w:t xml:space="preserve"> </w:t>
      </w:r>
      <w:r w:rsidRPr="00005DA0">
        <w:rPr>
          <w:color w:val="000000"/>
          <w:w w:val="110"/>
        </w:rPr>
        <w:t>Б.</w:t>
      </w:r>
      <w:r w:rsidR="00D87583">
        <w:rPr>
          <w:color w:val="000000"/>
          <w:w w:val="110"/>
        </w:rPr>
        <w:t xml:space="preserve"> </w:t>
      </w:r>
      <w:r w:rsidRPr="00005DA0">
        <w:rPr>
          <w:color w:val="000000"/>
          <w:w w:val="110"/>
        </w:rPr>
        <w:t>Ш.</w:t>
      </w:r>
      <w:r w:rsidR="00D87583">
        <w:rPr>
          <w:color w:val="000000"/>
          <w:w w:val="110"/>
        </w:rPr>
        <w:t xml:space="preserve"> </w:t>
      </w:r>
      <w:r w:rsidRPr="00005DA0">
        <w:rPr>
          <w:color w:val="000000"/>
          <w:w w:val="110"/>
        </w:rPr>
        <w:t>Окуджавы,</w:t>
      </w:r>
      <w:r w:rsidRPr="00005DA0">
        <w:rPr>
          <w:color w:val="000000"/>
          <w:spacing w:val="-53"/>
          <w:w w:val="110"/>
        </w:rPr>
        <w:t xml:space="preserve"> </w:t>
      </w:r>
      <w:r w:rsidRPr="00005DA0">
        <w:rPr>
          <w:color w:val="000000"/>
          <w:w w:val="110"/>
        </w:rPr>
        <w:t>Д.</w:t>
      </w:r>
      <w:r w:rsidRPr="00005DA0">
        <w:rPr>
          <w:color w:val="000000"/>
          <w:spacing w:val="-7"/>
          <w:w w:val="110"/>
        </w:rPr>
        <w:t xml:space="preserve"> </w:t>
      </w:r>
      <w:r w:rsidRPr="00005DA0">
        <w:rPr>
          <w:color w:val="000000"/>
          <w:w w:val="110"/>
        </w:rPr>
        <w:t>С.</w:t>
      </w:r>
      <w:r w:rsidRPr="00005DA0">
        <w:rPr>
          <w:color w:val="000000"/>
          <w:spacing w:val="-6"/>
          <w:w w:val="110"/>
        </w:rPr>
        <w:t xml:space="preserve"> </w:t>
      </w:r>
      <w:r w:rsidRPr="00005DA0">
        <w:rPr>
          <w:color w:val="000000"/>
          <w:w w:val="110"/>
        </w:rPr>
        <w:t>Самойлова.</w:t>
      </w:r>
    </w:p>
    <w:p w14:paraId="73428B38" w14:textId="77777777" w:rsidR="005B2FBF" w:rsidRPr="00005DA0" w:rsidRDefault="00005DA0" w:rsidP="00005DA0">
      <w:pPr>
        <w:ind w:firstLine="567"/>
        <w:jc w:val="both"/>
        <w:rPr>
          <w:color w:val="000000"/>
          <w:sz w:val="20"/>
          <w:szCs w:val="20"/>
        </w:rPr>
      </w:pPr>
      <w:r w:rsidRPr="007656C1">
        <w:rPr>
          <w:b/>
          <w:sz w:val="20"/>
        </w:rPr>
        <w:t xml:space="preserve">Проза отечественных писателей конца XX — начала XXI </w:t>
      </w:r>
      <w:r w:rsidR="008B6C29" w:rsidRPr="007656C1">
        <w:rPr>
          <w:b/>
          <w:sz w:val="20"/>
        </w:rPr>
        <w:t>ве</w:t>
      </w:r>
      <w:r w:rsidRPr="007656C1">
        <w:rPr>
          <w:b/>
          <w:sz w:val="20"/>
        </w:rPr>
        <w:t>ка, в том числе о Великой Отечественной войне</w:t>
      </w:r>
      <w:r w:rsidRPr="007656C1">
        <w:rPr>
          <w:color w:val="000000"/>
          <w:sz w:val="18"/>
        </w:rPr>
        <w:t xml:space="preserve"> </w:t>
      </w:r>
      <w:r w:rsidR="008B6C29">
        <w:rPr>
          <w:color w:val="000000"/>
          <w:sz w:val="20"/>
        </w:rPr>
        <w:t>(два произведе</w:t>
      </w:r>
      <w:r w:rsidRPr="008B6C29">
        <w:rPr>
          <w:color w:val="000000"/>
          <w:sz w:val="20"/>
        </w:rPr>
        <w:t>ния по выбору).</w:t>
      </w:r>
      <w:r w:rsidR="00D87583" w:rsidRPr="008B6C29">
        <w:rPr>
          <w:color w:val="000000"/>
          <w:sz w:val="20"/>
        </w:rPr>
        <w:t xml:space="preserve"> </w:t>
      </w:r>
      <w:r w:rsidRPr="008B6C29">
        <w:rPr>
          <w:color w:val="000000"/>
          <w:sz w:val="20"/>
        </w:rPr>
        <w:t>Например,</w:t>
      </w:r>
      <w:r w:rsidR="00D87583" w:rsidRPr="008B6C29">
        <w:rPr>
          <w:color w:val="000000"/>
          <w:sz w:val="20"/>
        </w:rPr>
        <w:t xml:space="preserve"> </w:t>
      </w:r>
      <w:r w:rsidRPr="008B6C29">
        <w:rPr>
          <w:color w:val="000000"/>
          <w:sz w:val="20"/>
        </w:rPr>
        <w:t>Б.</w:t>
      </w:r>
      <w:r w:rsidR="00D87583" w:rsidRPr="008B6C29">
        <w:rPr>
          <w:color w:val="000000"/>
          <w:sz w:val="20"/>
        </w:rPr>
        <w:t xml:space="preserve"> </w:t>
      </w:r>
      <w:r w:rsidRPr="008B6C29">
        <w:rPr>
          <w:color w:val="000000"/>
          <w:sz w:val="20"/>
        </w:rPr>
        <w:t>Л.</w:t>
      </w:r>
      <w:r w:rsidR="00D87583" w:rsidRPr="008B6C29">
        <w:rPr>
          <w:color w:val="000000"/>
          <w:sz w:val="20"/>
        </w:rPr>
        <w:t xml:space="preserve"> </w:t>
      </w:r>
      <w:r w:rsidRPr="008B6C29">
        <w:rPr>
          <w:color w:val="000000"/>
          <w:sz w:val="20"/>
        </w:rPr>
        <w:t>Васильев.</w:t>
      </w:r>
      <w:r w:rsidR="00D87583" w:rsidRPr="008B6C29">
        <w:rPr>
          <w:color w:val="000000"/>
          <w:sz w:val="20"/>
        </w:rPr>
        <w:t xml:space="preserve"> </w:t>
      </w:r>
      <w:r w:rsidRPr="008B6C29">
        <w:rPr>
          <w:color w:val="000000"/>
          <w:sz w:val="20"/>
        </w:rPr>
        <w:t>«Экспонат</w:t>
      </w:r>
      <w:r w:rsidR="00D87583" w:rsidRPr="008B6C29">
        <w:rPr>
          <w:color w:val="000000"/>
          <w:w w:val="110"/>
          <w:sz w:val="18"/>
          <w:szCs w:val="20"/>
        </w:rPr>
        <w:t xml:space="preserve"> </w:t>
      </w:r>
      <w:r w:rsidRPr="00005DA0">
        <w:rPr>
          <w:color w:val="000000"/>
          <w:w w:val="110"/>
          <w:sz w:val="20"/>
          <w:szCs w:val="20"/>
        </w:rPr>
        <w:t>№...»;</w:t>
      </w:r>
      <w:r w:rsidRPr="00005DA0">
        <w:rPr>
          <w:color w:val="000000"/>
          <w:spacing w:val="-53"/>
          <w:w w:val="110"/>
          <w:sz w:val="20"/>
          <w:szCs w:val="20"/>
        </w:rPr>
        <w:t xml:space="preserve"> </w:t>
      </w:r>
      <w:r w:rsidRPr="00005DA0">
        <w:rPr>
          <w:color w:val="000000"/>
          <w:w w:val="110"/>
          <w:sz w:val="20"/>
          <w:szCs w:val="20"/>
        </w:rPr>
        <w:t xml:space="preserve">Б. П. Екимов. «Ночь исцеления», А. В. Жвалевский и </w:t>
      </w:r>
      <w:r w:rsidR="00FF1F96">
        <w:rPr>
          <w:color w:val="000000"/>
          <w:w w:val="110"/>
          <w:sz w:val="20"/>
          <w:szCs w:val="20"/>
        </w:rPr>
        <w:t>Е. Б. Па</w:t>
      </w:r>
      <w:r w:rsidRPr="00005DA0">
        <w:rPr>
          <w:color w:val="000000"/>
          <w:w w:val="110"/>
          <w:sz w:val="20"/>
          <w:szCs w:val="20"/>
        </w:rPr>
        <w:t>стернак.</w:t>
      </w:r>
      <w:r w:rsidRPr="00005DA0">
        <w:rPr>
          <w:color w:val="000000"/>
          <w:spacing w:val="1"/>
          <w:w w:val="110"/>
          <w:sz w:val="20"/>
          <w:szCs w:val="20"/>
        </w:rPr>
        <w:t xml:space="preserve"> </w:t>
      </w:r>
      <w:r w:rsidRPr="00005DA0">
        <w:rPr>
          <w:color w:val="000000"/>
          <w:w w:val="110"/>
          <w:sz w:val="20"/>
          <w:szCs w:val="20"/>
        </w:rPr>
        <w:t>«Правдивая</w:t>
      </w:r>
      <w:r w:rsidRPr="00005DA0">
        <w:rPr>
          <w:color w:val="000000"/>
          <w:spacing w:val="1"/>
          <w:w w:val="110"/>
          <w:sz w:val="20"/>
          <w:szCs w:val="20"/>
        </w:rPr>
        <w:t xml:space="preserve"> </w:t>
      </w:r>
      <w:r w:rsidRPr="00005DA0">
        <w:rPr>
          <w:color w:val="000000"/>
          <w:w w:val="110"/>
          <w:sz w:val="20"/>
          <w:szCs w:val="20"/>
        </w:rPr>
        <w:t>история</w:t>
      </w:r>
      <w:r w:rsidRPr="00005DA0">
        <w:rPr>
          <w:color w:val="000000"/>
          <w:spacing w:val="1"/>
          <w:w w:val="110"/>
          <w:sz w:val="20"/>
          <w:szCs w:val="20"/>
        </w:rPr>
        <w:t xml:space="preserve"> </w:t>
      </w:r>
      <w:r w:rsidRPr="00005DA0">
        <w:rPr>
          <w:color w:val="000000"/>
          <w:w w:val="110"/>
          <w:sz w:val="20"/>
          <w:szCs w:val="20"/>
        </w:rPr>
        <w:t>Деда</w:t>
      </w:r>
      <w:r w:rsidRPr="00005DA0">
        <w:rPr>
          <w:color w:val="000000"/>
          <w:spacing w:val="1"/>
          <w:w w:val="110"/>
          <w:sz w:val="20"/>
          <w:szCs w:val="20"/>
        </w:rPr>
        <w:t xml:space="preserve"> </w:t>
      </w:r>
      <w:r w:rsidRPr="00005DA0">
        <w:rPr>
          <w:color w:val="000000"/>
          <w:w w:val="110"/>
          <w:sz w:val="20"/>
          <w:szCs w:val="20"/>
        </w:rPr>
        <w:t>Мороза»</w:t>
      </w:r>
      <w:r w:rsidRPr="00005DA0">
        <w:rPr>
          <w:color w:val="000000"/>
          <w:spacing w:val="1"/>
          <w:w w:val="110"/>
          <w:sz w:val="20"/>
          <w:szCs w:val="20"/>
        </w:rPr>
        <w:t xml:space="preserve"> </w:t>
      </w:r>
      <w:r w:rsidRPr="00005DA0">
        <w:rPr>
          <w:color w:val="000000"/>
          <w:w w:val="110"/>
          <w:sz w:val="20"/>
          <w:szCs w:val="20"/>
        </w:rPr>
        <w:t>(глава</w:t>
      </w:r>
      <w:r w:rsidRPr="00005DA0">
        <w:rPr>
          <w:color w:val="000000"/>
          <w:spacing w:val="1"/>
          <w:w w:val="110"/>
          <w:sz w:val="20"/>
          <w:szCs w:val="20"/>
        </w:rPr>
        <w:t xml:space="preserve"> </w:t>
      </w:r>
      <w:r w:rsidRPr="00005DA0">
        <w:rPr>
          <w:color w:val="000000"/>
          <w:w w:val="110"/>
          <w:sz w:val="20"/>
          <w:szCs w:val="20"/>
        </w:rPr>
        <w:t>«Очень</w:t>
      </w:r>
      <w:r w:rsidRPr="00005DA0">
        <w:rPr>
          <w:color w:val="000000"/>
          <w:spacing w:val="1"/>
          <w:w w:val="110"/>
          <w:sz w:val="20"/>
          <w:szCs w:val="20"/>
        </w:rPr>
        <w:t xml:space="preserve"> </w:t>
      </w:r>
      <w:r w:rsidRPr="00005DA0">
        <w:rPr>
          <w:color w:val="000000"/>
          <w:w w:val="110"/>
          <w:sz w:val="20"/>
          <w:szCs w:val="20"/>
        </w:rPr>
        <w:t>страшный</w:t>
      </w:r>
      <w:r w:rsidRPr="00005DA0">
        <w:rPr>
          <w:color w:val="000000"/>
          <w:spacing w:val="-4"/>
          <w:w w:val="110"/>
          <w:sz w:val="20"/>
          <w:szCs w:val="20"/>
        </w:rPr>
        <w:t xml:space="preserve"> </w:t>
      </w:r>
      <w:r w:rsidRPr="00005DA0">
        <w:rPr>
          <w:color w:val="000000"/>
          <w:w w:val="110"/>
          <w:sz w:val="20"/>
          <w:szCs w:val="20"/>
        </w:rPr>
        <w:t>1942</w:t>
      </w:r>
      <w:r w:rsidRPr="00005DA0">
        <w:rPr>
          <w:color w:val="000000"/>
          <w:spacing w:val="-4"/>
          <w:w w:val="110"/>
          <w:sz w:val="20"/>
          <w:szCs w:val="20"/>
        </w:rPr>
        <w:t xml:space="preserve"> </w:t>
      </w:r>
      <w:r w:rsidRPr="00005DA0">
        <w:rPr>
          <w:color w:val="000000"/>
          <w:w w:val="110"/>
          <w:sz w:val="20"/>
          <w:szCs w:val="20"/>
        </w:rPr>
        <w:t>Новый</w:t>
      </w:r>
      <w:r w:rsidRPr="00005DA0">
        <w:rPr>
          <w:color w:val="000000"/>
          <w:spacing w:val="-4"/>
          <w:w w:val="110"/>
          <w:sz w:val="20"/>
          <w:szCs w:val="20"/>
        </w:rPr>
        <w:t xml:space="preserve"> </w:t>
      </w:r>
      <w:r w:rsidRPr="00005DA0">
        <w:rPr>
          <w:color w:val="000000"/>
          <w:w w:val="110"/>
          <w:sz w:val="20"/>
          <w:szCs w:val="20"/>
        </w:rPr>
        <w:t>год»)</w:t>
      </w:r>
      <w:r w:rsidRPr="00005DA0">
        <w:rPr>
          <w:color w:val="000000"/>
          <w:spacing w:val="-4"/>
          <w:w w:val="110"/>
          <w:sz w:val="20"/>
          <w:szCs w:val="20"/>
        </w:rPr>
        <w:t xml:space="preserve"> </w:t>
      </w:r>
      <w:r w:rsidRPr="00005DA0">
        <w:rPr>
          <w:color w:val="000000"/>
          <w:w w:val="110"/>
          <w:sz w:val="20"/>
          <w:szCs w:val="20"/>
        </w:rPr>
        <w:t>и</w:t>
      </w:r>
      <w:r w:rsidRPr="00005DA0">
        <w:rPr>
          <w:color w:val="000000"/>
          <w:spacing w:val="-4"/>
          <w:w w:val="110"/>
          <w:sz w:val="20"/>
          <w:szCs w:val="20"/>
        </w:rPr>
        <w:t xml:space="preserve"> </w:t>
      </w:r>
      <w:r w:rsidRPr="00005DA0">
        <w:rPr>
          <w:color w:val="000000"/>
          <w:w w:val="110"/>
          <w:sz w:val="20"/>
          <w:szCs w:val="20"/>
        </w:rPr>
        <w:t>др.</w:t>
      </w:r>
    </w:p>
    <w:p w14:paraId="5AE3C6FF" w14:textId="77777777" w:rsidR="005B2FBF" w:rsidRPr="00005DA0" w:rsidRDefault="00005DA0" w:rsidP="00005DA0">
      <w:pPr>
        <w:ind w:firstLine="567"/>
        <w:jc w:val="both"/>
        <w:rPr>
          <w:color w:val="000000"/>
          <w:sz w:val="20"/>
          <w:szCs w:val="20"/>
        </w:rPr>
      </w:pPr>
      <w:r w:rsidRPr="00005DA0">
        <w:rPr>
          <w:b/>
          <w:color w:val="000000"/>
          <w:w w:val="105"/>
          <w:sz w:val="20"/>
          <w:szCs w:val="20"/>
        </w:rPr>
        <w:t>В.</w:t>
      </w:r>
      <w:r w:rsidRPr="00005DA0">
        <w:rPr>
          <w:b/>
          <w:color w:val="000000"/>
          <w:spacing w:val="18"/>
          <w:w w:val="105"/>
          <w:sz w:val="20"/>
          <w:szCs w:val="20"/>
        </w:rPr>
        <w:t xml:space="preserve"> </w:t>
      </w:r>
      <w:r w:rsidRPr="00005DA0">
        <w:rPr>
          <w:b/>
          <w:color w:val="000000"/>
          <w:w w:val="105"/>
          <w:sz w:val="20"/>
          <w:szCs w:val="20"/>
        </w:rPr>
        <w:t>Г.</w:t>
      </w:r>
      <w:r w:rsidRPr="00005DA0">
        <w:rPr>
          <w:b/>
          <w:color w:val="000000"/>
          <w:spacing w:val="18"/>
          <w:w w:val="105"/>
          <w:sz w:val="20"/>
          <w:szCs w:val="20"/>
        </w:rPr>
        <w:t xml:space="preserve"> </w:t>
      </w:r>
      <w:r w:rsidRPr="00005DA0">
        <w:rPr>
          <w:b/>
          <w:color w:val="000000"/>
          <w:w w:val="105"/>
          <w:sz w:val="20"/>
          <w:szCs w:val="20"/>
        </w:rPr>
        <w:t>Распутин.</w:t>
      </w:r>
      <w:r w:rsidRPr="00005DA0">
        <w:rPr>
          <w:b/>
          <w:color w:val="000000"/>
          <w:spacing w:val="18"/>
          <w:w w:val="105"/>
          <w:sz w:val="20"/>
          <w:szCs w:val="20"/>
        </w:rPr>
        <w:t xml:space="preserve"> </w:t>
      </w:r>
      <w:r w:rsidRPr="00005DA0">
        <w:rPr>
          <w:color w:val="000000"/>
          <w:w w:val="105"/>
          <w:sz w:val="20"/>
          <w:szCs w:val="20"/>
        </w:rPr>
        <w:t>Рассказ</w:t>
      </w:r>
      <w:r w:rsidRPr="00005DA0">
        <w:rPr>
          <w:color w:val="000000"/>
          <w:spacing w:val="20"/>
          <w:w w:val="105"/>
          <w:sz w:val="20"/>
          <w:szCs w:val="20"/>
        </w:rPr>
        <w:t xml:space="preserve"> </w:t>
      </w:r>
      <w:r w:rsidRPr="00005DA0">
        <w:rPr>
          <w:color w:val="000000"/>
          <w:w w:val="105"/>
          <w:sz w:val="20"/>
          <w:szCs w:val="20"/>
        </w:rPr>
        <w:t>«Уроки</w:t>
      </w:r>
      <w:r w:rsidRPr="00005DA0">
        <w:rPr>
          <w:color w:val="000000"/>
          <w:spacing w:val="19"/>
          <w:w w:val="105"/>
          <w:sz w:val="20"/>
          <w:szCs w:val="20"/>
        </w:rPr>
        <w:t xml:space="preserve"> </w:t>
      </w:r>
      <w:r w:rsidRPr="00005DA0">
        <w:rPr>
          <w:color w:val="000000"/>
          <w:w w:val="105"/>
          <w:sz w:val="20"/>
          <w:szCs w:val="20"/>
        </w:rPr>
        <w:t>французского».</w:t>
      </w:r>
    </w:p>
    <w:p w14:paraId="6F5614F4" w14:textId="77777777" w:rsidR="005B2FBF" w:rsidRPr="00005DA0" w:rsidRDefault="00005DA0" w:rsidP="00005DA0">
      <w:pPr>
        <w:ind w:firstLine="567"/>
        <w:jc w:val="both"/>
        <w:rPr>
          <w:color w:val="000000"/>
          <w:sz w:val="20"/>
          <w:szCs w:val="20"/>
        </w:rPr>
      </w:pPr>
      <w:r w:rsidRPr="007656C1">
        <w:rPr>
          <w:b/>
          <w:sz w:val="20"/>
        </w:rPr>
        <w:t>Произведения отечественных писателей на тему взросления человека</w:t>
      </w:r>
      <w:r w:rsidRPr="007656C1">
        <w:rPr>
          <w:b/>
          <w:color w:val="000000"/>
          <w:w w:val="110"/>
          <w:sz w:val="18"/>
          <w:szCs w:val="20"/>
        </w:rPr>
        <w:t xml:space="preserve"> </w:t>
      </w:r>
      <w:r w:rsidRPr="00005DA0">
        <w:rPr>
          <w:color w:val="000000"/>
          <w:w w:val="110"/>
          <w:sz w:val="20"/>
          <w:szCs w:val="20"/>
        </w:rPr>
        <w:t>(не менее двух). Например, Р. П. Погодин. «Кирпи</w:t>
      </w:r>
      <w:r w:rsidR="00FF1F96">
        <w:rPr>
          <w:color w:val="000000"/>
          <w:w w:val="110"/>
          <w:sz w:val="20"/>
          <w:szCs w:val="20"/>
        </w:rPr>
        <w:t>ч</w:t>
      </w:r>
      <w:r w:rsidRPr="00005DA0">
        <w:rPr>
          <w:color w:val="000000"/>
          <w:w w:val="110"/>
          <w:sz w:val="20"/>
          <w:szCs w:val="20"/>
        </w:rPr>
        <w:t>ные</w:t>
      </w:r>
      <w:r w:rsidRPr="00005DA0">
        <w:rPr>
          <w:color w:val="000000"/>
          <w:spacing w:val="1"/>
          <w:w w:val="110"/>
          <w:sz w:val="20"/>
          <w:szCs w:val="20"/>
        </w:rPr>
        <w:t xml:space="preserve"> </w:t>
      </w:r>
      <w:r w:rsidRPr="00005DA0">
        <w:rPr>
          <w:color w:val="000000"/>
          <w:w w:val="110"/>
          <w:sz w:val="20"/>
          <w:szCs w:val="20"/>
        </w:rPr>
        <w:t>острова»;</w:t>
      </w:r>
      <w:r w:rsidRPr="00005DA0">
        <w:rPr>
          <w:color w:val="000000"/>
          <w:spacing w:val="1"/>
          <w:w w:val="110"/>
          <w:sz w:val="20"/>
          <w:szCs w:val="20"/>
        </w:rPr>
        <w:t xml:space="preserve"> </w:t>
      </w:r>
      <w:r w:rsidRPr="00005DA0">
        <w:rPr>
          <w:color w:val="000000"/>
          <w:w w:val="110"/>
          <w:sz w:val="20"/>
          <w:szCs w:val="20"/>
        </w:rPr>
        <w:t>Р.</w:t>
      </w:r>
      <w:r w:rsidRPr="00005DA0">
        <w:rPr>
          <w:color w:val="000000"/>
          <w:spacing w:val="1"/>
          <w:w w:val="110"/>
          <w:sz w:val="20"/>
          <w:szCs w:val="20"/>
        </w:rPr>
        <w:t xml:space="preserve"> </w:t>
      </w:r>
      <w:r w:rsidRPr="00005DA0">
        <w:rPr>
          <w:color w:val="000000"/>
          <w:w w:val="110"/>
          <w:sz w:val="20"/>
          <w:szCs w:val="20"/>
        </w:rPr>
        <w:t>И.</w:t>
      </w:r>
      <w:r w:rsidRPr="00005DA0">
        <w:rPr>
          <w:color w:val="000000"/>
          <w:spacing w:val="1"/>
          <w:w w:val="110"/>
          <w:sz w:val="20"/>
          <w:szCs w:val="20"/>
        </w:rPr>
        <w:t xml:space="preserve"> </w:t>
      </w:r>
      <w:r w:rsidRPr="00005DA0">
        <w:rPr>
          <w:color w:val="000000"/>
          <w:w w:val="110"/>
          <w:sz w:val="20"/>
          <w:szCs w:val="20"/>
        </w:rPr>
        <w:t>Фраерман.</w:t>
      </w:r>
      <w:r w:rsidRPr="00005DA0">
        <w:rPr>
          <w:color w:val="000000"/>
          <w:spacing w:val="1"/>
          <w:w w:val="110"/>
          <w:sz w:val="20"/>
          <w:szCs w:val="20"/>
        </w:rPr>
        <w:t xml:space="preserve"> </w:t>
      </w:r>
      <w:r w:rsidRPr="00005DA0">
        <w:rPr>
          <w:color w:val="000000"/>
          <w:w w:val="110"/>
          <w:sz w:val="20"/>
          <w:szCs w:val="20"/>
        </w:rPr>
        <w:t>«Дикая</w:t>
      </w:r>
      <w:r w:rsidRPr="00005DA0">
        <w:rPr>
          <w:color w:val="000000"/>
          <w:spacing w:val="1"/>
          <w:w w:val="110"/>
          <w:sz w:val="20"/>
          <w:szCs w:val="20"/>
        </w:rPr>
        <w:t xml:space="preserve"> </w:t>
      </w:r>
      <w:r w:rsidRPr="00005DA0">
        <w:rPr>
          <w:color w:val="000000"/>
          <w:w w:val="110"/>
          <w:sz w:val="20"/>
          <w:szCs w:val="20"/>
        </w:rPr>
        <w:t>собака</w:t>
      </w:r>
      <w:r w:rsidRPr="00005DA0">
        <w:rPr>
          <w:color w:val="000000"/>
          <w:spacing w:val="1"/>
          <w:w w:val="110"/>
          <w:sz w:val="20"/>
          <w:szCs w:val="20"/>
        </w:rPr>
        <w:t xml:space="preserve"> </w:t>
      </w:r>
      <w:r w:rsidRPr="00005DA0">
        <w:rPr>
          <w:color w:val="000000"/>
          <w:w w:val="110"/>
          <w:sz w:val="20"/>
          <w:szCs w:val="20"/>
        </w:rPr>
        <w:t>Динго,</w:t>
      </w:r>
      <w:r w:rsidR="00D87583">
        <w:rPr>
          <w:color w:val="000000"/>
          <w:w w:val="110"/>
          <w:sz w:val="20"/>
          <w:szCs w:val="20"/>
        </w:rPr>
        <w:t xml:space="preserve"> </w:t>
      </w:r>
      <w:r w:rsidRPr="00005DA0">
        <w:rPr>
          <w:color w:val="000000"/>
          <w:w w:val="110"/>
          <w:sz w:val="20"/>
          <w:szCs w:val="20"/>
        </w:rPr>
        <w:t>или</w:t>
      </w:r>
      <w:r w:rsidR="00D87583">
        <w:rPr>
          <w:color w:val="000000"/>
          <w:w w:val="110"/>
          <w:sz w:val="20"/>
          <w:szCs w:val="20"/>
        </w:rPr>
        <w:t xml:space="preserve"> </w:t>
      </w:r>
      <w:r w:rsidR="00FF1F96">
        <w:rPr>
          <w:color w:val="000000"/>
          <w:w w:val="110"/>
          <w:sz w:val="20"/>
          <w:szCs w:val="20"/>
        </w:rPr>
        <w:t>По</w:t>
      </w:r>
      <w:r w:rsidRPr="00005DA0">
        <w:rPr>
          <w:color w:val="000000"/>
          <w:w w:val="110"/>
          <w:sz w:val="20"/>
          <w:szCs w:val="20"/>
        </w:rPr>
        <w:t>весть</w:t>
      </w:r>
      <w:r w:rsidRPr="00005DA0">
        <w:rPr>
          <w:color w:val="000000"/>
          <w:spacing w:val="25"/>
          <w:w w:val="110"/>
          <w:sz w:val="20"/>
          <w:szCs w:val="20"/>
        </w:rPr>
        <w:t xml:space="preserve"> </w:t>
      </w:r>
      <w:r w:rsidRPr="00005DA0">
        <w:rPr>
          <w:color w:val="000000"/>
          <w:w w:val="110"/>
          <w:sz w:val="20"/>
          <w:szCs w:val="20"/>
        </w:rPr>
        <w:t>о</w:t>
      </w:r>
      <w:r w:rsidR="00D87583">
        <w:rPr>
          <w:color w:val="000000"/>
          <w:w w:val="110"/>
          <w:sz w:val="20"/>
          <w:szCs w:val="20"/>
        </w:rPr>
        <w:t xml:space="preserve"> </w:t>
      </w:r>
      <w:r w:rsidRPr="00005DA0">
        <w:rPr>
          <w:color w:val="000000"/>
          <w:w w:val="110"/>
          <w:sz w:val="20"/>
          <w:szCs w:val="20"/>
        </w:rPr>
        <w:t>первой</w:t>
      </w:r>
      <w:r w:rsidR="00D87583">
        <w:rPr>
          <w:color w:val="000000"/>
          <w:w w:val="110"/>
          <w:sz w:val="20"/>
          <w:szCs w:val="20"/>
        </w:rPr>
        <w:t xml:space="preserve"> </w:t>
      </w:r>
      <w:r w:rsidRPr="00005DA0">
        <w:rPr>
          <w:color w:val="000000"/>
          <w:w w:val="110"/>
          <w:sz w:val="20"/>
          <w:szCs w:val="20"/>
        </w:rPr>
        <w:t>любви»;</w:t>
      </w:r>
      <w:r w:rsidR="00D87583">
        <w:rPr>
          <w:color w:val="000000"/>
          <w:w w:val="110"/>
          <w:sz w:val="20"/>
          <w:szCs w:val="20"/>
        </w:rPr>
        <w:t xml:space="preserve"> </w:t>
      </w:r>
      <w:r w:rsidRPr="00005DA0">
        <w:rPr>
          <w:color w:val="000000"/>
          <w:w w:val="110"/>
          <w:sz w:val="20"/>
          <w:szCs w:val="20"/>
        </w:rPr>
        <w:t>Ю.</w:t>
      </w:r>
      <w:r w:rsidR="00D87583">
        <w:rPr>
          <w:color w:val="000000"/>
          <w:w w:val="110"/>
          <w:sz w:val="20"/>
          <w:szCs w:val="20"/>
        </w:rPr>
        <w:t xml:space="preserve"> </w:t>
      </w:r>
      <w:r w:rsidRPr="00005DA0">
        <w:rPr>
          <w:color w:val="000000"/>
          <w:w w:val="110"/>
          <w:sz w:val="20"/>
          <w:szCs w:val="20"/>
        </w:rPr>
        <w:t>И.</w:t>
      </w:r>
      <w:r w:rsidR="00D87583">
        <w:rPr>
          <w:color w:val="000000"/>
          <w:w w:val="110"/>
          <w:sz w:val="20"/>
          <w:szCs w:val="20"/>
        </w:rPr>
        <w:t xml:space="preserve"> </w:t>
      </w:r>
      <w:r w:rsidRPr="00005DA0">
        <w:rPr>
          <w:color w:val="000000"/>
          <w:w w:val="110"/>
          <w:sz w:val="20"/>
          <w:szCs w:val="20"/>
        </w:rPr>
        <w:t>Коваль.</w:t>
      </w:r>
      <w:r w:rsidR="00D87583">
        <w:rPr>
          <w:color w:val="000000"/>
          <w:w w:val="110"/>
          <w:sz w:val="20"/>
          <w:szCs w:val="20"/>
        </w:rPr>
        <w:t xml:space="preserve"> </w:t>
      </w:r>
      <w:r w:rsidRPr="00005DA0">
        <w:rPr>
          <w:color w:val="000000"/>
          <w:w w:val="110"/>
          <w:sz w:val="20"/>
          <w:szCs w:val="20"/>
        </w:rPr>
        <w:t>«Самая</w:t>
      </w:r>
      <w:r w:rsidR="00D87583">
        <w:rPr>
          <w:color w:val="000000"/>
          <w:w w:val="110"/>
          <w:sz w:val="20"/>
          <w:szCs w:val="20"/>
        </w:rPr>
        <w:t xml:space="preserve"> </w:t>
      </w:r>
      <w:r w:rsidRPr="00005DA0">
        <w:rPr>
          <w:color w:val="000000"/>
          <w:w w:val="115"/>
          <w:sz w:val="20"/>
          <w:szCs w:val="20"/>
        </w:rPr>
        <w:t>лёгкая</w:t>
      </w:r>
      <w:r w:rsidR="00D87583">
        <w:rPr>
          <w:color w:val="000000"/>
          <w:w w:val="115"/>
          <w:sz w:val="20"/>
          <w:szCs w:val="20"/>
        </w:rPr>
        <w:t xml:space="preserve"> </w:t>
      </w:r>
      <w:r w:rsidRPr="00005DA0">
        <w:rPr>
          <w:color w:val="000000"/>
          <w:w w:val="110"/>
          <w:sz w:val="20"/>
          <w:szCs w:val="20"/>
        </w:rPr>
        <w:t>лодка</w:t>
      </w:r>
      <w:r w:rsidRPr="00005DA0">
        <w:rPr>
          <w:color w:val="000000"/>
          <w:spacing w:val="-53"/>
          <w:w w:val="110"/>
          <w:sz w:val="20"/>
          <w:szCs w:val="20"/>
        </w:rPr>
        <w:t xml:space="preserve"> </w:t>
      </w:r>
      <w:r w:rsidRPr="00005DA0">
        <w:rPr>
          <w:color w:val="000000"/>
          <w:w w:val="110"/>
          <w:sz w:val="20"/>
          <w:szCs w:val="20"/>
        </w:rPr>
        <w:t>в</w:t>
      </w:r>
      <w:r w:rsidRPr="00005DA0">
        <w:rPr>
          <w:color w:val="000000"/>
          <w:spacing w:val="-7"/>
          <w:w w:val="110"/>
          <w:sz w:val="20"/>
          <w:szCs w:val="20"/>
        </w:rPr>
        <w:t xml:space="preserve"> </w:t>
      </w:r>
      <w:r w:rsidRPr="00005DA0">
        <w:rPr>
          <w:color w:val="000000"/>
          <w:w w:val="110"/>
          <w:sz w:val="20"/>
          <w:szCs w:val="20"/>
        </w:rPr>
        <w:t>мире»</w:t>
      </w:r>
      <w:r w:rsidRPr="00005DA0">
        <w:rPr>
          <w:color w:val="000000"/>
          <w:spacing w:val="-6"/>
          <w:w w:val="110"/>
          <w:sz w:val="20"/>
          <w:szCs w:val="20"/>
        </w:rPr>
        <w:t xml:space="preserve"> </w:t>
      </w:r>
      <w:r w:rsidRPr="00005DA0">
        <w:rPr>
          <w:color w:val="000000"/>
          <w:w w:val="110"/>
          <w:sz w:val="20"/>
          <w:szCs w:val="20"/>
        </w:rPr>
        <w:t>и</w:t>
      </w:r>
      <w:r w:rsidRPr="00005DA0">
        <w:rPr>
          <w:color w:val="000000"/>
          <w:spacing w:val="-6"/>
          <w:w w:val="110"/>
          <w:sz w:val="20"/>
          <w:szCs w:val="20"/>
        </w:rPr>
        <w:t xml:space="preserve"> </w:t>
      </w:r>
      <w:r w:rsidRPr="00005DA0">
        <w:rPr>
          <w:color w:val="000000"/>
          <w:w w:val="110"/>
          <w:sz w:val="20"/>
          <w:szCs w:val="20"/>
        </w:rPr>
        <w:t>др.</w:t>
      </w:r>
    </w:p>
    <w:p w14:paraId="546EB932" w14:textId="1F1FFC5F" w:rsidR="00FF1F96" w:rsidRPr="00FF1F96" w:rsidRDefault="00005DA0" w:rsidP="00FF1F96">
      <w:pPr>
        <w:ind w:firstLine="567"/>
        <w:jc w:val="both"/>
        <w:rPr>
          <w:color w:val="000000"/>
          <w:w w:val="115"/>
          <w:sz w:val="20"/>
          <w:szCs w:val="20"/>
        </w:rPr>
      </w:pPr>
      <w:r w:rsidRPr="007656C1">
        <w:rPr>
          <w:b/>
          <w:sz w:val="20"/>
        </w:rPr>
        <w:t xml:space="preserve">Произведения современных отечественных </w:t>
      </w:r>
      <w:r w:rsidR="00FF1F96" w:rsidRPr="007656C1">
        <w:rPr>
          <w:b/>
          <w:sz w:val="20"/>
        </w:rPr>
        <w:t>писателей-фан</w:t>
      </w:r>
      <w:r w:rsidRPr="007656C1">
        <w:rPr>
          <w:b/>
          <w:sz w:val="20"/>
        </w:rPr>
        <w:t>тастов</w:t>
      </w:r>
      <w:r w:rsidRPr="007656C1">
        <w:rPr>
          <w:b/>
          <w:color w:val="000000"/>
          <w:spacing w:val="-4"/>
          <w:w w:val="110"/>
          <w:sz w:val="18"/>
          <w:szCs w:val="20"/>
        </w:rPr>
        <w:t xml:space="preserve"> </w:t>
      </w:r>
      <w:r w:rsidRPr="00005DA0">
        <w:rPr>
          <w:color w:val="000000"/>
          <w:w w:val="115"/>
          <w:sz w:val="20"/>
          <w:szCs w:val="20"/>
        </w:rPr>
        <w:t>(не</w:t>
      </w:r>
      <w:r w:rsidRPr="00005DA0">
        <w:rPr>
          <w:color w:val="000000"/>
          <w:spacing w:val="-6"/>
          <w:w w:val="115"/>
          <w:sz w:val="20"/>
          <w:szCs w:val="20"/>
        </w:rPr>
        <w:t xml:space="preserve"> </w:t>
      </w:r>
      <w:r w:rsidRPr="00005DA0">
        <w:rPr>
          <w:color w:val="000000"/>
          <w:w w:val="115"/>
          <w:sz w:val="20"/>
          <w:szCs w:val="20"/>
        </w:rPr>
        <w:t>менее</w:t>
      </w:r>
      <w:r w:rsidRPr="00005DA0">
        <w:rPr>
          <w:color w:val="000000"/>
          <w:spacing w:val="-6"/>
          <w:w w:val="115"/>
          <w:sz w:val="20"/>
          <w:szCs w:val="20"/>
        </w:rPr>
        <w:t xml:space="preserve"> </w:t>
      </w:r>
      <w:r w:rsidRPr="00005DA0">
        <w:rPr>
          <w:color w:val="000000"/>
          <w:w w:val="115"/>
          <w:sz w:val="20"/>
          <w:szCs w:val="20"/>
        </w:rPr>
        <w:t>двух).</w:t>
      </w:r>
      <w:r w:rsidRPr="00005DA0">
        <w:rPr>
          <w:color w:val="000000"/>
          <w:spacing w:val="-7"/>
          <w:w w:val="115"/>
          <w:sz w:val="20"/>
          <w:szCs w:val="20"/>
        </w:rPr>
        <w:t xml:space="preserve"> </w:t>
      </w:r>
      <w:r w:rsidRPr="00005DA0">
        <w:rPr>
          <w:color w:val="000000"/>
          <w:w w:val="115"/>
          <w:sz w:val="20"/>
          <w:szCs w:val="20"/>
        </w:rPr>
        <w:t>Например,</w:t>
      </w:r>
      <w:r w:rsidRPr="00005DA0">
        <w:rPr>
          <w:color w:val="000000"/>
          <w:spacing w:val="-6"/>
          <w:w w:val="115"/>
          <w:sz w:val="20"/>
          <w:szCs w:val="20"/>
        </w:rPr>
        <w:t xml:space="preserve"> </w:t>
      </w:r>
      <w:r w:rsidRPr="00005DA0">
        <w:rPr>
          <w:color w:val="000000"/>
          <w:w w:val="115"/>
          <w:sz w:val="20"/>
          <w:szCs w:val="20"/>
        </w:rPr>
        <w:t>А.</w:t>
      </w:r>
      <w:r w:rsidRPr="00005DA0">
        <w:rPr>
          <w:color w:val="000000"/>
          <w:spacing w:val="-6"/>
          <w:w w:val="115"/>
          <w:sz w:val="20"/>
          <w:szCs w:val="20"/>
        </w:rPr>
        <w:t xml:space="preserve"> </w:t>
      </w:r>
      <w:r w:rsidRPr="00005DA0">
        <w:rPr>
          <w:color w:val="000000"/>
          <w:w w:val="115"/>
          <w:sz w:val="20"/>
          <w:szCs w:val="20"/>
        </w:rPr>
        <w:t>В.</w:t>
      </w:r>
      <w:r w:rsidRPr="00005DA0">
        <w:rPr>
          <w:color w:val="000000"/>
          <w:spacing w:val="-6"/>
          <w:w w:val="115"/>
          <w:sz w:val="20"/>
          <w:szCs w:val="20"/>
        </w:rPr>
        <w:t xml:space="preserve"> </w:t>
      </w:r>
      <w:r w:rsidRPr="00005DA0">
        <w:rPr>
          <w:color w:val="000000"/>
          <w:w w:val="115"/>
          <w:sz w:val="20"/>
          <w:szCs w:val="20"/>
        </w:rPr>
        <w:t>Жвалевский</w:t>
      </w:r>
      <w:r w:rsidRPr="00005DA0">
        <w:rPr>
          <w:color w:val="000000"/>
          <w:spacing w:val="-6"/>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Е.</w:t>
      </w:r>
      <w:r w:rsidRPr="00005DA0">
        <w:rPr>
          <w:color w:val="000000"/>
          <w:spacing w:val="-6"/>
          <w:w w:val="115"/>
          <w:sz w:val="20"/>
          <w:szCs w:val="20"/>
        </w:rPr>
        <w:t xml:space="preserve"> </w:t>
      </w:r>
      <w:r w:rsidRPr="00005DA0">
        <w:rPr>
          <w:color w:val="000000"/>
          <w:w w:val="115"/>
          <w:sz w:val="20"/>
          <w:szCs w:val="20"/>
        </w:rPr>
        <w:t>Б.</w:t>
      </w:r>
      <w:r w:rsidRPr="00005DA0">
        <w:rPr>
          <w:color w:val="000000"/>
          <w:spacing w:val="-6"/>
          <w:w w:val="115"/>
          <w:sz w:val="20"/>
          <w:szCs w:val="20"/>
        </w:rPr>
        <w:t xml:space="preserve"> </w:t>
      </w:r>
      <w:r w:rsidR="00FF1F96">
        <w:rPr>
          <w:color w:val="000000"/>
          <w:w w:val="115"/>
          <w:sz w:val="20"/>
          <w:szCs w:val="20"/>
        </w:rPr>
        <w:t>Па</w:t>
      </w:r>
      <w:r w:rsidRPr="00005DA0">
        <w:rPr>
          <w:color w:val="000000"/>
          <w:w w:val="115"/>
          <w:sz w:val="20"/>
          <w:szCs w:val="20"/>
        </w:rPr>
        <w:t xml:space="preserve">стернак. «Время всегда </w:t>
      </w:r>
      <w:r w:rsidRPr="00FF1F96">
        <w:rPr>
          <w:color w:val="000000"/>
          <w:w w:val="115"/>
          <w:sz w:val="20"/>
          <w:szCs w:val="20"/>
        </w:rPr>
        <w:t>хорошее»; В.</w:t>
      </w:r>
      <w:r w:rsidRPr="00FF1F96">
        <w:rPr>
          <w:color w:val="000000"/>
          <w:spacing w:val="-5"/>
          <w:w w:val="115"/>
          <w:sz w:val="20"/>
          <w:szCs w:val="20"/>
        </w:rPr>
        <w:t xml:space="preserve"> </w:t>
      </w:r>
      <w:r w:rsidRPr="00FF1F96">
        <w:rPr>
          <w:color w:val="000000"/>
          <w:w w:val="115"/>
          <w:sz w:val="20"/>
          <w:szCs w:val="20"/>
        </w:rPr>
        <w:t>В.</w:t>
      </w:r>
      <w:r w:rsidRPr="00FF1F96">
        <w:rPr>
          <w:color w:val="000000"/>
          <w:spacing w:val="-6"/>
          <w:w w:val="115"/>
          <w:sz w:val="20"/>
          <w:szCs w:val="20"/>
        </w:rPr>
        <w:t xml:space="preserve"> </w:t>
      </w:r>
      <w:r w:rsidRPr="00FF1F96">
        <w:rPr>
          <w:color w:val="000000"/>
          <w:w w:val="115"/>
          <w:sz w:val="20"/>
          <w:szCs w:val="20"/>
        </w:rPr>
        <w:t>Ледерман.</w:t>
      </w:r>
      <w:r w:rsidRPr="00FF1F96">
        <w:rPr>
          <w:color w:val="000000"/>
          <w:spacing w:val="-6"/>
          <w:w w:val="115"/>
          <w:sz w:val="20"/>
          <w:szCs w:val="20"/>
        </w:rPr>
        <w:t xml:space="preserve"> </w:t>
      </w:r>
      <w:r w:rsidRPr="00FF1F96">
        <w:rPr>
          <w:color w:val="000000"/>
          <w:w w:val="115"/>
          <w:sz w:val="20"/>
          <w:szCs w:val="20"/>
        </w:rPr>
        <w:t>«Календарь</w:t>
      </w:r>
      <w:r w:rsidRPr="00FF1F96">
        <w:rPr>
          <w:color w:val="000000"/>
          <w:spacing w:val="-5"/>
          <w:w w:val="115"/>
          <w:sz w:val="20"/>
          <w:szCs w:val="20"/>
        </w:rPr>
        <w:t xml:space="preserve"> </w:t>
      </w:r>
      <w:r w:rsidRPr="00FF1F96">
        <w:rPr>
          <w:color w:val="000000"/>
          <w:w w:val="115"/>
          <w:sz w:val="20"/>
          <w:szCs w:val="20"/>
        </w:rPr>
        <w:t>ма(й)я»</w:t>
      </w:r>
      <w:r w:rsidRPr="00FF1F96">
        <w:rPr>
          <w:color w:val="000000"/>
          <w:spacing w:val="-6"/>
          <w:w w:val="115"/>
          <w:sz w:val="20"/>
          <w:szCs w:val="20"/>
        </w:rPr>
        <w:t xml:space="preserve"> </w:t>
      </w:r>
      <w:r w:rsidRPr="00FF1F96">
        <w:rPr>
          <w:color w:val="000000"/>
          <w:w w:val="115"/>
          <w:sz w:val="20"/>
          <w:szCs w:val="20"/>
        </w:rPr>
        <w:t>и</w:t>
      </w:r>
      <w:r w:rsidRPr="00FF1F96">
        <w:rPr>
          <w:color w:val="000000"/>
          <w:spacing w:val="-6"/>
          <w:w w:val="115"/>
          <w:sz w:val="20"/>
          <w:szCs w:val="20"/>
        </w:rPr>
        <w:t xml:space="preserve"> </w:t>
      </w:r>
      <w:r w:rsidR="00FF1F96" w:rsidRPr="00FF1F96">
        <w:rPr>
          <w:color w:val="000000"/>
          <w:w w:val="115"/>
          <w:sz w:val="20"/>
          <w:szCs w:val="20"/>
        </w:rPr>
        <w:t>др.</w:t>
      </w:r>
    </w:p>
    <w:p w14:paraId="36C38403" w14:textId="77777777" w:rsidR="00FF1F96" w:rsidRPr="00FF1F96" w:rsidRDefault="00005DA0" w:rsidP="00FF1F96">
      <w:pPr>
        <w:ind w:firstLine="567"/>
        <w:jc w:val="both"/>
        <w:rPr>
          <w:color w:val="000000"/>
          <w:w w:val="115"/>
          <w:sz w:val="20"/>
          <w:szCs w:val="20"/>
        </w:rPr>
      </w:pPr>
      <w:r w:rsidRPr="00FF1F96">
        <w:rPr>
          <w:b/>
          <w:color w:val="000000"/>
          <w:sz w:val="20"/>
          <w:szCs w:val="20"/>
        </w:rPr>
        <w:t>Литература народов Российской Федерации</w:t>
      </w:r>
    </w:p>
    <w:p w14:paraId="05AC408F" w14:textId="77777777" w:rsidR="0073455B" w:rsidRDefault="00005DA0" w:rsidP="0073455B">
      <w:pPr>
        <w:ind w:firstLine="567"/>
        <w:jc w:val="both"/>
        <w:rPr>
          <w:color w:val="000000"/>
          <w:w w:val="115"/>
          <w:sz w:val="20"/>
          <w:szCs w:val="20"/>
        </w:rPr>
      </w:pPr>
      <w:r w:rsidRPr="00FF1F96">
        <w:rPr>
          <w:b/>
          <w:color w:val="000000"/>
          <w:sz w:val="20"/>
          <w:szCs w:val="20"/>
        </w:rPr>
        <w:t>Стихотворения</w:t>
      </w:r>
      <w:r w:rsidRPr="00FF1F96">
        <w:rPr>
          <w:b/>
          <w:color w:val="000000"/>
          <w:w w:val="110"/>
          <w:sz w:val="20"/>
          <w:szCs w:val="20"/>
        </w:rPr>
        <w:t xml:space="preserve"> </w:t>
      </w:r>
      <w:r w:rsidRPr="00FF1F96">
        <w:rPr>
          <w:color w:val="000000"/>
          <w:w w:val="110"/>
          <w:sz w:val="20"/>
          <w:szCs w:val="20"/>
        </w:rPr>
        <w:t xml:space="preserve">(два по выбору). Например, </w:t>
      </w:r>
      <w:r w:rsidRPr="00FF1F96">
        <w:rPr>
          <w:color w:val="000000"/>
          <w:w w:val="115"/>
          <w:sz w:val="20"/>
          <w:szCs w:val="20"/>
        </w:rPr>
        <w:t xml:space="preserve">М. Карим. </w:t>
      </w:r>
      <w:r w:rsidR="00FF1F96">
        <w:rPr>
          <w:color w:val="000000"/>
          <w:w w:val="110"/>
          <w:sz w:val="20"/>
          <w:szCs w:val="20"/>
        </w:rPr>
        <w:t>«Бес</w:t>
      </w:r>
      <w:r w:rsidRPr="00FF1F96">
        <w:rPr>
          <w:color w:val="000000"/>
          <w:w w:val="110"/>
          <w:sz w:val="20"/>
          <w:szCs w:val="20"/>
        </w:rPr>
        <w:t>смертие»</w:t>
      </w:r>
      <w:r w:rsidRPr="00FF1F96">
        <w:rPr>
          <w:color w:val="000000"/>
          <w:spacing w:val="31"/>
          <w:w w:val="110"/>
          <w:sz w:val="20"/>
          <w:szCs w:val="20"/>
        </w:rPr>
        <w:t xml:space="preserve"> </w:t>
      </w:r>
      <w:r w:rsidRPr="00FF1F96">
        <w:rPr>
          <w:color w:val="000000"/>
          <w:w w:val="110"/>
          <w:sz w:val="20"/>
          <w:szCs w:val="20"/>
        </w:rPr>
        <w:t>(фрагменты);</w:t>
      </w:r>
      <w:r w:rsidRPr="00FF1F96">
        <w:rPr>
          <w:color w:val="000000"/>
          <w:spacing w:val="31"/>
          <w:w w:val="110"/>
          <w:sz w:val="20"/>
          <w:szCs w:val="20"/>
        </w:rPr>
        <w:t xml:space="preserve"> </w:t>
      </w:r>
      <w:r w:rsidRPr="00FF1F96">
        <w:rPr>
          <w:color w:val="000000"/>
          <w:w w:val="110"/>
          <w:sz w:val="20"/>
          <w:szCs w:val="20"/>
        </w:rPr>
        <w:t>Г.</w:t>
      </w:r>
      <w:r w:rsidR="00D87583" w:rsidRPr="00FF1F96">
        <w:rPr>
          <w:color w:val="000000"/>
          <w:w w:val="110"/>
          <w:sz w:val="20"/>
          <w:szCs w:val="20"/>
        </w:rPr>
        <w:t xml:space="preserve"> </w:t>
      </w:r>
      <w:r w:rsidRPr="00FF1F96">
        <w:rPr>
          <w:color w:val="000000"/>
          <w:w w:val="115"/>
          <w:sz w:val="20"/>
          <w:szCs w:val="20"/>
        </w:rPr>
        <w:t>Тукай.</w:t>
      </w:r>
      <w:r w:rsidR="00D87583" w:rsidRPr="00FF1F96">
        <w:rPr>
          <w:color w:val="000000"/>
          <w:w w:val="115"/>
          <w:sz w:val="20"/>
          <w:szCs w:val="20"/>
        </w:rPr>
        <w:t xml:space="preserve"> </w:t>
      </w:r>
      <w:r w:rsidRPr="00FF1F96">
        <w:rPr>
          <w:color w:val="000000"/>
          <w:w w:val="110"/>
          <w:sz w:val="20"/>
          <w:szCs w:val="20"/>
        </w:rPr>
        <w:t>«Родная</w:t>
      </w:r>
      <w:r w:rsidR="00D87583" w:rsidRPr="00FF1F96">
        <w:rPr>
          <w:color w:val="000000"/>
          <w:w w:val="110"/>
          <w:sz w:val="20"/>
          <w:szCs w:val="20"/>
        </w:rPr>
        <w:t xml:space="preserve"> </w:t>
      </w:r>
      <w:r w:rsidRPr="00FF1F96">
        <w:rPr>
          <w:color w:val="000000"/>
          <w:w w:val="110"/>
          <w:sz w:val="20"/>
          <w:szCs w:val="20"/>
        </w:rPr>
        <w:t>деревня»,</w:t>
      </w:r>
      <w:r w:rsidR="00D87583" w:rsidRPr="00FF1F96">
        <w:rPr>
          <w:color w:val="000000"/>
          <w:w w:val="110"/>
          <w:sz w:val="20"/>
          <w:szCs w:val="20"/>
        </w:rPr>
        <w:t xml:space="preserve"> </w:t>
      </w:r>
      <w:r w:rsidRPr="00FF1F96">
        <w:rPr>
          <w:color w:val="000000"/>
          <w:w w:val="110"/>
          <w:sz w:val="20"/>
          <w:szCs w:val="20"/>
        </w:rPr>
        <w:t>«Книга»;</w:t>
      </w:r>
      <w:r w:rsidRPr="00FF1F96">
        <w:rPr>
          <w:color w:val="000000"/>
          <w:spacing w:val="-53"/>
          <w:w w:val="110"/>
          <w:sz w:val="20"/>
          <w:szCs w:val="20"/>
        </w:rPr>
        <w:t xml:space="preserve"> </w:t>
      </w:r>
      <w:r w:rsidRPr="00FF1F96">
        <w:rPr>
          <w:color w:val="000000"/>
          <w:w w:val="110"/>
          <w:sz w:val="20"/>
          <w:szCs w:val="20"/>
        </w:rPr>
        <w:t>К.</w:t>
      </w:r>
      <w:r w:rsidRPr="00FF1F96">
        <w:rPr>
          <w:color w:val="000000"/>
          <w:spacing w:val="46"/>
          <w:w w:val="110"/>
          <w:sz w:val="20"/>
          <w:szCs w:val="20"/>
        </w:rPr>
        <w:t xml:space="preserve"> </w:t>
      </w:r>
      <w:r w:rsidRPr="00FF1F96">
        <w:rPr>
          <w:color w:val="000000"/>
          <w:w w:val="110"/>
          <w:sz w:val="20"/>
          <w:szCs w:val="20"/>
        </w:rPr>
        <w:t>Кулиев.</w:t>
      </w:r>
      <w:r w:rsidRPr="00FF1F96">
        <w:rPr>
          <w:color w:val="000000"/>
          <w:spacing w:val="46"/>
          <w:w w:val="110"/>
          <w:sz w:val="20"/>
          <w:szCs w:val="20"/>
        </w:rPr>
        <w:t xml:space="preserve"> </w:t>
      </w:r>
      <w:r w:rsidRPr="00FF1F96">
        <w:rPr>
          <w:color w:val="000000"/>
          <w:w w:val="110"/>
          <w:sz w:val="20"/>
          <w:szCs w:val="20"/>
        </w:rPr>
        <w:t>«Когда</w:t>
      </w:r>
      <w:r w:rsidRPr="00FF1F96">
        <w:rPr>
          <w:color w:val="000000"/>
          <w:spacing w:val="46"/>
          <w:w w:val="110"/>
          <w:sz w:val="20"/>
          <w:szCs w:val="20"/>
        </w:rPr>
        <w:t xml:space="preserve"> </w:t>
      </w:r>
      <w:r w:rsidRPr="00FF1F96">
        <w:rPr>
          <w:color w:val="000000"/>
          <w:w w:val="110"/>
          <w:sz w:val="20"/>
          <w:szCs w:val="20"/>
        </w:rPr>
        <w:t>на</w:t>
      </w:r>
      <w:r w:rsidRPr="00FF1F96">
        <w:rPr>
          <w:color w:val="000000"/>
          <w:spacing w:val="47"/>
          <w:w w:val="110"/>
          <w:sz w:val="20"/>
          <w:szCs w:val="20"/>
        </w:rPr>
        <w:t xml:space="preserve"> </w:t>
      </w:r>
      <w:r w:rsidRPr="00FF1F96">
        <w:rPr>
          <w:color w:val="000000"/>
          <w:w w:val="110"/>
          <w:sz w:val="20"/>
          <w:szCs w:val="20"/>
        </w:rPr>
        <w:t>меня</w:t>
      </w:r>
      <w:r w:rsidRPr="00FF1F96">
        <w:rPr>
          <w:color w:val="000000"/>
          <w:spacing w:val="46"/>
          <w:w w:val="110"/>
          <w:sz w:val="20"/>
          <w:szCs w:val="20"/>
        </w:rPr>
        <w:t xml:space="preserve"> </w:t>
      </w:r>
      <w:r w:rsidRPr="00FF1F96">
        <w:rPr>
          <w:color w:val="000000"/>
          <w:w w:val="110"/>
          <w:sz w:val="20"/>
          <w:szCs w:val="20"/>
        </w:rPr>
        <w:t>навалилась</w:t>
      </w:r>
      <w:r w:rsidRPr="00FF1F96">
        <w:rPr>
          <w:color w:val="000000"/>
          <w:spacing w:val="46"/>
          <w:w w:val="110"/>
          <w:sz w:val="20"/>
          <w:szCs w:val="20"/>
        </w:rPr>
        <w:t xml:space="preserve"> </w:t>
      </w:r>
      <w:r w:rsidRPr="00FF1F96">
        <w:rPr>
          <w:color w:val="000000"/>
          <w:w w:val="110"/>
          <w:sz w:val="20"/>
          <w:szCs w:val="20"/>
        </w:rPr>
        <w:t>беда…»,</w:t>
      </w:r>
      <w:r w:rsidRPr="00FF1F96">
        <w:rPr>
          <w:color w:val="000000"/>
          <w:spacing w:val="47"/>
          <w:w w:val="110"/>
          <w:sz w:val="20"/>
          <w:szCs w:val="20"/>
        </w:rPr>
        <w:t xml:space="preserve"> </w:t>
      </w:r>
      <w:r w:rsidRPr="00FF1F96">
        <w:rPr>
          <w:color w:val="000000"/>
          <w:w w:val="110"/>
          <w:sz w:val="20"/>
          <w:szCs w:val="20"/>
        </w:rPr>
        <w:t>«Каким</w:t>
      </w:r>
      <w:r w:rsidRPr="00FF1F96">
        <w:rPr>
          <w:color w:val="000000"/>
          <w:spacing w:val="46"/>
          <w:w w:val="110"/>
          <w:sz w:val="20"/>
          <w:szCs w:val="20"/>
        </w:rPr>
        <w:t xml:space="preserve"> </w:t>
      </w:r>
      <w:r w:rsidRPr="00FF1F96">
        <w:rPr>
          <w:color w:val="000000"/>
          <w:w w:val="110"/>
          <w:sz w:val="20"/>
          <w:szCs w:val="20"/>
        </w:rPr>
        <w:t>бы</w:t>
      </w:r>
      <w:r w:rsidRPr="00FF1F96">
        <w:rPr>
          <w:color w:val="000000"/>
          <w:spacing w:val="46"/>
          <w:w w:val="110"/>
          <w:sz w:val="20"/>
          <w:szCs w:val="20"/>
        </w:rPr>
        <w:t xml:space="preserve"> </w:t>
      </w:r>
      <w:r w:rsidR="00FF1F96">
        <w:rPr>
          <w:color w:val="000000"/>
          <w:w w:val="110"/>
          <w:sz w:val="20"/>
          <w:szCs w:val="20"/>
        </w:rPr>
        <w:t>ма</w:t>
      </w:r>
      <w:r w:rsidRPr="00FF1F96">
        <w:rPr>
          <w:color w:val="000000"/>
          <w:w w:val="110"/>
          <w:sz w:val="20"/>
          <w:szCs w:val="20"/>
        </w:rPr>
        <w:t>лым</w:t>
      </w:r>
      <w:r w:rsidRPr="00FF1F96">
        <w:rPr>
          <w:color w:val="000000"/>
          <w:spacing w:val="1"/>
          <w:w w:val="110"/>
          <w:sz w:val="20"/>
          <w:szCs w:val="20"/>
        </w:rPr>
        <w:t xml:space="preserve"> </w:t>
      </w:r>
      <w:r w:rsidRPr="00FF1F96">
        <w:rPr>
          <w:color w:val="000000"/>
          <w:w w:val="110"/>
          <w:sz w:val="20"/>
          <w:szCs w:val="20"/>
        </w:rPr>
        <w:t>ни</w:t>
      </w:r>
      <w:r w:rsidRPr="00FF1F96">
        <w:rPr>
          <w:color w:val="000000"/>
          <w:spacing w:val="2"/>
          <w:w w:val="110"/>
          <w:sz w:val="20"/>
          <w:szCs w:val="20"/>
        </w:rPr>
        <w:t xml:space="preserve"> </w:t>
      </w:r>
      <w:r w:rsidRPr="00FF1F96">
        <w:rPr>
          <w:color w:val="000000"/>
          <w:w w:val="110"/>
          <w:sz w:val="20"/>
          <w:szCs w:val="20"/>
        </w:rPr>
        <w:t>был</w:t>
      </w:r>
      <w:r w:rsidRPr="00FF1F96">
        <w:rPr>
          <w:color w:val="000000"/>
          <w:spacing w:val="2"/>
          <w:w w:val="110"/>
          <w:sz w:val="20"/>
          <w:szCs w:val="20"/>
        </w:rPr>
        <w:t xml:space="preserve"> </w:t>
      </w:r>
      <w:r w:rsidRPr="00FF1F96">
        <w:rPr>
          <w:color w:val="000000"/>
          <w:w w:val="110"/>
          <w:sz w:val="20"/>
          <w:szCs w:val="20"/>
        </w:rPr>
        <w:t>мой</w:t>
      </w:r>
      <w:r w:rsidRPr="00FF1F96">
        <w:rPr>
          <w:color w:val="000000"/>
          <w:spacing w:val="2"/>
          <w:w w:val="110"/>
          <w:sz w:val="20"/>
          <w:szCs w:val="20"/>
        </w:rPr>
        <w:t xml:space="preserve"> </w:t>
      </w:r>
      <w:r w:rsidRPr="00FF1F96">
        <w:rPr>
          <w:color w:val="000000"/>
          <w:w w:val="110"/>
          <w:sz w:val="20"/>
          <w:szCs w:val="20"/>
        </w:rPr>
        <w:t>народ…»,</w:t>
      </w:r>
      <w:r w:rsidRPr="00FF1F96">
        <w:rPr>
          <w:color w:val="000000"/>
          <w:spacing w:val="1"/>
          <w:w w:val="110"/>
          <w:sz w:val="20"/>
          <w:szCs w:val="20"/>
        </w:rPr>
        <w:t xml:space="preserve"> </w:t>
      </w:r>
      <w:r w:rsidRPr="00FF1F96">
        <w:rPr>
          <w:color w:val="000000"/>
          <w:w w:val="110"/>
          <w:sz w:val="20"/>
          <w:szCs w:val="20"/>
        </w:rPr>
        <w:t>«Что</w:t>
      </w:r>
      <w:r w:rsidRPr="00FF1F96">
        <w:rPr>
          <w:color w:val="000000"/>
          <w:spacing w:val="2"/>
          <w:w w:val="110"/>
          <w:sz w:val="20"/>
          <w:szCs w:val="20"/>
        </w:rPr>
        <w:t xml:space="preserve"> </w:t>
      </w:r>
      <w:r w:rsidRPr="00FF1F96">
        <w:rPr>
          <w:color w:val="000000"/>
          <w:w w:val="110"/>
          <w:sz w:val="20"/>
          <w:szCs w:val="20"/>
        </w:rPr>
        <w:t>б</w:t>
      </w:r>
      <w:r w:rsidRPr="00FF1F96">
        <w:rPr>
          <w:color w:val="000000"/>
          <w:spacing w:val="2"/>
          <w:w w:val="110"/>
          <w:sz w:val="20"/>
          <w:szCs w:val="20"/>
        </w:rPr>
        <w:t xml:space="preserve"> </w:t>
      </w:r>
      <w:r w:rsidRPr="00FF1F96">
        <w:rPr>
          <w:color w:val="000000"/>
          <w:w w:val="110"/>
          <w:sz w:val="20"/>
          <w:szCs w:val="20"/>
        </w:rPr>
        <w:t>ни</w:t>
      </w:r>
      <w:r w:rsidRPr="00FF1F96">
        <w:rPr>
          <w:color w:val="000000"/>
          <w:spacing w:val="2"/>
          <w:w w:val="110"/>
          <w:sz w:val="20"/>
          <w:szCs w:val="20"/>
        </w:rPr>
        <w:t xml:space="preserve"> </w:t>
      </w:r>
      <w:r w:rsidRPr="00FF1F96">
        <w:rPr>
          <w:color w:val="000000"/>
          <w:w w:val="110"/>
          <w:sz w:val="20"/>
          <w:szCs w:val="20"/>
        </w:rPr>
        <w:t>делалось</w:t>
      </w:r>
      <w:r w:rsidRPr="00FF1F96">
        <w:rPr>
          <w:color w:val="000000"/>
          <w:spacing w:val="1"/>
          <w:w w:val="110"/>
          <w:sz w:val="20"/>
          <w:szCs w:val="20"/>
        </w:rPr>
        <w:t xml:space="preserve"> </w:t>
      </w:r>
      <w:r w:rsidRPr="00FF1F96">
        <w:rPr>
          <w:color w:val="000000"/>
          <w:w w:val="110"/>
          <w:sz w:val="20"/>
          <w:szCs w:val="20"/>
        </w:rPr>
        <w:t>на</w:t>
      </w:r>
      <w:r w:rsidRPr="00FF1F96">
        <w:rPr>
          <w:color w:val="000000"/>
          <w:spacing w:val="2"/>
          <w:w w:val="110"/>
          <w:sz w:val="20"/>
          <w:szCs w:val="20"/>
        </w:rPr>
        <w:t xml:space="preserve"> </w:t>
      </w:r>
      <w:r w:rsidRPr="00FF1F96">
        <w:rPr>
          <w:color w:val="000000"/>
          <w:w w:val="110"/>
          <w:sz w:val="20"/>
          <w:szCs w:val="20"/>
        </w:rPr>
        <w:t>свете…».</w:t>
      </w:r>
    </w:p>
    <w:p w14:paraId="3C355CC8" w14:textId="77777777" w:rsidR="005B2FBF" w:rsidRPr="0073455B" w:rsidRDefault="00005DA0" w:rsidP="0073455B">
      <w:pPr>
        <w:ind w:firstLine="567"/>
        <w:jc w:val="both"/>
        <w:rPr>
          <w:color w:val="000000"/>
          <w:w w:val="115"/>
          <w:sz w:val="20"/>
          <w:szCs w:val="20"/>
        </w:rPr>
      </w:pPr>
      <w:r w:rsidRPr="0073455B">
        <w:rPr>
          <w:b/>
          <w:color w:val="000000"/>
          <w:sz w:val="20"/>
        </w:rPr>
        <w:t>Зарубежная литература</w:t>
      </w:r>
    </w:p>
    <w:p w14:paraId="66352C49" w14:textId="77777777" w:rsidR="005B2FBF" w:rsidRPr="00005DA0" w:rsidRDefault="00005DA0" w:rsidP="00005DA0">
      <w:pPr>
        <w:ind w:firstLine="567"/>
        <w:jc w:val="both"/>
        <w:rPr>
          <w:color w:val="000000"/>
          <w:sz w:val="20"/>
          <w:szCs w:val="20"/>
        </w:rPr>
      </w:pPr>
      <w:r w:rsidRPr="00005DA0">
        <w:rPr>
          <w:b/>
          <w:color w:val="000000"/>
          <w:w w:val="110"/>
          <w:sz w:val="20"/>
          <w:szCs w:val="20"/>
        </w:rPr>
        <w:t>Д.</w:t>
      </w:r>
      <w:r w:rsidRPr="00005DA0">
        <w:rPr>
          <w:b/>
          <w:color w:val="000000"/>
          <w:spacing w:val="-4"/>
          <w:w w:val="110"/>
          <w:sz w:val="20"/>
          <w:szCs w:val="20"/>
        </w:rPr>
        <w:t xml:space="preserve"> </w:t>
      </w:r>
      <w:r w:rsidRPr="00005DA0">
        <w:rPr>
          <w:b/>
          <w:color w:val="000000"/>
          <w:w w:val="110"/>
          <w:sz w:val="20"/>
          <w:szCs w:val="20"/>
        </w:rPr>
        <w:t>Дефо.</w:t>
      </w:r>
      <w:r w:rsidRPr="00005DA0">
        <w:rPr>
          <w:b/>
          <w:color w:val="000000"/>
          <w:spacing w:val="-4"/>
          <w:w w:val="110"/>
          <w:sz w:val="20"/>
          <w:szCs w:val="20"/>
        </w:rPr>
        <w:t xml:space="preserve"> </w:t>
      </w:r>
      <w:r w:rsidRPr="00005DA0">
        <w:rPr>
          <w:color w:val="000000"/>
          <w:w w:val="110"/>
          <w:sz w:val="20"/>
          <w:szCs w:val="20"/>
        </w:rPr>
        <w:t>«Робинзон</w:t>
      </w:r>
      <w:r w:rsidRPr="00005DA0">
        <w:rPr>
          <w:color w:val="000000"/>
          <w:spacing w:val="-3"/>
          <w:w w:val="110"/>
          <w:sz w:val="20"/>
          <w:szCs w:val="20"/>
        </w:rPr>
        <w:t xml:space="preserve"> </w:t>
      </w:r>
      <w:r w:rsidRPr="00005DA0">
        <w:rPr>
          <w:color w:val="000000"/>
          <w:w w:val="110"/>
          <w:sz w:val="20"/>
          <w:szCs w:val="20"/>
        </w:rPr>
        <w:t>Крузо»</w:t>
      </w:r>
      <w:r w:rsidRPr="00005DA0">
        <w:rPr>
          <w:color w:val="000000"/>
          <w:spacing w:val="-3"/>
          <w:w w:val="110"/>
          <w:sz w:val="20"/>
          <w:szCs w:val="20"/>
        </w:rPr>
        <w:t xml:space="preserve"> </w:t>
      </w:r>
      <w:r w:rsidRPr="00005DA0">
        <w:rPr>
          <w:color w:val="000000"/>
          <w:w w:val="110"/>
          <w:sz w:val="20"/>
          <w:szCs w:val="20"/>
        </w:rPr>
        <w:t>(главы</w:t>
      </w:r>
      <w:r w:rsidRPr="00005DA0">
        <w:rPr>
          <w:color w:val="000000"/>
          <w:spacing w:val="-3"/>
          <w:w w:val="110"/>
          <w:sz w:val="20"/>
          <w:szCs w:val="20"/>
        </w:rPr>
        <w:t xml:space="preserve"> </w:t>
      </w:r>
      <w:r w:rsidRPr="00005DA0">
        <w:rPr>
          <w:color w:val="000000"/>
          <w:w w:val="110"/>
          <w:sz w:val="20"/>
          <w:szCs w:val="20"/>
        </w:rPr>
        <w:t>по</w:t>
      </w:r>
      <w:r w:rsidRPr="00005DA0">
        <w:rPr>
          <w:color w:val="000000"/>
          <w:spacing w:val="-3"/>
          <w:w w:val="110"/>
          <w:sz w:val="20"/>
          <w:szCs w:val="20"/>
        </w:rPr>
        <w:t xml:space="preserve"> </w:t>
      </w:r>
      <w:r w:rsidRPr="00005DA0">
        <w:rPr>
          <w:color w:val="000000"/>
          <w:w w:val="110"/>
          <w:sz w:val="20"/>
          <w:szCs w:val="20"/>
        </w:rPr>
        <w:t>выбору).</w:t>
      </w:r>
    </w:p>
    <w:p w14:paraId="20F0DF3D" w14:textId="77777777" w:rsidR="005B2FBF" w:rsidRPr="00005DA0" w:rsidRDefault="00005DA0" w:rsidP="00005DA0">
      <w:pPr>
        <w:ind w:firstLine="567"/>
        <w:jc w:val="both"/>
        <w:rPr>
          <w:color w:val="000000"/>
          <w:sz w:val="20"/>
          <w:szCs w:val="20"/>
        </w:rPr>
      </w:pPr>
      <w:r w:rsidRPr="00005DA0">
        <w:rPr>
          <w:b/>
          <w:color w:val="000000"/>
          <w:w w:val="110"/>
          <w:sz w:val="20"/>
          <w:szCs w:val="20"/>
        </w:rPr>
        <w:t>Дж.</w:t>
      </w:r>
      <w:r w:rsidRPr="00005DA0">
        <w:rPr>
          <w:b/>
          <w:color w:val="000000"/>
          <w:spacing w:val="-2"/>
          <w:w w:val="110"/>
          <w:sz w:val="20"/>
          <w:szCs w:val="20"/>
        </w:rPr>
        <w:t xml:space="preserve"> </w:t>
      </w:r>
      <w:r w:rsidRPr="00005DA0">
        <w:rPr>
          <w:b/>
          <w:color w:val="000000"/>
          <w:w w:val="110"/>
          <w:sz w:val="20"/>
          <w:szCs w:val="20"/>
        </w:rPr>
        <w:t>Свифт.</w:t>
      </w:r>
      <w:r w:rsidRPr="00005DA0">
        <w:rPr>
          <w:b/>
          <w:color w:val="000000"/>
          <w:spacing w:val="-1"/>
          <w:w w:val="110"/>
          <w:sz w:val="20"/>
          <w:szCs w:val="20"/>
        </w:rPr>
        <w:t xml:space="preserve"> </w:t>
      </w:r>
      <w:r w:rsidRPr="00005DA0">
        <w:rPr>
          <w:color w:val="000000"/>
          <w:w w:val="110"/>
          <w:sz w:val="20"/>
          <w:szCs w:val="20"/>
        </w:rPr>
        <w:t>«Путешествия Гулливера» (главы</w:t>
      </w:r>
      <w:r w:rsidRPr="00005DA0">
        <w:rPr>
          <w:color w:val="000000"/>
          <w:spacing w:val="1"/>
          <w:w w:val="110"/>
          <w:sz w:val="20"/>
          <w:szCs w:val="20"/>
        </w:rPr>
        <w:t xml:space="preserve"> </w:t>
      </w:r>
      <w:r w:rsidRPr="00005DA0">
        <w:rPr>
          <w:color w:val="000000"/>
          <w:w w:val="110"/>
          <w:sz w:val="20"/>
          <w:szCs w:val="20"/>
        </w:rPr>
        <w:t>по выбору).</w:t>
      </w:r>
    </w:p>
    <w:p w14:paraId="53B0DE28" w14:textId="77777777" w:rsidR="005B2FBF" w:rsidRPr="00005DA0" w:rsidRDefault="00005DA0" w:rsidP="00005DA0">
      <w:pPr>
        <w:ind w:firstLine="567"/>
        <w:jc w:val="both"/>
        <w:rPr>
          <w:color w:val="000000"/>
          <w:sz w:val="20"/>
          <w:szCs w:val="20"/>
        </w:rPr>
      </w:pPr>
      <w:r w:rsidRPr="00005DA0">
        <w:rPr>
          <w:b/>
          <w:color w:val="000000"/>
          <w:w w:val="95"/>
          <w:sz w:val="20"/>
          <w:szCs w:val="20"/>
        </w:rPr>
        <w:t>Произведения зарубежных писателей на тему взросления</w:t>
      </w:r>
      <w:r w:rsidRPr="00005DA0">
        <w:rPr>
          <w:b/>
          <w:color w:val="000000"/>
          <w:spacing w:val="1"/>
          <w:w w:val="95"/>
          <w:sz w:val="20"/>
          <w:szCs w:val="20"/>
        </w:rPr>
        <w:t xml:space="preserve"> </w:t>
      </w:r>
      <w:r w:rsidRPr="00005DA0">
        <w:rPr>
          <w:b/>
          <w:color w:val="000000"/>
          <w:w w:val="110"/>
          <w:sz w:val="20"/>
          <w:szCs w:val="20"/>
        </w:rPr>
        <w:t xml:space="preserve">человека </w:t>
      </w:r>
      <w:r w:rsidRPr="00005DA0">
        <w:rPr>
          <w:color w:val="000000"/>
          <w:w w:val="110"/>
          <w:sz w:val="20"/>
          <w:szCs w:val="20"/>
        </w:rPr>
        <w:t>(не менее двух). Например, Ж. Верн. «Дети капитана</w:t>
      </w:r>
      <w:r w:rsidRPr="00005DA0">
        <w:rPr>
          <w:color w:val="000000"/>
          <w:spacing w:val="1"/>
          <w:w w:val="110"/>
          <w:sz w:val="20"/>
          <w:szCs w:val="20"/>
        </w:rPr>
        <w:t xml:space="preserve"> </w:t>
      </w:r>
      <w:r w:rsidRPr="00005DA0">
        <w:rPr>
          <w:color w:val="000000"/>
          <w:w w:val="110"/>
          <w:sz w:val="20"/>
          <w:szCs w:val="20"/>
        </w:rPr>
        <w:t>Гранта»</w:t>
      </w:r>
      <w:r w:rsidRPr="00005DA0">
        <w:rPr>
          <w:color w:val="000000"/>
          <w:spacing w:val="38"/>
          <w:w w:val="110"/>
          <w:sz w:val="20"/>
          <w:szCs w:val="20"/>
        </w:rPr>
        <w:t xml:space="preserve"> </w:t>
      </w:r>
      <w:r w:rsidRPr="00005DA0">
        <w:rPr>
          <w:color w:val="000000"/>
          <w:w w:val="110"/>
          <w:sz w:val="20"/>
          <w:szCs w:val="20"/>
        </w:rPr>
        <w:t>(главы</w:t>
      </w:r>
      <w:r w:rsidRPr="00005DA0">
        <w:rPr>
          <w:color w:val="000000"/>
          <w:spacing w:val="39"/>
          <w:w w:val="110"/>
          <w:sz w:val="20"/>
          <w:szCs w:val="20"/>
        </w:rPr>
        <w:t xml:space="preserve"> </w:t>
      </w:r>
      <w:r w:rsidRPr="00005DA0">
        <w:rPr>
          <w:color w:val="000000"/>
          <w:w w:val="110"/>
          <w:sz w:val="20"/>
          <w:szCs w:val="20"/>
        </w:rPr>
        <w:t>по</w:t>
      </w:r>
      <w:r w:rsidRPr="00005DA0">
        <w:rPr>
          <w:color w:val="000000"/>
          <w:spacing w:val="39"/>
          <w:w w:val="110"/>
          <w:sz w:val="20"/>
          <w:szCs w:val="20"/>
        </w:rPr>
        <w:t xml:space="preserve"> </w:t>
      </w:r>
      <w:r w:rsidRPr="00005DA0">
        <w:rPr>
          <w:color w:val="000000"/>
          <w:w w:val="110"/>
          <w:sz w:val="20"/>
          <w:szCs w:val="20"/>
        </w:rPr>
        <w:t>выбору).</w:t>
      </w:r>
      <w:r w:rsidRPr="00005DA0">
        <w:rPr>
          <w:color w:val="000000"/>
          <w:spacing w:val="38"/>
          <w:w w:val="110"/>
          <w:sz w:val="20"/>
          <w:szCs w:val="20"/>
        </w:rPr>
        <w:t xml:space="preserve"> </w:t>
      </w:r>
      <w:r w:rsidRPr="00005DA0">
        <w:rPr>
          <w:color w:val="000000"/>
          <w:w w:val="110"/>
          <w:sz w:val="20"/>
          <w:szCs w:val="20"/>
        </w:rPr>
        <w:t>Х.</w:t>
      </w:r>
      <w:r w:rsidRPr="00005DA0">
        <w:rPr>
          <w:color w:val="000000"/>
          <w:spacing w:val="39"/>
          <w:w w:val="110"/>
          <w:sz w:val="20"/>
          <w:szCs w:val="20"/>
        </w:rPr>
        <w:t xml:space="preserve"> </w:t>
      </w:r>
      <w:r w:rsidRPr="00005DA0">
        <w:rPr>
          <w:color w:val="000000"/>
          <w:w w:val="110"/>
          <w:sz w:val="20"/>
          <w:szCs w:val="20"/>
        </w:rPr>
        <w:t>Ли.</w:t>
      </w:r>
      <w:r w:rsidRPr="00005DA0">
        <w:rPr>
          <w:color w:val="000000"/>
          <w:spacing w:val="39"/>
          <w:w w:val="110"/>
          <w:sz w:val="20"/>
          <w:szCs w:val="20"/>
        </w:rPr>
        <w:t xml:space="preserve"> </w:t>
      </w:r>
      <w:r w:rsidRPr="00005DA0">
        <w:rPr>
          <w:color w:val="000000"/>
          <w:w w:val="110"/>
          <w:sz w:val="20"/>
          <w:szCs w:val="20"/>
        </w:rPr>
        <w:t>«Убить</w:t>
      </w:r>
      <w:r w:rsidRPr="00005DA0">
        <w:rPr>
          <w:color w:val="000000"/>
          <w:spacing w:val="38"/>
          <w:w w:val="110"/>
          <w:sz w:val="20"/>
          <w:szCs w:val="20"/>
        </w:rPr>
        <w:t xml:space="preserve"> </w:t>
      </w:r>
      <w:r w:rsidRPr="00005DA0">
        <w:rPr>
          <w:color w:val="000000"/>
          <w:w w:val="110"/>
          <w:sz w:val="20"/>
          <w:szCs w:val="20"/>
        </w:rPr>
        <w:t>пересмешника»</w:t>
      </w:r>
      <w:r w:rsidRPr="00005DA0">
        <w:rPr>
          <w:color w:val="000000"/>
          <w:spacing w:val="39"/>
          <w:w w:val="110"/>
          <w:sz w:val="20"/>
          <w:szCs w:val="20"/>
        </w:rPr>
        <w:t xml:space="preserve"> </w:t>
      </w:r>
      <w:r w:rsidR="0073455B">
        <w:rPr>
          <w:color w:val="000000"/>
          <w:w w:val="110"/>
          <w:sz w:val="20"/>
          <w:szCs w:val="20"/>
        </w:rPr>
        <w:t>(гла</w:t>
      </w:r>
      <w:r w:rsidRPr="00005DA0">
        <w:rPr>
          <w:color w:val="000000"/>
          <w:w w:val="110"/>
          <w:sz w:val="20"/>
          <w:szCs w:val="20"/>
        </w:rPr>
        <w:t>вы</w:t>
      </w:r>
      <w:r w:rsidRPr="00005DA0">
        <w:rPr>
          <w:color w:val="000000"/>
          <w:spacing w:val="-7"/>
          <w:w w:val="110"/>
          <w:sz w:val="20"/>
          <w:szCs w:val="20"/>
        </w:rPr>
        <w:t xml:space="preserve"> </w:t>
      </w:r>
      <w:r w:rsidRPr="00005DA0">
        <w:rPr>
          <w:color w:val="000000"/>
          <w:w w:val="110"/>
          <w:sz w:val="20"/>
          <w:szCs w:val="20"/>
        </w:rPr>
        <w:t>по</w:t>
      </w:r>
      <w:r w:rsidRPr="00005DA0">
        <w:rPr>
          <w:color w:val="000000"/>
          <w:spacing w:val="-6"/>
          <w:w w:val="110"/>
          <w:sz w:val="20"/>
          <w:szCs w:val="20"/>
        </w:rPr>
        <w:t xml:space="preserve"> </w:t>
      </w:r>
      <w:r w:rsidRPr="00005DA0">
        <w:rPr>
          <w:color w:val="000000"/>
          <w:w w:val="110"/>
          <w:sz w:val="20"/>
          <w:szCs w:val="20"/>
        </w:rPr>
        <w:t>выбору)</w:t>
      </w:r>
      <w:r w:rsidRPr="00005DA0">
        <w:rPr>
          <w:color w:val="000000"/>
          <w:spacing w:val="-6"/>
          <w:w w:val="110"/>
          <w:sz w:val="20"/>
          <w:szCs w:val="20"/>
        </w:rPr>
        <w:t xml:space="preserve"> </w:t>
      </w:r>
      <w:r w:rsidRPr="00005DA0">
        <w:rPr>
          <w:color w:val="000000"/>
          <w:w w:val="110"/>
          <w:sz w:val="20"/>
          <w:szCs w:val="20"/>
        </w:rPr>
        <w:t>и</w:t>
      </w:r>
      <w:r w:rsidRPr="00005DA0">
        <w:rPr>
          <w:color w:val="000000"/>
          <w:spacing w:val="-6"/>
          <w:w w:val="110"/>
          <w:sz w:val="20"/>
          <w:szCs w:val="20"/>
        </w:rPr>
        <w:t xml:space="preserve"> </w:t>
      </w:r>
      <w:r w:rsidRPr="00005DA0">
        <w:rPr>
          <w:color w:val="000000"/>
          <w:w w:val="110"/>
          <w:sz w:val="20"/>
          <w:szCs w:val="20"/>
        </w:rPr>
        <w:t>др.</w:t>
      </w:r>
    </w:p>
    <w:p w14:paraId="43478ACF" w14:textId="77777777" w:rsidR="005B2FBF" w:rsidRPr="00005DA0" w:rsidRDefault="00005DA0" w:rsidP="00005DA0">
      <w:pPr>
        <w:ind w:firstLine="567"/>
        <w:jc w:val="both"/>
        <w:rPr>
          <w:color w:val="000000"/>
          <w:sz w:val="20"/>
          <w:szCs w:val="20"/>
        </w:rPr>
      </w:pPr>
      <w:r w:rsidRPr="007656C1">
        <w:rPr>
          <w:b/>
          <w:sz w:val="20"/>
        </w:rPr>
        <w:t xml:space="preserve">Произведения современных зарубежных </w:t>
      </w:r>
      <w:r w:rsidR="0073455B" w:rsidRPr="007656C1">
        <w:rPr>
          <w:b/>
          <w:sz w:val="20"/>
        </w:rPr>
        <w:t>писателей-фанта</w:t>
      </w:r>
      <w:r w:rsidRPr="007656C1">
        <w:rPr>
          <w:b/>
          <w:sz w:val="20"/>
        </w:rPr>
        <w:t>стов</w:t>
      </w:r>
      <w:r w:rsidRPr="007656C1">
        <w:rPr>
          <w:b/>
          <w:color w:val="000000"/>
          <w:spacing w:val="46"/>
          <w:w w:val="110"/>
          <w:sz w:val="18"/>
          <w:szCs w:val="20"/>
        </w:rPr>
        <w:t xml:space="preserve"> </w:t>
      </w:r>
      <w:r w:rsidRPr="00005DA0">
        <w:rPr>
          <w:color w:val="000000"/>
          <w:w w:val="110"/>
          <w:sz w:val="20"/>
          <w:szCs w:val="20"/>
        </w:rPr>
        <w:t>(не</w:t>
      </w:r>
      <w:r w:rsidRPr="00005DA0">
        <w:rPr>
          <w:color w:val="000000"/>
          <w:spacing w:val="46"/>
          <w:w w:val="110"/>
          <w:sz w:val="20"/>
          <w:szCs w:val="20"/>
        </w:rPr>
        <w:t xml:space="preserve"> </w:t>
      </w:r>
      <w:r w:rsidRPr="00005DA0">
        <w:rPr>
          <w:color w:val="000000"/>
          <w:w w:val="110"/>
          <w:sz w:val="20"/>
          <w:szCs w:val="20"/>
        </w:rPr>
        <w:t>менее</w:t>
      </w:r>
      <w:r w:rsidRPr="00005DA0">
        <w:rPr>
          <w:color w:val="000000"/>
          <w:spacing w:val="47"/>
          <w:w w:val="110"/>
          <w:sz w:val="20"/>
          <w:szCs w:val="20"/>
        </w:rPr>
        <w:t xml:space="preserve"> </w:t>
      </w:r>
      <w:r w:rsidRPr="00005DA0">
        <w:rPr>
          <w:color w:val="000000"/>
          <w:w w:val="110"/>
          <w:sz w:val="20"/>
          <w:szCs w:val="20"/>
        </w:rPr>
        <w:t>двух).</w:t>
      </w:r>
      <w:r w:rsidRPr="00005DA0">
        <w:rPr>
          <w:color w:val="000000"/>
          <w:spacing w:val="46"/>
          <w:w w:val="110"/>
          <w:sz w:val="20"/>
          <w:szCs w:val="20"/>
        </w:rPr>
        <w:t xml:space="preserve"> </w:t>
      </w:r>
      <w:r w:rsidRPr="00005DA0">
        <w:rPr>
          <w:color w:val="000000"/>
          <w:w w:val="110"/>
          <w:sz w:val="20"/>
          <w:szCs w:val="20"/>
        </w:rPr>
        <w:t>Например,</w:t>
      </w:r>
      <w:r w:rsidRPr="00005DA0">
        <w:rPr>
          <w:color w:val="000000"/>
          <w:spacing w:val="46"/>
          <w:w w:val="110"/>
          <w:sz w:val="20"/>
          <w:szCs w:val="20"/>
        </w:rPr>
        <w:t xml:space="preserve"> </w:t>
      </w:r>
      <w:r w:rsidRPr="00005DA0">
        <w:rPr>
          <w:color w:val="000000"/>
          <w:w w:val="110"/>
          <w:sz w:val="20"/>
          <w:szCs w:val="20"/>
        </w:rPr>
        <w:t>Дж.</w:t>
      </w:r>
      <w:r w:rsidRPr="00005DA0">
        <w:rPr>
          <w:color w:val="000000"/>
          <w:spacing w:val="47"/>
          <w:w w:val="110"/>
          <w:sz w:val="20"/>
          <w:szCs w:val="20"/>
        </w:rPr>
        <w:t xml:space="preserve"> </w:t>
      </w:r>
      <w:r w:rsidRPr="00005DA0">
        <w:rPr>
          <w:color w:val="000000"/>
          <w:w w:val="110"/>
          <w:sz w:val="20"/>
          <w:szCs w:val="20"/>
        </w:rPr>
        <w:t>К.</w:t>
      </w:r>
      <w:r w:rsidRPr="00005DA0">
        <w:rPr>
          <w:color w:val="000000"/>
          <w:spacing w:val="46"/>
          <w:w w:val="110"/>
          <w:sz w:val="20"/>
          <w:szCs w:val="20"/>
        </w:rPr>
        <w:t xml:space="preserve"> </w:t>
      </w:r>
      <w:r w:rsidRPr="00005DA0">
        <w:rPr>
          <w:color w:val="000000"/>
          <w:w w:val="110"/>
          <w:sz w:val="20"/>
          <w:szCs w:val="20"/>
        </w:rPr>
        <w:t>Роулинг.</w:t>
      </w:r>
      <w:r w:rsidRPr="00005DA0">
        <w:rPr>
          <w:color w:val="000000"/>
          <w:spacing w:val="46"/>
          <w:w w:val="110"/>
          <w:sz w:val="20"/>
          <w:szCs w:val="20"/>
        </w:rPr>
        <w:t xml:space="preserve"> </w:t>
      </w:r>
      <w:r w:rsidRPr="00005DA0">
        <w:rPr>
          <w:color w:val="000000"/>
          <w:w w:val="110"/>
          <w:sz w:val="20"/>
          <w:szCs w:val="20"/>
        </w:rPr>
        <w:t>«Гарри</w:t>
      </w:r>
      <w:r w:rsidRPr="00005DA0">
        <w:rPr>
          <w:color w:val="000000"/>
          <w:spacing w:val="46"/>
          <w:w w:val="110"/>
          <w:sz w:val="20"/>
          <w:szCs w:val="20"/>
        </w:rPr>
        <w:t xml:space="preserve"> </w:t>
      </w:r>
      <w:r w:rsidR="0073455B">
        <w:rPr>
          <w:color w:val="000000"/>
          <w:w w:val="110"/>
          <w:sz w:val="20"/>
          <w:szCs w:val="20"/>
        </w:rPr>
        <w:t>Пот</w:t>
      </w:r>
      <w:r w:rsidRPr="00005DA0">
        <w:rPr>
          <w:color w:val="000000"/>
          <w:w w:val="110"/>
          <w:sz w:val="20"/>
          <w:szCs w:val="20"/>
        </w:rPr>
        <w:t>тер»</w:t>
      </w:r>
      <w:r w:rsidRPr="00005DA0">
        <w:rPr>
          <w:color w:val="000000"/>
          <w:spacing w:val="16"/>
          <w:w w:val="110"/>
          <w:sz w:val="20"/>
          <w:szCs w:val="20"/>
        </w:rPr>
        <w:t xml:space="preserve"> </w:t>
      </w:r>
      <w:r w:rsidRPr="00005DA0">
        <w:rPr>
          <w:color w:val="000000"/>
          <w:w w:val="110"/>
          <w:sz w:val="20"/>
          <w:szCs w:val="20"/>
        </w:rPr>
        <w:t>(главы</w:t>
      </w:r>
      <w:r w:rsidRPr="00005DA0">
        <w:rPr>
          <w:color w:val="000000"/>
          <w:spacing w:val="17"/>
          <w:w w:val="110"/>
          <w:sz w:val="20"/>
          <w:szCs w:val="20"/>
        </w:rPr>
        <w:t xml:space="preserve"> </w:t>
      </w:r>
      <w:r w:rsidRPr="00005DA0">
        <w:rPr>
          <w:color w:val="000000"/>
          <w:w w:val="110"/>
          <w:sz w:val="20"/>
          <w:szCs w:val="20"/>
        </w:rPr>
        <w:t>по</w:t>
      </w:r>
      <w:r w:rsidRPr="00005DA0">
        <w:rPr>
          <w:color w:val="000000"/>
          <w:spacing w:val="17"/>
          <w:w w:val="110"/>
          <w:sz w:val="20"/>
          <w:szCs w:val="20"/>
        </w:rPr>
        <w:t xml:space="preserve"> </w:t>
      </w:r>
      <w:r w:rsidRPr="00005DA0">
        <w:rPr>
          <w:color w:val="000000"/>
          <w:w w:val="110"/>
          <w:sz w:val="20"/>
          <w:szCs w:val="20"/>
        </w:rPr>
        <w:t>выбору),</w:t>
      </w:r>
      <w:r w:rsidRPr="00005DA0">
        <w:rPr>
          <w:color w:val="000000"/>
          <w:spacing w:val="16"/>
          <w:w w:val="110"/>
          <w:sz w:val="20"/>
          <w:szCs w:val="20"/>
        </w:rPr>
        <w:t xml:space="preserve"> </w:t>
      </w:r>
      <w:r w:rsidRPr="00005DA0">
        <w:rPr>
          <w:color w:val="000000"/>
          <w:w w:val="110"/>
          <w:sz w:val="20"/>
          <w:szCs w:val="20"/>
        </w:rPr>
        <w:t>Д.</w:t>
      </w:r>
      <w:r w:rsidRPr="00005DA0">
        <w:rPr>
          <w:color w:val="000000"/>
          <w:spacing w:val="17"/>
          <w:w w:val="110"/>
          <w:sz w:val="20"/>
          <w:szCs w:val="20"/>
        </w:rPr>
        <w:t xml:space="preserve"> </w:t>
      </w:r>
      <w:r w:rsidRPr="00005DA0">
        <w:rPr>
          <w:color w:val="000000"/>
          <w:w w:val="110"/>
          <w:sz w:val="20"/>
          <w:szCs w:val="20"/>
        </w:rPr>
        <w:t>У.</w:t>
      </w:r>
      <w:r w:rsidRPr="00005DA0">
        <w:rPr>
          <w:color w:val="000000"/>
          <w:spacing w:val="17"/>
          <w:w w:val="110"/>
          <w:sz w:val="20"/>
          <w:szCs w:val="20"/>
        </w:rPr>
        <w:t xml:space="preserve"> </w:t>
      </w:r>
      <w:r w:rsidRPr="00005DA0">
        <w:rPr>
          <w:color w:val="000000"/>
          <w:w w:val="110"/>
          <w:sz w:val="20"/>
          <w:szCs w:val="20"/>
        </w:rPr>
        <w:t>Джонс.</w:t>
      </w:r>
      <w:r w:rsidRPr="00005DA0">
        <w:rPr>
          <w:color w:val="000000"/>
          <w:spacing w:val="16"/>
          <w:w w:val="110"/>
          <w:sz w:val="20"/>
          <w:szCs w:val="20"/>
        </w:rPr>
        <w:t xml:space="preserve"> </w:t>
      </w:r>
      <w:r w:rsidRPr="00005DA0">
        <w:rPr>
          <w:color w:val="000000"/>
          <w:w w:val="110"/>
          <w:sz w:val="20"/>
          <w:szCs w:val="20"/>
        </w:rPr>
        <w:t>«Дом</w:t>
      </w:r>
      <w:r w:rsidRPr="00005DA0">
        <w:rPr>
          <w:color w:val="000000"/>
          <w:spacing w:val="17"/>
          <w:w w:val="110"/>
          <w:sz w:val="20"/>
          <w:szCs w:val="20"/>
        </w:rPr>
        <w:t xml:space="preserve"> </w:t>
      </w:r>
      <w:r w:rsidRPr="00005DA0">
        <w:rPr>
          <w:color w:val="000000"/>
          <w:w w:val="110"/>
          <w:sz w:val="20"/>
          <w:szCs w:val="20"/>
        </w:rPr>
        <w:t>с</w:t>
      </w:r>
      <w:r w:rsidRPr="00005DA0">
        <w:rPr>
          <w:color w:val="000000"/>
          <w:spacing w:val="17"/>
          <w:w w:val="110"/>
          <w:sz w:val="20"/>
          <w:szCs w:val="20"/>
        </w:rPr>
        <w:t xml:space="preserve"> </w:t>
      </w:r>
      <w:r w:rsidRPr="00005DA0">
        <w:rPr>
          <w:color w:val="000000"/>
          <w:w w:val="110"/>
          <w:sz w:val="20"/>
          <w:szCs w:val="20"/>
        </w:rPr>
        <w:t>характером»</w:t>
      </w:r>
      <w:r w:rsidRPr="00005DA0">
        <w:rPr>
          <w:color w:val="000000"/>
          <w:spacing w:val="16"/>
          <w:w w:val="110"/>
          <w:sz w:val="20"/>
          <w:szCs w:val="20"/>
        </w:rPr>
        <w:t xml:space="preserve"> </w:t>
      </w:r>
      <w:r w:rsidRPr="00005DA0">
        <w:rPr>
          <w:color w:val="000000"/>
          <w:w w:val="110"/>
          <w:sz w:val="20"/>
          <w:szCs w:val="20"/>
        </w:rPr>
        <w:t>и</w:t>
      </w:r>
      <w:r w:rsidRPr="00005DA0">
        <w:rPr>
          <w:color w:val="000000"/>
          <w:spacing w:val="17"/>
          <w:w w:val="110"/>
          <w:sz w:val="20"/>
          <w:szCs w:val="20"/>
        </w:rPr>
        <w:t xml:space="preserve"> </w:t>
      </w:r>
      <w:r w:rsidRPr="00005DA0">
        <w:rPr>
          <w:color w:val="000000"/>
          <w:w w:val="110"/>
          <w:sz w:val="20"/>
          <w:szCs w:val="20"/>
        </w:rPr>
        <w:t>др.</w:t>
      </w:r>
    </w:p>
    <w:p w14:paraId="2AA4FEB8" w14:textId="77777777" w:rsidR="005B2FBF" w:rsidRPr="00005DA0" w:rsidRDefault="005B2FBF" w:rsidP="00005DA0">
      <w:pPr>
        <w:pStyle w:val="a5"/>
        <w:ind w:firstLine="567"/>
        <w:jc w:val="both"/>
        <w:rPr>
          <w:color w:val="000000"/>
        </w:rPr>
      </w:pPr>
    </w:p>
    <w:p w14:paraId="48BCA67A" w14:textId="77777777" w:rsidR="00720E09" w:rsidRDefault="00720E09">
      <w:pPr>
        <w:rPr>
          <w:rFonts w:eastAsia="Trebuchet MS"/>
          <w:b/>
          <w:sz w:val="20"/>
        </w:rPr>
      </w:pPr>
      <w:bookmarkStart w:id="6" w:name="_Toc106276906"/>
      <w:r>
        <w:rPr>
          <w:b/>
          <w:sz w:val="20"/>
        </w:rPr>
        <w:br w:type="page"/>
      </w:r>
    </w:p>
    <w:p w14:paraId="16CC9251" w14:textId="36DC9E96" w:rsidR="005B2FBF" w:rsidRPr="005A0E17" w:rsidRDefault="00005DA0" w:rsidP="005A0E17">
      <w:pPr>
        <w:pStyle w:val="31"/>
        <w:jc w:val="center"/>
        <w:rPr>
          <w:rFonts w:ascii="Times New Roman" w:hAnsi="Times New Roman" w:cs="Times New Roman"/>
          <w:b/>
          <w:sz w:val="20"/>
        </w:rPr>
      </w:pPr>
      <w:r w:rsidRPr="005A0E17">
        <w:rPr>
          <w:rFonts w:ascii="Times New Roman" w:hAnsi="Times New Roman" w:cs="Times New Roman"/>
          <w:b/>
          <w:sz w:val="20"/>
        </w:rPr>
        <w:lastRenderedPageBreak/>
        <w:t>7 КЛАСС</w:t>
      </w:r>
      <w:bookmarkEnd w:id="6"/>
    </w:p>
    <w:p w14:paraId="4115ED1D" w14:textId="77777777" w:rsidR="005B2FBF" w:rsidRPr="0073455B" w:rsidRDefault="00005DA0" w:rsidP="0073455B">
      <w:pPr>
        <w:ind w:firstLine="567"/>
        <w:jc w:val="both"/>
        <w:rPr>
          <w:b/>
          <w:color w:val="000000"/>
          <w:sz w:val="20"/>
          <w:szCs w:val="20"/>
        </w:rPr>
      </w:pPr>
      <w:r w:rsidRPr="0073455B">
        <w:rPr>
          <w:b/>
          <w:color w:val="000000"/>
          <w:sz w:val="20"/>
          <w:szCs w:val="20"/>
        </w:rPr>
        <w:t>Древнерусская литература</w:t>
      </w:r>
    </w:p>
    <w:p w14:paraId="01365A84" w14:textId="77777777" w:rsidR="0073455B" w:rsidRPr="0073455B" w:rsidRDefault="00005DA0" w:rsidP="0073455B">
      <w:pPr>
        <w:ind w:firstLine="567"/>
        <w:jc w:val="both"/>
        <w:rPr>
          <w:color w:val="000000"/>
          <w:sz w:val="20"/>
          <w:szCs w:val="20"/>
        </w:rPr>
      </w:pPr>
      <w:r w:rsidRPr="0073455B">
        <w:rPr>
          <w:b/>
          <w:color w:val="000000"/>
          <w:w w:val="105"/>
          <w:sz w:val="20"/>
          <w:szCs w:val="20"/>
        </w:rPr>
        <w:t>Древнерусские</w:t>
      </w:r>
      <w:r w:rsidRPr="0073455B">
        <w:rPr>
          <w:b/>
          <w:color w:val="000000"/>
          <w:spacing w:val="6"/>
          <w:w w:val="105"/>
          <w:sz w:val="20"/>
          <w:szCs w:val="20"/>
        </w:rPr>
        <w:t xml:space="preserve"> </w:t>
      </w:r>
      <w:r w:rsidRPr="0073455B">
        <w:rPr>
          <w:b/>
          <w:color w:val="000000"/>
          <w:w w:val="105"/>
          <w:sz w:val="20"/>
          <w:szCs w:val="20"/>
        </w:rPr>
        <w:t>повести</w:t>
      </w:r>
      <w:r w:rsidRPr="0073455B">
        <w:rPr>
          <w:b/>
          <w:color w:val="000000"/>
          <w:spacing w:val="7"/>
          <w:w w:val="105"/>
          <w:sz w:val="20"/>
          <w:szCs w:val="20"/>
        </w:rPr>
        <w:t xml:space="preserve"> </w:t>
      </w:r>
      <w:r w:rsidRPr="0073455B">
        <w:rPr>
          <w:color w:val="000000"/>
          <w:w w:val="105"/>
          <w:sz w:val="20"/>
          <w:szCs w:val="20"/>
        </w:rPr>
        <w:t>(одна</w:t>
      </w:r>
      <w:r w:rsidRPr="0073455B">
        <w:rPr>
          <w:color w:val="000000"/>
          <w:spacing w:val="8"/>
          <w:w w:val="105"/>
          <w:sz w:val="20"/>
          <w:szCs w:val="20"/>
        </w:rPr>
        <w:t xml:space="preserve"> </w:t>
      </w:r>
      <w:r w:rsidRPr="0073455B">
        <w:rPr>
          <w:color w:val="000000"/>
          <w:w w:val="105"/>
          <w:sz w:val="20"/>
          <w:szCs w:val="20"/>
        </w:rPr>
        <w:t>повесть</w:t>
      </w:r>
      <w:r w:rsidRPr="0073455B">
        <w:rPr>
          <w:color w:val="000000"/>
          <w:spacing w:val="8"/>
          <w:w w:val="105"/>
          <w:sz w:val="20"/>
          <w:szCs w:val="20"/>
        </w:rPr>
        <w:t xml:space="preserve"> </w:t>
      </w:r>
      <w:r w:rsidRPr="0073455B">
        <w:rPr>
          <w:color w:val="000000"/>
          <w:w w:val="105"/>
          <w:sz w:val="20"/>
          <w:szCs w:val="20"/>
        </w:rPr>
        <w:t>по</w:t>
      </w:r>
      <w:r w:rsidRPr="0073455B">
        <w:rPr>
          <w:color w:val="000000"/>
          <w:spacing w:val="8"/>
          <w:w w:val="105"/>
          <w:sz w:val="20"/>
          <w:szCs w:val="20"/>
        </w:rPr>
        <w:t xml:space="preserve"> </w:t>
      </w:r>
      <w:r w:rsidRPr="0073455B">
        <w:rPr>
          <w:color w:val="000000"/>
          <w:w w:val="105"/>
          <w:sz w:val="20"/>
          <w:szCs w:val="20"/>
        </w:rPr>
        <w:t>выбору).</w:t>
      </w:r>
      <w:r w:rsidRPr="0073455B">
        <w:rPr>
          <w:color w:val="000000"/>
          <w:spacing w:val="8"/>
          <w:w w:val="105"/>
          <w:sz w:val="20"/>
          <w:szCs w:val="20"/>
        </w:rPr>
        <w:t xml:space="preserve"> </w:t>
      </w:r>
      <w:r w:rsidRPr="0073455B">
        <w:rPr>
          <w:color w:val="000000"/>
          <w:w w:val="105"/>
          <w:sz w:val="20"/>
          <w:szCs w:val="20"/>
        </w:rPr>
        <w:t>Например,</w:t>
      </w:r>
      <w:r w:rsidR="0073455B" w:rsidRPr="0073455B">
        <w:rPr>
          <w:color w:val="000000"/>
          <w:w w:val="105"/>
          <w:sz w:val="20"/>
          <w:szCs w:val="20"/>
        </w:rPr>
        <w:t xml:space="preserve"> </w:t>
      </w:r>
      <w:r w:rsidRPr="0073455B">
        <w:rPr>
          <w:color w:val="000000"/>
          <w:w w:val="115"/>
          <w:sz w:val="20"/>
          <w:szCs w:val="20"/>
        </w:rPr>
        <w:t>«Поучение» Владимира</w:t>
      </w:r>
      <w:r w:rsidRPr="0073455B">
        <w:rPr>
          <w:color w:val="000000"/>
          <w:spacing w:val="1"/>
          <w:w w:val="115"/>
          <w:sz w:val="20"/>
          <w:szCs w:val="20"/>
        </w:rPr>
        <w:t xml:space="preserve"> </w:t>
      </w:r>
      <w:r w:rsidRPr="0073455B">
        <w:rPr>
          <w:color w:val="000000"/>
          <w:w w:val="115"/>
          <w:sz w:val="20"/>
          <w:szCs w:val="20"/>
        </w:rPr>
        <w:t>Мономаха</w:t>
      </w:r>
      <w:r w:rsidRPr="0073455B">
        <w:rPr>
          <w:color w:val="000000"/>
          <w:spacing w:val="1"/>
          <w:w w:val="115"/>
          <w:sz w:val="20"/>
          <w:szCs w:val="20"/>
        </w:rPr>
        <w:t xml:space="preserve"> </w:t>
      </w:r>
      <w:r w:rsidRPr="0073455B">
        <w:rPr>
          <w:color w:val="000000"/>
          <w:w w:val="115"/>
          <w:sz w:val="20"/>
          <w:szCs w:val="20"/>
        </w:rPr>
        <w:t>(в сокращении)</w:t>
      </w:r>
      <w:r w:rsidRPr="0073455B">
        <w:rPr>
          <w:color w:val="000000"/>
          <w:spacing w:val="1"/>
          <w:w w:val="115"/>
          <w:sz w:val="20"/>
          <w:szCs w:val="20"/>
        </w:rPr>
        <w:t xml:space="preserve"> </w:t>
      </w:r>
      <w:r w:rsidRPr="0073455B">
        <w:rPr>
          <w:color w:val="000000"/>
          <w:w w:val="115"/>
          <w:sz w:val="20"/>
          <w:szCs w:val="20"/>
        </w:rPr>
        <w:t>и</w:t>
      </w:r>
      <w:r w:rsidRPr="0073455B">
        <w:rPr>
          <w:color w:val="000000"/>
          <w:spacing w:val="1"/>
          <w:w w:val="115"/>
          <w:sz w:val="20"/>
          <w:szCs w:val="20"/>
        </w:rPr>
        <w:t xml:space="preserve"> </w:t>
      </w:r>
      <w:r w:rsidRPr="0073455B">
        <w:rPr>
          <w:color w:val="000000"/>
          <w:w w:val="115"/>
          <w:sz w:val="20"/>
          <w:szCs w:val="20"/>
        </w:rPr>
        <w:t>др.</w:t>
      </w:r>
    </w:p>
    <w:p w14:paraId="1D3B196D" w14:textId="77777777" w:rsidR="005B2FBF" w:rsidRPr="0073455B" w:rsidRDefault="00005DA0" w:rsidP="0073455B">
      <w:pPr>
        <w:ind w:firstLine="567"/>
        <w:jc w:val="both"/>
        <w:rPr>
          <w:color w:val="000000"/>
          <w:sz w:val="20"/>
          <w:szCs w:val="20"/>
        </w:rPr>
      </w:pPr>
      <w:r w:rsidRPr="0073455B">
        <w:rPr>
          <w:b/>
          <w:color w:val="000000"/>
          <w:sz w:val="20"/>
          <w:szCs w:val="20"/>
        </w:rPr>
        <w:t>Литература первой половины XIX века</w:t>
      </w:r>
    </w:p>
    <w:p w14:paraId="7F4B2929" w14:textId="77777777" w:rsidR="005B2FBF" w:rsidRPr="0073455B" w:rsidRDefault="00005DA0" w:rsidP="0073455B">
      <w:pPr>
        <w:ind w:firstLine="567"/>
        <w:jc w:val="both"/>
        <w:rPr>
          <w:color w:val="000000"/>
          <w:sz w:val="20"/>
          <w:szCs w:val="20"/>
        </w:rPr>
      </w:pPr>
      <w:r w:rsidRPr="0073455B">
        <w:rPr>
          <w:b/>
          <w:color w:val="000000"/>
          <w:w w:val="110"/>
          <w:sz w:val="20"/>
          <w:szCs w:val="20"/>
        </w:rPr>
        <w:t>А.</w:t>
      </w:r>
      <w:r w:rsidRPr="0073455B">
        <w:rPr>
          <w:b/>
          <w:color w:val="000000"/>
          <w:spacing w:val="1"/>
          <w:w w:val="110"/>
          <w:sz w:val="20"/>
          <w:szCs w:val="20"/>
        </w:rPr>
        <w:t xml:space="preserve"> </w:t>
      </w:r>
      <w:r w:rsidRPr="0073455B">
        <w:rPr>
          <w:b/>
          <w:color w:val="000000"/>
          <w:w w:val="110"/>
          <w:sz w:val="20"/>
          <w:szCs w:val="20"/>
        </w:rPr>
        <w:t>С.</w:t>
      </w:r>
      <w:r w:rsidRPr="0073455B">
        <w:rPr>
          <w:b/>
          <w:color w:val="000000"/>
          <w:spacing w:val="1"/>
          <w:w w:val="110"/>
          <w:sz w:val="20"/>
          <w:szCs w:val="20"/>
        </w:rPr>
        <w:t xml:space="preserve"> </w:t>
      </w:r>
      <w:r w:rsidRPr="0073455B">
        <w:rPr>
          <w:b/>
          <w:color w:val="000000"/>
          <w:w w:val="110"/>
          <w:sz w:val="20"/>
          <w:szCs w:val="20"/>
        </w:rPr>
        <w:t>Пушкин.</w:t>
      </w:r>
      <w:r w:rsidRPr="0073455B">
        <w:rPr>
          <w:b/>
          <w:color w:val="000000"/>
          <w:spacing w:val="1"/>
          <w:w w:val="110"/>
          <w:sz w:val="20"/>
          <w:szCs w:val="20"/>
        </w:rPr>
        <w:t xml:space="preserve"> </w:t>
      </w:r>
      <w:r w:rsidRPr="0073455B">
        <w:rPr>
          <w:color w:val="000000"/>
          <w:w w:val="110"/>
          <w:sz w:val="20"/>
          <w:szCs w:val="20"/>
        </w:rPr>
        <w:t>Стихотворения</w:t>
      </w:r>
      <w:r w:rsidRPr="0073455B">
        <w:rPr>
          <w:color w:val="000000"/>
          <w:spacing w:val="2"/>
          <w:w w:val="110"/>
          <w:sz w:val="20"/>
          <w:szCs w:val="20"/>
        </w:rPr>
        <w:t xml:space="preserve"> </w:t>
      </w:r>
      <w:r w:rsidRPr="0073455B">
        <w:rPr>
          <w:color w:val="000000"/>
          <w:w w:val="110"/>
          <w:sz w:val="20"/>
          <w:szCs w:val="20"/>
        </w:rPr>
        <w:t>(не</w:t>
      </w:r>
      <w:r w:rsidRPr="0073455B">
        <w:rPr>
          <w:color w:val="000000"/>
          <w:spacing w:val="2"/>
          <w:w w:val="110"/>
          <w:sz w:val="20"/>
          <w:szCs w:val="20"/>
        </w:rPr>
        <w:t xml:space="preserve"> </w:t>
      </w:r>
      <w:r w:rsidRPr="0073455B">
        <w:rPr>
          <w:color w:val="000000"/>
          <w:w w:val="110"/>
          <w:sz w:val="20"/>
          <w:szCs w:val="20"/>
        </w:rPr>
        <w:t>менее</w:t>
      </w:r>
      <w:r w:rsidRPr="0073455B">
        <w:rPr>
          <w:color w:val="000000"/>
          <w:spacing w:val="3"/>
          <w:w w:val="110"/>
          <w:sz w:val="20"/>
          <w:szCs w:val="20"/>
        </w:rPr>
        <w:t xml:space="preserve"> </w:t>
      </w:r>
      <w:r w:rsidRPr="0073455B">
        <w:rPr>
          <w:color w:val="000000"/>
          <w:w w:val="110"/>
          <w:sz w:val="20"/>
          <w:szCs w:val="20"/>
        </w:rPr>
        <w:t>четырёх).</w:t>
      </w:r>
      <w:r w:rsidRPr="0073455B">
        <w:rPr>
          <w:color w:val="000000"/>
          <w:spacing w:val="2"/>
          <w:w w:val="110"/>
          <w:sz w:val="20"/>
          <w:szCs w:val="20"/>
        </w:rPr>
        <w:t xml:space="preserve"> </w:t>
      </w:r>
      <w:r w:rsidRPr="0073455B">
        <w:rPr>
          <w:color w:val="000000"/>
          <w:w w:val="110"/>
          <w:sz w:val="20"/>
          <w:szCs w:val="20"/>
        </w:rPr>
        <w:t>Например,</w:t>
      </w:r>
      <w:r w:rsidR="0073455B" w:rsidRPr="0073455B">
        <w:rPr>
          <w:color w:val="000000"/>
          <w:w w:val="110"/>
          <w:sz w:val="20"/>
          <w:szCs w:val="20"/>
        </w:rPr>
        <w:t xml:space="preserve"> </w:t>
      </w:r>
      <w:r w:rsidRPr="0073455B">
        <w:rPr>
          <w:color w:val="000000"/>
          <w:w w:val="120"/>
          <w:sz w:val="20"/>
          <w:szCs w:val="20"/>
        </w:rPr>
        <w:t>«Во</w:t>
      </w:r>
      <w:r w:rsidRPr="0073455B">
        <w:rPr>
          <w:color w:val="000000"/>
          <w:spacing w:val="-6"/>
          <w:w w:val="120"/>
          <w:sz w:val="20"/>
          <w:szCs w:val="20"/>
        </w:rPr>
        <w:t xml:space="preserve"> </w:t>
      </w:r>
      <w:r w:rsidRPr="0073455B">
        <w:rPr>
          <w:color w:val="000000"/>
          <w:w w:val="120"/>
          <w:sz w:val="20"/>
          <w:szCs w:val="20"/>
        </w:rPr>
        <w:t>глубине</w:t>
      </w:r>
      <w:r w:rsidRPr="0073455B">
        <w:rPr>
          <w:color w:val="000000"/>
          <w:spacing w:val="-6"/>
          <w:w w:val="120"/>
          <w:sz w:val="20"/>
          <w:szCs w:val="20"/>
        </w:rPr>
        <w:t xml:space="preserve"> </w:t>
      </w:r>
      <w:r w:rsidRPr="0073455B">
        <w:rPr>
          <w:color w:val="000000"/>
          <w:w w:val="120"/>
          <w:sz w:val="20"/>
          <w:szCs w:val="20"/>
        </w:rPr>
        <w:t>сибирских</w:t>
      </w:r>
      <w:r w:rsidRPr="0073455B">
        <w:rPr>
          <w:color w:val="000000"/>
          <w:spacing w:val="-5"/>
          <w:w w:val="120"/>
          <w:sz w:val="20"/>
          <w:szCs w:val="20"/>
        </w:rPr>
        <w:t xml:space="preserve"> </w:t>
      </w:r>
      <w:r w:rsidRPr="0073455B">
        <w:rPr>
          <w:color w:val="000000"/>
          <w:w w:val="120"/>
          <w:sz w:val="20"/>
          <w:szCs w:val="20"/>
        </w:rPr>
        <w:t>руд…»,</w:t>
      </w:r>
      <w:r w:rsidRPr="0073455B">
        <w:rPr>
          <w:color w:val="000000"/>
          <w:spacing w:val="-6"/>
          <w:w w:val="120"/>
          <w:sz w:val="20"/>
          <w:szCs w:val="20"/>
        </w:rPr>
        <w:t xml:space="preserve"> </w:t>
      </w:r>
      <w:r w:rsidRPr="0073455B">
        <w:rPr>
          <w:color w:val="000000"/>
          <w:w w:val="120"/>
          <w:sz w:val="20"/>
          <w:szCs w:val="20"/>
        </w:rPr>
        <w:t>«19</w:t>
      </w:r>
      <w:r w:rsidRPr="0073455B">
        <w:rPr>
          <w:color w:val="000000"/>
          <w:spacing w:val="-6"/>
          <w:w w:val="120"/>
          <w:sz w:val="20"/>
          <w:szCs w:val="20"/>
        </w:rPr>
        <w:t xml:space="preserve"> </w:t>
      </w:r>
      <w:r w:rsidRPr="0073455B">
        <w:rPr>
          <w:color w:val="000000"/>
          <w:w w:val="120"/>
          <w:sz w:val="20"/>
          <w:szCs w:val="20"/>
        </w:rPr>
        <w:t>октября»</w:t>
      </w:r>
      <w:r w:rsidRPr="0073455B">
        <w:rPr>
          <w:color w:val="000000"/>
          <w:spacing w:val="-5"/>
          <w:w w:val="120"/>
          <w:sz w:val="20"/>
          <w:szCs w:val="20"/>
        </w:rPr>
        <w:t xml:space="preserve"> </w:t>
      </w:r>
      <w:r w:rsidRPr="0073455B">
        <w:rPr>
          <w:color w:val="000000"/>
          <w:w w:val="120"/>
          <w:sz w:val="20"/>
          <w:szCs w:val="20"/>
        </w:rPr>
        <w:t>(«Роняет</w:t>
      </w:r>
      <w:r w:rsidRPr="0073455B">
        <w:rPr>
          <w:color w:val="000000"/>
          <w:spacing w:val="-6"/>
          <w:w w:val="120"/>
          <w:sz w:val="20"/>
          <w:szCs w:val="20"/>
        </w:rPr>
        <w:t xml:space="preserve"> </w:t>
      </w:r>
      <w:r w:rsidRPr="0073455B">
        <w:rPr>
          <w:color w:val="000000"/>
          <w:w w:val="120"/>
          <w:sz w:val="20"/>
          <w:szCs w:val="20"/>
        </w:rPr>
        <w:t>лес</w:t>
      </w:r>
      <w:r w:rsidRPr="0073455B">
        <w:rPr>
          <w:color w:val="000000"/>
          <w:spacing w:val="-5"/>
          <w:w w:val="120"/>
          <w:sz w:val="20"/>
          <w:szCs w:val="20"/>
        </w:rPr>
        <w:t xml:space="preserve"> </w:t>
      </w:r>
      <w:r w:rsidR="0073455B" w:rsidRPr="0073455B">
        <w:rPr>
          <w:color w:val="000000"/>
          <w:w w:val="120"/>
          <w:sz w:val="20"/>
          <w:szCs w:val="20"/>
        </w:rPr>
        <w:t>ба</w:t>
      </w:r>
      <w:r w:rsidRPr="0073455B">
        <w:rPr>
          <w:color w:val="000000"/>
          <w:w w:val="115"/>
          <w:sz w:val="20"/>
          <w:szCs w:val="20"/>
        </w:rPr>
        <w:t>гряный свой убор…»), «И. И</w:t>
      </w:r>
      <w:r w:rsidR="0073455B" w:rsidRPr="0073455B">
        <w:rPr>
          <w:color w:val="000000"/>
          <w:w w:val="115"/>
          <w:sz w:val="20"/>
          <w:szCs w:val="20"/>
        </w:rPr>
        <w:t>. Пущину», «На холмах Грузии ле</w:t>
      </w:r>
      <w:r w:rsidRPr="0073455B">
        <w:rPr>
          <w:color w:val="000000"/>
          <w:w w:val="120"/>
          <w:sz w:val="20"/>
          <w:szCs w:val="20"/>
        </w:rPr>
        <w:t>жит</w:t>
      </w:r>
      <w:r w:rsidRPr="0073455B">
        <w:rPr>
          <w:color w:val="000000"/>
          <w:spacing w:val="-12"/>
          <w:w w:val="120"/>
          <w:sz w:val="20"/>
          <w:szCs w:val="20"/>
        </w:rPr>
        <w:t xml:space="preserve"> </w:t>
      </w:r>
      <w:r w:rsidRPr="0073455B">
        <w:rPr>
          <w:color w:val="000000"/>
          <w:w w:val="120"/>
          <w:sz w:val="20"/>
          <w:szCs w:val="20"/>
        </w:rPr>
        <w:t>ночная</w:t>
      </w:r>
      <w:r w:rsidRPr="0073455B">
        <w:rPr>
          <w:color w:val="000000"/>
          <w:spacing w:val="-12"/>
          <w:w w:val="120"/>
          <w:sz w:val="20"/>
          <w:szCs w:val="20"/>
        </w:rPr>
        <w:t xml:space="preserve"> </w:t>
      </w:r>
      <w:r w:rsidRPr="0073455B">
        <w:rPr>
          <w:color w:val="000000"/>
          <w:w w:val="120"/>
          <w:sz w:val="20"/>
          <w:szCs w:val="20"/>
        </w:rPr>
        <w:t>мгла…»,</w:t>
      </w:r>
      <w:r w:rsidRPr="0073455B">
        <w:rPr>
          <w:color w:val="000000"/>
          <w:spacing w:val="-11"/>
          <w:w w:val="120"/>
          <w:sz w:val="20"/>
          <w:szCs w:val="20"/>
        </w:rPr>
        <w:t xml:space="preserve"> </w:t>
      </w:r>
      <w:r w:rsidRPr="0073455B">
        <w:rPr>
          <w:color w:val="000000"/>
          <w:w w:val="120"/>
          <w:sz w:val="20"/>
          <w:szCs w:val="20"/>
        </w:rPr>
        <w:t>и</w:t>
      </w:r>
      <w:r w:rsidRPr="0073455B">
        <w:rPr>
          <w:color w:val="000000"/>
          <w:spacing w:val="-12"/>
          <w:w w:val="120"/>
          <w:sz w:val="20"/>
          <w:szCs w:val="20"/>
        </w:rPr>
        <w:t xml:space="preserve"> </w:t>
      </w:r>
      <w:r w:rsidRPr="0073455B">
        <w:rPr>
          <w:color w:val="000000"/>
          <w:w w:val="120"/>
          <w:sz w:val="20"/>
          <w:szCs w:val="20"/>
        </w:rPr>
        <w:t>др.</w:t>
      </w:r>
      <w:r w:rsidRPr="0073455B">
        <w:rPr>
          <w:color w:val="000000"/>
          <w:spacing w:val="-11"/>
          <w:w w:val="120"/>
          <w:sz w:val="20"/>
          <w:szCs w:val="20"/>
        </w:rPr>
        <w:t xml:space="preserve"> </w:t>
      </w:r>
      <w:r w:rsidRPr="0073455B">
        <w:rPr>
          <w:color w:val="000000"/>
          <w:w w:val="120"/>
          <w:sz w:val="20"/>
          <w:szCs w:val="20"/>
        </w:rPr>
        <w:t>«Повести</w:t>
      </w:r>
      <w:r w:rsidRPr="0073455B">
        <w:rPr>
          <w:color w:val="000000"/>
          <w:spacing w:val="-12"/>
          <w:w w:val="120"/>
          <w:sz w:val="20"/>
          <w:szCs w:val="20"/>
        </w:rPr>
        <w:t xml:space="preserve"> </w:t>
      </w:r>
      <w:r w:rsidRPr="0073455B">
        <w:rPr>
          <w:color w:val="000000"/>
          <w:w w:val="120"/>
          <w:sz w:val="20"/>
          <w:szCs w:val="20"/>
        </w:rPr>
        <w:t>Белкина»</w:t>
      </w:r>
      <w:r w:rsidRPr="0073455B">
        <w:rPr>
          <w:color w:val="000000"/>
          <w:spacing w:val="-11"/>
          <w:w w:val="120"/>
          <w:sz w:val="20"/>
          <w:szCs w:val="20"/>
        </w:rPr>
        <w:t xml:space="preserve"> </w:t>
      </w:r>
      <w:r w:rsidRPr="0073455B">
        <w:rPr>
          <w:color w:val="000000"/>
          <w:w w:val="120"/>
          <w:sz w:val="20"/>
          <w:szCs w:val="20"/>
        </w:rPr>
        <w:t>(«Станционный</w:t>
      </w:r>
      <w:r w:rsidRPr="0073455B">
        <w:rPr>
          <w:color w:val="000000"/>
          <w:spacing w:val="-58"/>
          <w:w w:val="120"/>
          <w:sz w:val="20"/>
          <w:szCs w:val="20"/>
        </w:rPr>
        <w:t xml:space="preserve"> </w:t>
      </w:r>
      <w:r w:rsidRPr="0073455B">
        <w:rPr>
          <w:color w:val="000000"/>
          <w:w w:val="115"/>
          <w:sz w:val="20"/>
          <w:szCs w:val="20"/>
        </w:rPr>
        <w:t>смотритель»).</w:t>
      </w:r>
      <w:r w:rsidRPr="0073455B">
        <w:rPr>
          <w:color w:val="000000"/>
          <w:spacing w:val="-8"/>
          <w:w w:val="115"/>
          <w:sz w:val="20"/>
          <w:szCs w:val="20"/>
        </w:rPr>
        <w:t xml:space="preserve"> </w:t>
      </w:r>
      <w:r w:rsidRPr="0073455B">
        <w:rPr>
          <w:color w:val="000000"/>
          <w:w w:val="115"/>
          <w:sz w:val="20"/>
          <w:szCs w:val="20"/>
        </w:rPr>
        <w:t>Поэма</w:t>
      </w:r>
      <w:r w:rsidRPr="0073455B">
        <w:rPr>
          <w:color w:val="000000"/>
          <w:spacing w:val="-7"/>
          <w:w w:val="115"/>
          <w:sz w:val="20"/>
          <w:szCs w:val="20"/>
        </w:rPr>
        <w:t xml:space="preserve"> </w:t>
      </w:r>
      <w:r w:rsidRPr="0073455B">
        <w:rPr>
          <w:color w:val="000000"/>
          <w:w w:val="115"/>
          <w:sz w:val="20"/>
          <w:szCs w:val="20"/>
        </w:rPr>
        <w:t>«Полтава»</w:t>
      </w:r>
      <w:r w:rsidRPr="0073455B">
        <w:rPr>
          <w:color w:val="000000"/>
          <w:spacing w:val="-7"/>
          <w:w w:val="115"/>
          <w:sz w:val="20"/>
          <w:szCs w:val="20"/>
        </w:rPr>
        <w:t xml:space="preserve"> </w:t>
      </w:r>
      <w:r w:rsidRPr="0073455B">
        <w:rPr>
          <w:color w:val="000000"/>
          <w:w w:val="115"/>
          <w:sz w:val="20"/>
          <w:szCs w:val="20"/>
        </w:rPr>
        <w:t>(фрагмент)</w:t>
      </w:r>
      <w:r w:rsidRPr="0073455B">
        <w:rPr>
          <w:color w:val="000000"/>
          <w:spacing w:val="-8"/>
          <w:w w:val="115"/>
          <w:sz w:val="20"/>
          <w:szCs w:val="20"/>
        </w:rPr>
        <w:t xml:space="preserve"> </w:t>
      </w:r>
      <w:r w:rsidRPr="0073455B">
        <w:rPr>
          <w:color w:val="000000"/>
          <w:w w:val="115"/>
          <w:sz w:val="20"/>
          <w:szCs w:val="20"/>
        </w:rPr>
        <w:t>и</w:t>
      </w:r>
      <w:r w:rsidRPr="0073455B">
        <w:rPr>
          <w:color w:val="000000"/>
          <w:spacing w:val="-7"/>
          <w:w w:val="115"/>
          <w:sz w:val="20"/>
          <w:szCs w:val="20"/>
        </w:rPr>
        <w:t xml:space="preserve"> </w:t>
      </w:r>
      <w:r w:rsidRPr="0073455B">
        <w:rPr>
          <w:color w:val="000000"/>
          <w:w w:val="115"/>
          <w:sz w:val="20"/>
          <w:szCs w:val="20"/>
        </w:rPr>
        <w:t>др.</w:t>
      </w:r>
    </w:p>
    <w:p w14:paraId="017708F1" w14:textId="77777777" w:rsidR="005B2FBF" w:rsidRPr="00005DA0" w:rsidRDefault="00005DA0" w:rsidP="00005DA0">
      <w:pPr>
        <w:pStyle w:val="a5"/>
        <w:ind w:firstLine="567"/>
        <w:jc w:val="both"/>
        <w:rPr>
          <w:color w:val="000000"/>
        </w:rPr>
      </w:pPr>
      <w:r w:rsidRPr="00005DA0">
        <w:rPr>
          <w:b/>
          <w:color w:val="000000"/>
          <w:w w:val="105"/>
        </w:rPr>
        <w:t xml:space="preserve">М. Ю. Лермонтов. </w:t>
      </w:r>
      <w:r w:rsidRPr="00005DA0">
        <w:rPr>
          <w:color w:val="000000"/>
          <w:w w:val="105"/>
        </w:rPr>
        <w:t>Стихотво</w:t>
      </w:r>
      <w:r w:rsidR="0073455B">
        <w:rPr>
          <w:color w:val="000000"/>
          <w:w w:val="105"/>
        </w:rPr>
        <w:t>рения (не менее четырёх). Напри</w:t>
      </w:r>
      <w:r w:rsidRPr="00005DA0">
        <w:rPr>
          <w:color w:val="000000"/>
          <w:w w:val="110"/>
        </w:rPr>
        <w:t>мер,</w:t>
      </w:r>
      <w:r w:rsidRPr="00005DA0">
        <w:rPr>
          <w:color w:val="000000"/>
          <w:spacing w:val="1"/>
          <w:w w:val="110"/>
        </w:rPr>
        <w:t xml:space="preserve"> </w:t>
      </w:r>
      <w:r w:rsidRPr="00005DA0">
        <w:rPr>
          <w:color w:val="000000"/>
          <w:w w:val="110"/>
        </w:rPr>
        <w:t>«Узник»,</w:t>
      </w:r>
      <w:r w:rsidRPr="00005DA0">
        <w:rPr>
          <w:color w:val="000000"/>
          <w:spacing w:val="1"/>
          <w:w w:val="110"/>
        </w:rPr>
        <w:t xml:space="preserve"> </w:t>
      </w:r>
      <w:r w:rsidRPr="00005DA0">
        <w:rPr>
          <w:color w:val="000000"/>
          <w:w w:val="110"/>
        </w:rPr>
        <w:t>«Парус»,</w:t>
      </w:r>
      <w:r w:rsidRPr="00005DA0">
        <w:rPr>
          <w:color w:val="000000"/>
          <w:spacing w:val="1"/>
          <w:w w:val="110"/>
        </w:rPr>
        <w:t xml:space="preserve"> </w:t>
      </w:r>
      <w:r w:rsidRPr="00005DA0">
        <w:rPr>
          <w:color w:val="000000"/>
          <w:w w:val="110"/>
        </w:rPr>
        <w:t>«Тучи»,</w:t>
      </w:r>
      <w:r w:rsidRPr="00005DA0">
        <w:rPr>
          <w:color w:val="000000"/>
          <w:spacing w:val="1"/>
          <w:w w:val="110"/>
        </w:rPr>
        <w:t xml:space="preserve"> </w:t>
      </w:r>
      <w:r w:rsidRPr="00005DA0">
        <w:rPr>
          <w:color w:val="000000"/>
          <w:w w:val="110"/>
        </w:rPr>
        <w:t>«Желанье»</w:t>
      </w:r>
      <w:r w:rsidRPr="00005DA0">
        <w:rPr>
          <w:color w:val="000000"/>
          <w:spacing w:val="1"/>
          <w:w w:val="110"/>
        </w:rPr>
        <w:t xml:space="preserve"> </w:t>
      </w:r>
      <w:r w:rsidRPr="00005DA0">
        <w:rPr>
          <w:color w:val="000000"/>
          <w:w w:val="110"/>
        </w:rPr>
        <w:t>(«Отворите</w:t>
      </w:r>
      <w:r w:rsidRPr="00005DA0">
        <w:rPr>
          <w:color w:val="000000"/>
          <w:spacing w:val="1"/>
          <w:w w:val="110"/>
        </w:rPr>
        <w:t xml:space="preserve"> </w:t>
      </w:r>
      <w:r w:rsidRPr="00005DA0">
        <w:rPr>
          <w:color w:val="000000"/>
          <w:w w:val="110"/>
        </w:rPr>
        <w:t>мне</w:t>
      </w:r>
      <w:r w:rsidRPr="00005DA0">
        <w:rPr>
          <w:color w:val="000000"/>
          <w:spacing w:val="-52"/>
          <w:w w:val="110"/>
        </w:rPr>
        <w:t xml:space="preserve"> </w:t>
      </w:r>
      <w:r w:rsidRPr="00005DA0">
        <w:rPr>
          <w:color w:val="000000"/>
          <w:w w:val="110"/>
        </w:rPr>
        <w:t>темницу…»),</w:t>
      </w:r>
      <w:r w:rsidRPr="00005DA0">
        <w:rPr>
          <w:color w:val="000000"/>
          <w:spacing w:val="29"/>
          <w:w w:val="110"/>
        </w:rPr>
        <w:t xml:space="preserve"> </w:t>
      </w:r>
      <w:r w:rsidRPr="00005DA0">
        <w:rPr>
          <w:color w:val="000000"/>
          <w:w w:val="110"/>
        </w:rPr>
        <w:t>«Когда</w:t>
      </w:r>
      <w:r w:rsidRPr="00005DA0">
        <w:rPr>
          <w:color w:val="000000"/>
          <w:spacing w:val="29"/>
          <w:w w:val="110"/>
        </w:rPr>
        <w:t xml:space="preserve"> </w:t>
      </w:r>
      <w:r w:rsidRPr="00005DA0">
        <w:rPr>
          <w:color w:val="000000"/>
          <w:w w:val="110"/>
        </w:rPr>
        <w:t>волнуется</w:t>
      </w:r>
      <w:r w:rsidRPr="00005DA0">
        <w:rPr>
          <w:color w:val="000000"/>
          <w:spacing w:val="29"/>
          <w:w w:val="110"/>
        </w:rPr>
        <w:t xml:space="preserve"> </w:t>
      </w:r>
      <w:r w:rsidRPr="00005DA0">
        <w:rPr>
          <w:color w:val="000000"/>
          <w:w w:val="110"/>
        </w:rPr>
        <w:t>желтеющая</w:t>
      </w:r>
      <w:r w:rsidRPr="00005DA0">
        <w:rPr>
          <w:color w:val="000000"/>
          <w:spacing w:val="29"/>
          <w:w w:val="110"/>
        </w:rPr>
        <w:t xml:space="preserve"> </w:t>
      </w:r>
      <w:r w:rsidRPr="00005DA0">
        <w:rPr>
          <w:color w:val="000000"/>
          <w:w w:val="110"/>
        </w:rPr>
        <w:t>нива…»,</w:t>
      </w:r>
      <w:r w:rsidRPr="00005DA0">
        <w:rPr>
          <w:color w:val="000000"/>
          <w:spacing w:val="29"/>
          <w:w w:val="110"/>
        </w:rPr>
        <w:t xml:space="preserve"> </w:t>
      </w:r>
      <w:r w:rsidRPr="00005DA0">
        <w:rPr>
          <w:color w:val="000000"/>
          <w:w w:val="110"/>
        </w:rPr>
        <w:t>«Ангел»,</w:t>
      </w:r>
    </w:p>
    <w:p w14:paraId="4E9EA4CC" w14:textId="77777777" w:rsidR="005B2FBF" w:rsidRPr="00005DA0" w:rsidRDefault="00005DA0" w:rsidP="00005DA0">
      <w:pPr>
        <w:pStyle w:val="a5"/>
        <w:ind w:firstLine="567"/>
        <w:jc w:val="both"/>
        <w:rPr>
          <w:color w:val="000000"/>
        </w:rPr>
      </w:pPr>
      <w:r w:rsidRPr="00005DA0">
        <w:rPr>
          <w:color w:val="000000"/>
          <w:w w:val="115"/>
        </w:rPr>
        <w:t>«Молитва»</w:t>
      </w:r>
      <w:r w:rsidRPr="00005DA0">
        <w:rPr>
          <w:color w:val="000000"/>
          <w:spacing w:val="-4"/>
          <w:w w:val="115"/>
        </w:rPr>
        <w:t xml:space="preserve"> </w:t>
      </w:r>
      <w:r w:rsidRPr="00005DA0">
        <w:rPr>
          <w:color w:val="000000"/>
          <w:w w:val="115"/>
        </w:rPr>
        <w:t>(«В</w:t>
      </w:r>
      <w:r w:rsidRPr="00005DA0">
        <w:rPr>
          <w:color w:val="000000"/>
          <w:spacing w:val="-3"/>
          <w:w w:val="115"/>
        </w:rPr>
        <w:t xml:space="preserve"> </w:t>
      </w:r>
      <w:r w:rsidRPr="00005DA0">
        <w:rPr>
          <w:color w:val="000000"/>
          <w:w w:val="115"/>
        </w:rPr>
        <w:t>минуту</w:t>
      </w:r>
      <w:r w:rsidRPr="00005DA0">
        <w:rPr>
          <w:color w:val="000000"/>
          <w:spacing w:val="-4"/>
          <w:w w:val="115"/>
        </w:rPr>
        <w:t xml:space="preserve"> </w:t>
      </w:r>
      <w:r w:rsidRPr="00005DA0">
        <w:rPr>
          <w:color w:val="000000"/>
          <w:w w:val="115"/>
        </w:rPr>
        <w:t>жизни</w:t>
      </w:r>
      <w:r w:rsidRPr="00005DA0">
        <w:rPr>
          <w:color w:val="000000"/>
          <w:spacing w:val="-3"/>
          <w:w w:val="115"/>
        </w:rPr>
        <w:t xml:space="preserve"> </w:t>
      </w:r>
      <w:r w:rsidRPr="00005DA0">
        <w:rPr>
          <w:color w:val="000000"/>
          <w:w w:val="115"/>
        </w:rPr>
        <w:t>трудную…»)</w:t>
      </w:r>
      <w:r w:rsidRPr="00005DA0">
        <w:rPr>
          <w:color w:val="000000"/>
          <w:spacing w:val="-4"/>
          <w:w w:val="115"/>
        </w:rPr>
        <w:t xml:space="preserve"> </w:t>
      </w:r>
      <w:r w:rsidRPr="00005DA0">
        <w:rPr>
          <w:color w:val="000000"/>
          <w:w w:val="115"/>
        </w:rPr>
        <w:t>и</w:t>
      </w:r>
      <w:r w:rsidRPr="00005DA0">
        <w:rPr>
          <w:color w:val="000000"/>
          <w:spacing w:val="-3"/>
          <w:w w:val="115"/>
        </w:rPr>
        <w:t xml:space="preserve"> </w:t>
      </w:r>
      <w:r w:rsidRPr="00005DA0">
        <w:rPr>
          <w:color w:val="000000"/>
          <w:w w:val="115"/>
        </w:rPr>
        <w:t>др.</w:t>
      </w:r>
      <w:r w:rsidRPr="00005DA0">
        <w:rPr>
          <w:color w:val="000000"/>
          <w:spacing w:val="-4"/>
          <w:w w:val="115"/>
        </w:rPr>
        <w:t xml:space="preserve"> </w:t>
      </w:r>
      <w:r w:rsidRPr="00005DA0">
        <w:rPr>
          <w:color w:val="000000"/>
          <w:w w:val="115"/>
        </w:rPr>
        <w:t>«Песня</w:t>
      </w:r>
      <w:r w:rsidRPr="00005DA0">
        <w:rPr>
          <w:color w:val="000000"/>
          <w:spacing w:val="-3"/>
          <w:w w:val="115"/>
        </w:rPr>
        <w:t xml:space="preserve"> </w:t>
      </w:r>
      <w:r w:rsidRPr="00005DA0">
        <w:rPr>
          <w:color w:val="000000"/>
          <w:w w:val="115"/>
        </w:rPr>
        <w:t>про</w:t>
      </w:r>
      <w:r w:rsidRPr="00005DA0">
        <w:rPr>
          <w:color w:val="000000"/>
          <w:spacing w:val="-3"/>
          <w:w w:val="115"/>
        </w:rPr>
        <w:t xml:space="preserve"> </w:t>
      </w:r>
      <w:r w:rsidR="0073455B">
        <w:rPr>
          <w:color w:val="000000"/>
          <w:w w:val="115"/>
        </w:rPr>
        <w:t>ца</w:t>
      </w:r>
      <w:r w:rsidRPr="00005DA0">
        <w:rPr>
          <w:color w:val="000000"/>
          <w:w w:val="120"/>
        </w:rPr>
        <w:t>ря Ивана Васильевича, молодого опричника и удалого купца</w:t>
      </w:r>
      <w:r w:rsidRPr="00005DA0">
        <w:rPr>
          <w:color w:val="000000"/>
          <w:spacing w:val="1"/>
          <w:w w:val="120"/>
        </w:rPr>
        <w:t xml:space="preserve"> </w:t>
      </w:r>
      <w:r w:rsidRPr="00005DA0">
        <w:rPr>
          <w:color w:val="000000"/>
          <w:w w:val="120"/>
        </w:rPr>
        <w:t>Калашникова».</w:t>
      </w:r>
    </w:p>
    <w:p w14:paraId="3724F623" w14:textId="77777777" w:rsidR="0073455B" w:rsidRDefault="00005DA0" w:rsidP="0073455B">
      <w:pPr>
        <w:ind w:firstLine="567"/>
        <w:jc w:val="both"/>
        <w:rPr>
          <w:color w:val="000000"/>
          <w:sz w:val="20"/>
          <w:szCs w:val="20"/>
        </w:rPr>
      </w:pPr>
      <w:r w:rsidRPr="00005DA0">
        <w:rPr>
          <w:b/>
          <w:color w:val="000000"/>
          <w:w w:val="105"/>
          <w:sz w:val="20"/>
          <w:szCs w:val="20"/>
        </w:rPr>
        <w:t>Н.</w:t>
      </w:r>
      <w:r w:rsidRPr="00005DA0">
        <w:rPr>
          <w:b/>
          <w:color w:val="000000"/>
          <w:spacing w:val="2"/>
          <w:w w:val="105"/>
          <w:sz w:val="20"/>
          <w:szCs w:val="20"/>
        </w:rPr>
        <w:t xml:space="preserve"> </w:t>
      </w:r>
      <w:r w:rsidRPr="00005DA0">
        <w:rPr>
          <w:b/>
          <w:color w:val="000000"/>
          <w:w w:val="105"/>
          <w:sz w:val="20"/>
          <w:szCs w:val="20"/>
        </w:rPr>
        <w:t>В.</w:t>
      </w:r>
      <w:r w:rsidRPr="00005DA0">
        <w:rPr>
          <w:b/>
          <w:color w:val="000000"/>
          <w:spacing w:val="2"/>
          <w:w w:val="105"/>
          <w:sz w:val="20"/>
          <w:szCs w:val="20"/>
        </w:rPr>
        <w:t xml:space="preserve"> </w:t>
      </w:r>
      <w:r w:rsidRPr="00005DA0">
        <w:rPr>
          <w:b/>
          <w:color w:val="000000"/>
          <w:w w:val="105"/>
          <w:sz w:val="20"/>
          <w:szCs w:val="20"/>
        </w:rPr>
        <w:t>Гоголь.</w:t>
      </w:r>
      <w:r w:rsidRPr="00005DA0">
        <w:rPr>
          <w:b/>
          <w:color w:val="000000"/>
          <w:spacing w:val="3"/>
          <w:w w:val="105"/>
          <w:sz w:val="20"/>
          <w:szCs w:val="20"/>
        </w:rPr>
        <w:t xml:space="preserve"> </w:t>
      </w:r>
      <w:r w:rsidRPr="00005DA0">
        <w:rPr>
          <w:color w:val="000000"/>
          <w:w w:val="105"/>
          <w:sz w:val="20"/>
          <w:szCs w:val="20"/>
        </w:rPr>
        <w:t>Повесть</w:t>
      </w:r>
      <w:r w:rsidRPr="00005DA0">
        <w:rPr>
          <w:color w:val="000000"/>
          <w:spacing w:val="3"/>
          <w:w w:val="105"/>
          <w:sz w:val="20"/>
          <w:szCs w:val="20"/>
        </w:rPr>
        <w:t xml:space="preserve"> </w:t>
      </w:r>
      <w:r w:rsidRPr="00005DA0">
        <w:rPr>
          <w:color w:val="000000"/>
          <w:w w:val="105"/>
          <w:sz w:val="20"/>
          <w:szCs w:val="20"/>
        </w:rPr>
        <w:t>«Тарас</w:t>
      </w:r>
      <w:r w:rsidRPr="00005DA0">
        <w:rPr>
          <w:color w:val="000000"/>
          <w:spacing w:val="4"/>
          <w:w w:val="105"/>
          <w:sz w:val="20"/>
          <w:szCs w:val="20"/>
        </w:rPr>
        <w:t xml:space="preserve"> </w:t>
      </w:r>
      <w:r w:rsidRPr="00005DA0">
        <w:rPr>
          <w:color w:val="000000"/>
          <w:w w:val="105"/>
          <w:sz w:val="20"/>
          <w:szCs w:val="20"/>
        </w:rPr>
        <w:t>Бульба».</w:t>
      </w:r>
    </w:p>
    <w:p w14:paraId="20035B5B" w14:textId="77777777" w:rsidR="005B2FBF" w:rsidRPr="0073455B" w:rsidRDefault="00005DA0" w:rsidP="0073455B">
      <w:pPr>
        <w:ind w:firstLine="567"/>
        <w:jc w:val="both"/>
        <w:rPr>
          <w:color w:val="000000"/>
          <w:sz w:val="20"/>
          <w:szCs w:val="20"/>
        </w:rPr>
      </w:pPr>
      <w:r w:rsidRPr="0073455B">
        <w:rPr>
          <w:b/>
          <w:color w:val="000000"/>
          <w:sz w:val="20"/>
        </w:rPr>
        <w:t>Литература второй половины XIX века</w:t>
      </w:r>
    </w:p>
    <w:p w14:paraId="3BD48634" w14:textId="77777777" w:rsidR="0073455B" w:rsidRDefault="00005DA0" w:rsidP="0073455B">
      <w:pPr>
        <w:pStyle w:val="a5"/>
        <w:ind w:firstLine="567"/>
        <w:jc w:val="both"/>
        <w:rPr>
          <w:color w:val="000000"/>
          <w:w w:val="115"/>
        </w:rPr>
      </w:pPr>
      <w:r w:rsidRPr="00005DA0">
        <w:rPr>
          <w:b/>
          <w:color w:val="000000"/>
          <w:w w:val="110"/>
        </w:rPr>
        <w:t>И.</w:t>
      </w:r>
      <w:r w:rsidRPr="00005DA0">
        <w:rPr>
          <w:b/>
          <w:color w:val="000000"/>
          <w:spacing w:val="-13"/>
          <w:w w:val="110"/>
        </w:rPr>
        <w:t xml:space="preserve"> </w:t>
      </w:r>
      <w:r w:rsidRPr="00005DA0">
        <w:rPr>
          <w:b/>
          <w:color w:val="000000"/>
          <w:w w:val="110"/>
        </w:rPr>
        <w:t>С.</w:t>
      </w:r>
      <w:r w:rsidRPr="00005DA0">
        <w:rPr>
          <w:b/>
          <w:color w:val="000000"/>
          <w:spacing w:val="-13"/>
          <w:w w:val="110"/>
        </w:rPr>
        <w:t xml:space="preserve"> </w:t>
      </w:r>
      <w:r w:rsidRPr="00005DA0">
        <w:rPr>
          <w:b/>
          <w:color w:val="000000"/>
          <w:w w:val="110"/>
        </w:rPr>
        <w:t>Тургенев.</w:t>
      </w:r>
      <w:r w:rsidRPr="00005DA0">
        <w:rPr>
          <w:b/>
          <w:color w:val="000000"/>
          <w:spacing w:val="-13"/>
          <w:w w:val="110"/>
        </w:rPr>
        <w:t xml:space="preserve"> </w:t>
      </w:r>
      <w:r w:rsidRPr="00005DA0">
        <w:rPr>
          <w:color w:val="000000"/>
          <w:w w:val="110"/>
        </w:rPr>
        <w:t>Рассказы</w:t>
      </w:r>
      <w:r w:rsidRPr="00005DA0">
        <w:rPr>
          <w:color w:val="000000"/>
          <w:spacing w:val="-12"/>
          <w:w w:val="110"/>
        </w:rPr>
        <w:t xml:space="preserve"> </w:t>
      </w:r>
      <w:r w:rsidRPr="00005DA0">
        <w:rPr>
          <w:color w:val="000000"/>
          <w:w w:val="110"/>
        </w:rPr>
        <w:t>из</w:t>
      </w:r>
      <w:r w:rsidRPr="00005DA0">
        <w:rPr>
          <w:color w:val="000000"/>
          <w:spacing w:val="-11"/>
          <w:w w:val="110"/>
        </w:rPr>
        <w:t xml:space="preserve"> </w:t>
      </w:r>
      <w:r w:rsidRPr="00005DA0">
        <w:rPr>
          <w:color w:val="000000"/>
          <w:w w:val="110"/>
        </w:rPr>
        <w:t>цикла</w:t>
      </w:r>
      <w:r w:rsidRPr="00005DA0">
        <w:rPr>
          <w:color w:val="000000"/>
          <w:spacing w:val="-12"/>
          <w:w w:val="110"/>
        </w:rPr>
        <w:t xml:space="preserve"> </w:t>
      </w:r>
      <w:r w:rsidRPr="00005DA0">
        <w:rPr>
          <w:color w:val="000000"/>
          <w:w w:val="110"/>
        </w:rPr>
        <w:t>«Записки</w:t>
      </w:r>
      <w:r w:rsidRPr="00005DA0">
        <w:rPr>
          <w:color w:val="000000"/>
          <w:spacing w:val="-12"/>
          <w:w w:val="110"/>
        </w:rPr>
        <w:t xml:space="preserve"> </w:t>
      </w:r>
      <w:r w:rsidRPr="00005DA0">
        <w:rPr>
          <w:color w:val="000000"/>
          <w:w w:val="110"/>
        </w:rPr>
        <w:t>охотника»</w:t>
      </w:r>
      <w:r w:rsidRPr="00005DA0">
        <w:rPr>
          <w:color w:val="000000"/>
          <w:spacing w:val="-12"/>
          <w:w w:val="110"/>
        </w:rPr>
        <w:t xml:space="preserve"> </w:t>
      </w:r>
      <w:r w:rsidRPr="00005DA0">
        <w:rPr>
          <w:color w:val="000000"/>
          <w:w w:val="110"/>
        </w:rPr>
        <w:t>(два</w:t>
      </w:r>
      <w:r w:rsidRPr="00005DA0">
        <w:rPr>
          <w:color w:val="000000"/>
          <w:spacing w:val="-11"/>
          <w:w w:val="110"/>
        </w:rPr>
        <w:t xml:space="preserve"> </w:t>
      </w:r>
      <w:r w:rsidRPr="00005DA0">
        <w:rPr>
          <w:color w:val="000000"/>
          <w:w w:val="110"/>
        </w:rPr>
        <w:t>по</w:t>
      </w:r>
      <w:r w:rsidRPr="00005DA0">
        <w:rPr>
          <w:color w:val="000000"/>
          <w:spacing w:val="-53"/>
          <w:w w:val="110"/>
        </w:rPr>
        <w:t xml:space="preserve"> </w:t>
      </w:r>
      <w:r w:rsidRPr="00005DA0">
        <w:rPr>
          <w:color w:val="000000"/>
          <w:w w:val="115"/>
        </w:rPr>
        <w:t>выбору). Например, «Бирюк»</w:t>
      </w:r>
      <w:r w:rsidR="0073455B">
        <w:rPr>
          <w:color w:val="000000"/>
          <w:w w:val="115"/>
        </w:rPr>
        <w:t>, «Хорь и Калиныч» и др. Стихот</w:t>
      </w:r>
      <w:r w:rsidRPr="00005DA0">
        <w:rPr>
          <w:color w:val="000000"/>
          <w:w w:val="115"/>
        </w:rPr>
        <w:t>ворения</w:t>
      </w:r>
      <w:r w:rsidRPr="00005DA0">
        <w:rPr>
          <w:color w:val="000000"/>
          <w:spacing w:val="-7"/>
          <w:w w:val="115"/>
        </w:rPr>
        <w:t xml:space="preserve"> </w:t>
      </w:r>
      <w:r w:rsidRPr="00005DA0">
        <w:rPr>
          <w:color w:val="000000"/>
          <w:w w:val="115"/>
        </w:rPr>
        <w:t>в</w:t>
      </w:r>
      <w:r w:rsidRPr="00005DA0">
        <w:rPr>
          <w:color w:val="000000"/>
          <w:spacing w:val="-7"/>
          <w:w w:val="115"/>
        </w:rPr>
        <w:t xml:space="preserve"> </w:t>
      </w:r>
      <w:r w:rsidRPr="00005DA0">
        <w:rPr>
          <w:color w:val="000000"/>
          <w:w w:val="115"/>
        </w:rPr>
        <w:t>прозе.</w:t>
      </w:r>
      <w:r w:rsidRPr="00005DA0">
        <w:rPr>
          <w:color w:val="000000"/>
          <w:spacing w:val="-7"/>
          <w:w w:val="115"/>
        </w:rPr>
        <w:t xml:space="preserve"> </w:t>
      </w:r>
      <w:r w:rsidRPr="00005DA0">
        <w:rPr>
          <w:color w:val="000000"/>
          <w:w w:val="115"/>
        </w:rPr>
        <w:t>Например,</w:t>
      </w:r>
      <w:r w:rsidRPr="00005DA0">
        <w:rPr>
          <w:color w:val="000000"/>
          <w:spacing w:val="-7"/>
          <w:w w:val="115"/>
        </w:rPr>
        <w:t xml:space="preserve"> </w:t>
      </w:r>
      <w:r w:rsidRPr="00005DA0">
        <w:rPr>
          <w:color w:val="000000"/>
          <w:w w:val="115"/>
        </w:rPr>
        <w:t>«Русский</w:t>
      </w:r>
      <w:r w:rsidRPr="00005DA0">
        <w:rPr>
          <w:color w:val="000000"/>
          <w:spacing w:val="-7"/>
          <w:w w:val="115"/>
        </w:rPr>
        <w:t xml:space="preserve"> </w:t>
      </w:r>
      <w:r w:rsidRPr="00005DA0">
        <w:rPr>
          <w:color w:val="000000"/>
          <w:w w:val="115"/>
        </w:rPr>
        <w:t>язык»,</w:t>
      </w:r>
      <w:r w:rsidRPr="00005DA0">
        <w:rPr>
          <w:color w:val="000000"/>
          <w:spacing w:val="-7"/>
          <w:w w:val="115"/>
        </w:rPr>
        <w:t xml:space="preserve"> </w:t>
      </w:r>
      <w:r w:rsidRPr="00005DA0">
        <w:rPr>
          <w:color w:val="000000"/>
          <w:w w:val="115"/>
        </w:rPr>
        <w:t>«Воробей»</w:t>
      </w:r>
      <w:r w:rsidRPr="00005DA0">
        <w:rPr>
          <w:color w:val="000000"/>
          <w:spacing w:val="-7"/>
          <w:w w:val="115"/>
        </w:rPr>
        <w:t xml:space="preserve"> </w:t>
      </w:r>
      <w:r w:rsidRPr="00005DA0">
        <w:rPr>
          <w:color w:val="000000"/>
          <w:w w:val="115"/>
        </w:rPr>
        <w:t>и</w:t>
      </w:r>
      <w:r w:rsidRPr="00005DA0">
        <w:rPr>
          <w:color w:val="000000"/>
          <w:spacing w:val="-7"/>
          <w:w w:val="115"/>
        </w:rPr>
        <w:t xml:space="preserve"> </w:t>
      </w:r>
      <w:r w:rsidRPr="00005DA0">
        <w:rPr>
          <w:color w:val="000000"/>
          <w:w w:val="115"/>
        </w:rPr>
        <w:t>др.</w:t>
      </w:r>
    </w:p>
    <w:p w14:paraId="632D520E" w14:textId="77777777" w:rsidR="005B2FBF" w:rsidRPr="00005DA0" w:rsidRDefault="00005DA0" w:rsidP="0073455B">
      <w:pPr>
        <w:pStyle w:val="a5"/>
        <w:ind w:firstLine="567"/>
        <w:jc w:val="both"/>
        <w:rPr>
          <w:color w:val="000000"/>
        </w:rPr>
      </w:pPr>
      <w:r w:rsidRPr="00005DA0">
        <w:rPr>
          <w:b/>
          <w:color w:val="000000"/>
          <w:w w:val="105"/>
        </w:rPr>
        <w:t>Л.</w:t>
      </w:r>
      <w:r w:rsidRPr="00005DA0">
        <w:rPr>
          <w:b/>
          <w:color w:val="000000"/>
          <w:spacing w:val="4"/>
          <w:w w:val="105"/>
        </w:rPr>
        <w:t xml:space="preserve"> </w:t>
      </w:r>
      <w:r w:rsidRPr="00005DA0">
        <w:rPr>
          <w:b/>
          <w:color w:val="000000"/>
          <w:w w:val="105"/>
        </w:rPr>
        <w:t>Н.</w:t>
      </w:r>
      <w:r w:rsidRPr="00005DA0">
        <w:rPr>
          <w:b/>
          <w:color w:val="000000"/>
          <w:spacing w:val="4"/>
          <w:w w:val="105"/>
        </w:rPr>
        <w:t xml:space="preserve"> </w:t>
      </w:r>
      <w:r w:rsidRPr="00005DA0">
        <w:rPr>
          <w:b/>
          <w:color w:val="000000"/>
          <w:w w:val="105"/>
        </w:rPr>
        <w:t>Толстой.</w:t>
      </w:r>
      <w:r w:rsidRPr="00005DA0">
        <w:rPr>
          <w:b/>
          <w:color w:val="000000"/>
          <w:spacing w:val="5"/>
          <w:w w:val="105"/>
        </w:rPr>
        <w:t xml:space="preserve"> </w:t>
      </w:r>
      <w:r w:rsidRPr="00005DA0">
        <w:rPr>
          <w:color w:val="000000"/>
          <w:w w:val="105"/>
        </w:rPr>
        <w:t>Рассказ</w:t>
      </w:r>
      <w:r w:rsidRPr="00005DA0">
        <w:rPr>
          <w:color w:val="000000"/>
          <w:spacing w:val="5"/>
          <w:w w:val="105"/>
        </w:rPr>
        <w:t xml:space="preserve"> </w:t>
      </w:r>
      <w:r w:rsidRPr="00005DA0">
        <w:rPr>
          <w:color w:val="000000"/>
          <w:w w:val="105"/>
        </w:rPr>
        <w:t>«После</w:t>
      </w:r>
      <w:r w:rsidRPr="00005DA0">
        <w:rPr>
          <w:color w:val="000000"/>
          <w:spacing w:val="6"/>
          <w:w w:val="105"/>
        </w:rPr>
        <w:t xml:space="preserve"> </w:t>
      </w:r>
      <w:r w:rsidRPr="00005DA0">
        <w:rPr>
          <w:color w:val="000000"/>
          <w:w w:val="105"/>
        </w:rPr>
        <w:t>бала».</w:t>
      </w:r>
    </w:p>
    <w:p w14:paraId="5CB1C2C5" w14:textId="77777777" w:rsidR="005B2FBF" w:rsidRPr="0073455B" w:rsidRDefault="00005DA0" w:rsidP="0073455B">
      <w:pPr>
        <w:ind w:firstLine="567"/>
        <w:jc w:val="both"/>
        <w:rPr>
          <w:color w:val="000000"/>
          <w:sz w:val="20"/>
          <w:szCs w:val="20"/>
        </w:rPr>
      </w:pPr>
      <w:r w:rsidRPr="00005DA0">
        <w:rPr>
          <w:b/>
          <w:color w:val="000000"/>
          <w:w w:val="110"/>
          <w:sz w:val="20"/>
          <w:szCs w:val="20"/>
        </w:rPr>
        <w:t>Н.</w:t>
      </w:r>
      <w:r w:rsidRPr="00005DA0">
        <w:rPr>
          <w:b/>
          <w:color w:val="000000"/>
          <w:spacing w:val="23"/>
          <w:w w:val="110"/>
          <w:sz w:val="20"/>
          <w:szCs w:val="20"/>
        </w:rPr>
        <w:t xml:space="preserve"> </w:t>
      </w:r>
      <w:r w:rsidRPr="00005DA0">
        <w:rPr>
          <w:b/>
          <w:color w:val="000000"/>
          <w:w w:val="110"/>
          <w:sz w:val="20"/>
          <w:szCs w:val="20"/>
        </w:rPr>
        <w:t>А.</w:t>
      </w:r>
      <w:r w:rsidRPr="00005DA0">
        <w:rPr>
          <w:b/>
          <w:color w:val="000000"/>
          <w:spacing w:val="24"/>
          <w:w w:val="110"/>
          <w:sz w:val="20"/>
          <w:szCs w:val="20"/>
        </w:rPr>
        <w:t xml:space="preserve"> </w:t>
      </w:r>
      <w:r w:rsidRPr="0073455B">
        <w:rPr>
          <w:b/>
          <w:color w:val="000000"/>
          <w:w w:val="110"/>
          <w:sz w:val="20"/>
          <w:szCs w:val="20"/>
        </w:rPr>
        <w:t>Некрасов.</w:t>
      </w:r>
      <w:r w:rsidRPr="0073455B">
        <w:rPr>
          <w:b/>
          <w:color w:val="000000"/>
          <w:spacing w:val="23"/>
          <w:w w:val="110"/>
          <w:sz w:val="20"/>
          <w:szCs w:val="20"/>
        </w:rPr>
        <w:t xml:space="preserve"> </w:t>
      </w:r>
      <w:r w:rsidRPr="0073455B">
        <w:rPr>
          <w:color w:val="000000"/>
          <w:w w:val="110"/>
          <w:sz w:val="20"/>
          <w:szCs w:val="20"/>
        </w:rPr>
        <w:t>Стихотворения</w:t>
      </w:r>
      <w:r w:rsidRPr="0073455B">
        <w:rPr>
          <w:color w:val="000000"/>
          <w:spacing w:val="24"/>
          <w:w w:val="110"/>
          <w:sz w:val="20"/>
          <w:szCs w:val="20"/>
        </w:rPr>
        <w:t xml:space="preserve"> </w:t>
      </w:r>
      <w:r w:rsidRPr="0073455B">
        <w:rPr>
          <w:color w:val="000000"/>
          <w:w w:val="110"/>
          <w:sz w:val="20"/>
          <w:szCs w:val="20"/>
        </w:rPr>
        <w:t>(не</w:t>
      </w:r>
      <w:r w:rsidRPr="0073455B">
        <w:rPr>
          <w:color w:val="000000"/>
          <w:spacing w:val="24"/>
          <w:w w:val="110"/>
          <w:sz w:val="20"/>
          <w:szCs w:val="20"/>
        </w:rPr>
        <w:t xml:space="preserve"> </w:t>
      </w:r>
      <w:r w:rsidRPr="0073455B">
        <w:rPr>
          <w:color w:val="000000"/>
          <w:w w:val="110"/>
          <w:sz w:val="20"/>
          <w:szCs w:val="20"/>
        </w:rPr>
        <w:t>менее</w:t>
      </w:r>
      <w:r w:rsidRPr="0073455B">
        <w:rPr>
          <w:color w:val="000000"/>
          <w:spacing w:val="24"/>
          <w:w w:val="110"/>
          <w:sz w:val="20"/>
          <w:szCs w:val="20"/>
        </w:rPr>
        <w:t xml:space="preserve"> </w:t>
      </w:r>
      <w:r w:rsidRPr="0073455B">
        <w:rPr>
          <w:color w:val="000000"/>
          <w:w w:val="110"/>
          <w:sz w:val="20"/>
          <w:szCs w:val="20"/>
        </w:rPr>
        <w:t>двух).</w:t>
      </w:r>
      <w:r w:rsidRPr="0073455B">
        <w:rPr>
          <w:color w:val="000000"/>
          <w:spacing w:val="24"/>
          <w:w w:val="110"/>
          <w:sz w:val="20"/>
          <w:szCs w:val="20"/>
        </w:rPr>
        <w:t xml:space="preserve"> </w:t>
      </w:r>
      <w:r w:rsidRPr="0073455B">
        <w:rPr>
          <w:color w:val="000000"/>
          <w:w w:val="110"/>
          <w:sz w:val="20"/>
          <w:szCs w:val="20"/>
        </w:rPr>
        <w:t>Например,</w:t>
      </w:r>
      <w:r w:rsidR="0073455B" w:rsidRPr="0073455B">
        <w:rPr>
          <w:color w:val="000000"/>
          <w:w w:val="110"/>
          <w:sz w:val="20"/>
          <w:szCs w:val="20"/>
        </w:rPr>
        <w:t xml:space="preserve"> </w:t>
      </w:r>
      <w:r w:rsidRPr="0073455B">
        <w:rPr>
          <w:color w:val="000000"/>
          <w:w w:val="115"/>
          <w:sz w:val="20"/>
          <w:szCs w:val="20"/>
        </w:rPr>
        <w:t>«Размышления у</w:t>
      </w:r>
      <w:r w:rsidRPr="0073455B">
        <w:rPr>
          <w:color w:val="000000"/>
          <w:spacing w:val="1"/>
          <w:w w:val="115"/>
          <w:sz w:val="20"/>
          <w:szCs w:val="20"/>
        </w:rPr>
        <w:t xml:space="preserve"> </w:t>
      </w:r>
      <w:r w:rsidRPr="0073455B">
        <w:rPr>
          <w:color w:val="000000"/>
          <w:w w:val="115"/>
          <w:sz w:val="20"/>
          <w:szCs w:val="20"/>
        </w:rPr>
        <w:t>парадного</w:t>
      </w:r>
      <w:r w:rsidRPr="0073455B">
        <w:rPr>
          <w:color w:val="000000"/>
          <w:spacing w:val="1"/>
          <w:w w:val="115"/>
          <w:sz w:val="20"/>
          <w:szCs w:val="20"/>
        </w:rPr>
        <w:t xml:space="preserve"> </w:t>
      </w:r>
      <w:r w:rsidRPr="0073455B">
        <w:rPr>
          <w:color w:val="000000"/>
          <w:w w:val="115"/>
          <w:sz w:val="20"/>
          <w:szCs w:val="20"/>
        </w:rPr>
        <w:t>подъезда»,</w:t>
      </w:r>
      <w:r w:rsidRPr="0073455B">
        <w:rPr>
          <w:color w:val="000000"/>
          <w:spacing w:val="1"/>
          <w:w w:val="115"/>
          <w:sz w:val="20"/>
          <w:szCs w:val="20"/>
        </w:rPr>
        <w:t xml:space="preserve"> </w:t>
      </w:r>
      <w:r w:rsidRPr="0073455B">
        <w:rPr>
          <w:color w:val="000000"/>
          <w:w w:val="115"/>
          <w:sz w:val="20"/>
          <w:szCs w:val="20"/>
        </w:rPr>
        <w:t>«Железная</w:t>
      </w:r>
      <w:r w:rsidRPr="0073455B">
        <w:rPr>
          <w:color w:val="000000"/>
          <w:spacing w:val="1"/>
          <w:w w:val="115"/>
          <w:sz w:val="20"/>
          <w:szCs w:val="20"/>
        </w:rPr>
        <w:t xml:space="preserve"> </w:t>
      </w:r>
      <w:r w:rsidRPr="0073455B">
        <w:rPr>
          <w:color w:val="000000"/>
          <w:w w:val="115"/>
          <w:sz w:val="20"/>
          <w:szCs w:val="20"/>
        </w:rPr>
        <w:t>дорога»</w:t>
      </w:r>
      <w:r w:rsidRPr="0073455B">
        <w:rPr>
          <w:color w:val="000000"/>
          <w:spacing w:val="1"/>
          <w:w w:val="115"/>
          <w:sz w:val="20"/>
          <w:szCs w:val="20"/>
        </w:rPr>
        <w:t xml:space="preserve"> </w:t>
      </w:r>
      <w:r w:rsidRPr="0073455B">
        <w:rPr>
          <w:color w:val="000000"/>
          <w:w w:val="115"/>
          <w:sz w:val="20"/>
          <w:szCs w:val="20"/>
        </w:rPr>
        <w:t>и</w:t>
      </w:r>
      <w:r w:rsidRPr="0073455B">
        <w:rPr>
          <w:color w:val="000000"/>
          <w:spacing w:val="1"/>
          <w:w w:val="115"/>
          <w:sz w:val="20"/>
          <w:szCs w:val="20"/>
        </w:rPr>
        <w:t xml:space="preserve"> </w:t>
      </w:r>
      <w:r w:rsidRPr="0073455B">
        <w:rPr>
          <w:color w:val="000000"/>
          <w:w w:val="115"/>
          <w:sz w:val="20"/>
          <w:szCs w:val="20"/>
        </w:rPr>
        <w:t>др.</w:t>
      </w:r>
    </w:p>
    <w:p w14:paraId="2A89D7AF" w14:textId="77777777" w:rsidR="005B2FBF" w:rsidRPr="00005DA0" w:rsidRDefault="00005DA0" w:rsidP="00005DA0">
      <w:pPr>
        <w:ind w:firstLine="567"/>
        <w:jc w:val="both"/>
        <w:rPr>
          <w:color w:val="000000"/>
          <w:sz w:val="20"/>
          <w:szCs w:val="20"/>
        </w:rPr>
      </w:pPr>
      <w:r w:rsidRPr="00005DA0">
        <w:rPr>
          <w:b/>
          <w:color w:val="000000"/>
          <w:sz w:val="20"/>
          <w:szCs w:val="20"/>
        </w:rPr>
        <w:t>Поэзия</w:t>
      </w:r>
      <w:r w:rsidRPr="00005DA0">
        <w:rPr>
          <w:b/>
          <w:color w:val="000000"/>
          <w:spacing w:val="9"/>
          <w:sz w:val="20"/>
          <w:szCs w:val="20"/>
        </w:rPr>
        <w:t xml:space="preserve"> </w:t>
      </w:r>
      <w:r w:rsidRPr="00005DA0">
        <w:rPr>
          <w:b/>
          <w:color w:val="000000"/>
          <w:sz w:val="20"/>
          <w:szCs w:val="20"/>
        </w:rPr>
        <w:t>второй</w:t>
      </w:r>
      <w:r w:rsidRPr="00005DA0">
        <w:rPr>
          <w:b/>
          <w:color w:val="000000"/>
          <w:spacing w:val="10"/>
          <w:sz w:val="20"/>
          <w:szCs w:val="20"/>
        </w:rPr>
        <w:t xml:space="preserve"> </w:t>
      </w:r>
      <w:r w:rsidRPr="00005DA0">
        <w:rPr>
          <w:b/>
          <w:color w:val="000000"/>
          <w:sz w:val="20"/>
          <w:szCs w:val="20"/>
        </w:rPr>
        <w:t>половины</w:t>
      </w:r>
      <w:r w:rsidRPr="00005DA0">
        <w:rPr>
          <w:b/>
          <w:color w:val="000000"/>
          <w:spacing w:val="10"/>
          <w:sz w:val="20"/>
          <w:szCs w:val="20"/>
        </w:rPr>
        <w:t xml:space="preserve"> </w:t>
      </w:r>
      <w:r w:rsidRPr="00005DA0">
        <w:rPr>
          <w:b/>
          <w:color w:val="000000"/>
          <w:sz w:val="20"/>
          <w:szCs w:val="20"/>
        </w:rPr>
        <w:t>XIX</w:t>
      </w:r>
      <w:r w:rsidRPr="00005DA0">
        <w:rPr>
          <w:b/>
          <w:color w:val="000000"/>
          <w:spacing w:val="9"/>
          <w:sz w:val="20"/>
          <w:szCs w:val="20"/>
        </w:rPr>
        <w:t xml:space="preserve"> </w:t>
      </w:r>
      <w:r w:rsidRPr="00005DA0">
        <w:rPr>
          <w:b/>
          <w:color w:val="000000"/>
          <w:sz w:val="20"/>
          <w:szCs w:val="20"/>
        </w:rPr>
        <w:t>века.</w:t>
      </w:r>
      <w:r w:rsidRPr="00005DA0">
        <w:rPr>
          <w:b/>
          <w:color w:val="000000"/>
          <w:spacing w:val="10"/>
          <w:sz w:val="20"/>
          <w:szCs w:val="20"/>
        </w:rPr>
        <w:t xml:space="preserve"> </w:t>
      </w:r>
      <w:r w:rsidRPr="00005DA0">
        <w:rPr>
          <w:color w:val="000000"/>
          <w:sz w:val="20"/>
          <w:szCs w:val="20"/>
        </w:rPr>
        <w:t>Ф.</w:t>
      </w:r>
      <w:r w:rsidRPr="00005DA0">
        <w:rPr>
          <w:color w:val="000000"/>
          <w:spacing w:val="11"/>
          <w:sz w:val="20"/>
          <w:szCs w:val="20"/>
        </w:rPr>
        <w:t xml:space="preserve"> </w:t>
      </w:r>
      <w:r w:rsidRPr="00005DA0">
        <w:rPr>
          <w:color w:val="000000"/>
          <w:sz w:val="20"/>
          <w:szCs w:val="20"/>
        </w:rPr>
        <w:t>И.</w:t>
      </w:r>
      <w:r w:rsidRPr="00005DA0">
        <w:rPr>
          <w:color w:val="000000"/>
          <w:spacing w:val="11"/>
          <w:sz w:val="20"/>
          <w:szCs w:val="20"/>
        </w:rPr>
        <w:t xml:space="preserve"> </w:t>
      </w:r>
      <w:r w:rsidRPr="00005DA0">
        <w:rPr>
          <w:color w:val="000000"/>
          <w:sz w:val="20"/>
          <w:szCs w:val="20"/>
        </w:rPr>
        <w:t>Тютчев,</w:t>
      </w:r>
      <w:r w:rsidRPr="00005DA0">
        <w:rPr>
          <w:color w:val="000000"/>
          <w:spacing w:val="11"/>
          <w:sz w:val="20"/>
          <w:szCs w:val="20"/>
        </w:rPr>
        <w:t xml:space="preserve"> </w:t>
      </w:r>
      <w:r w:rsidRPr="00005DA0">
        <w:rPr>
          <w:color w:val="000000"/>
          <w:sz w:val="20"/>
          <w:szCs w:val="20"/>
        </w:rPr>
        <w:t>А.</w:t>
      </w:r>
      <w:r w:rsidRPr="00005DA0">
        <w:rPr>
          <w:color w:val="000000"/>
          <w:spacing w:val="10"/>
          <w:sz w:val="20"/>
          <w:szCs w:val="20"/>
        </w:rPr>
        <w:t xml:space="preserve"> </w:t>
      </w:r>
      <w:r w:rsidRPr="00005DA0">
        <w:rPr>
          <w:color w:val="000000"/>
          <w:sz w:val="20"/>
          <w:szCs w:val="20"/>
        </w:rPr>
        <w:t>А.</w:t>
      </w:r>
      <w:r w:rsidRPr="00005DA0">
        <w:rPr>
          <w:color w:val="000000"/>
          <w:spacing w:val="11"/>
          <w:sz w:val="20"/>
          <w:szCs w:val="20"/>
        </w:rPr>
        <w:t xml:space="preserve"> </w:t>
      </w:r>
      <w:r w:rsidRPr="00005DA0">
        <w:rPr>
          <w:color w:val="000000"/>
          <w:sz w:val="20"/>
          <w:szCs w:val="20"/>
        </w:rPr>
        <w:t>Фет,</w:t>
      </w:r>
      <w:r w:rsidRPr="00005DA0">
        <w:rPr>
          <w:color w:val="000000"/>
          <w:spacing w:val="-47"/>
          <w:sz w:val="20"/>
          <w:szCs w:val="20"/>
        </w:rPr>
        <w:t xml:space="preserve"> </w:t>
      </w:r>
      <w:r w:rsidRPr="00005DA0">
        <w:rPr>
          <w:color w:val="000000"/>
          <w:w w:val="110"/>
          <w:sz w:val="20"/>
          <w:szCs w:val="20"/>
        </w:rPr>
        <w:t>А.</w:t>
      </w:r>
      <w:r w:rsidRPr="00005DA0">
        <w:rPr>
          <w:color w:val="000000"/>
          <w:spacing w:val="10"/>
          <w:w w:val="110"/>
          <w:sz w:val="20"/>
          <w:szCs w:val="20"/>
        </w:rPr>
        <w:t xml:space="preserve"> </w:t>
      </w:r>
      <w:r w:rsidRPr="00005DA0">
        <w:rPr>
          <w:color w:val="000000"/>
          <w:w w:val="110"/>
          <w:sz w:val="20"/>
          <w:szCs w:val="20"/>
        </w:rPr>
        <w:t>К.</w:t>
      </w:r>
      <w:r w:rsidRPr="00005DA0">
        <w:rPr>
          <w:color w:val="000000"/>
          <w:spacing w:val="11"/>
          <w:w w:val="110"/>
          <w:sz w:val="20"/>
          <w:szCs w:val="20"/>
        </w:rPr>
        <w:t xml:space="preserve"> </w:t>
      </w:r>
      <w:r w:rsidRPr="00005DA0">
        <w:rPr>
          <w:color w:val="000000"/>
          <w:w w:val="110"/>
          <w:sz w:val="20"/>
          <w:szCs w:val="20"/>
        </w:rPr>
        <w:t>Толстой</w:t>
      </w:r>
      <w:r w:rsidRPr="00005DA0">
        <w:rPr>
          <w:color w:val="000000"/>
          <w:spacing w:val="11"/>
          <w:w w:val="110"/>
          <w:sz w:val="20"/>
          <w:szCs w:val="20"/>
        </w:rPr>
        <w:t xml:space="preserve"> </w:t>
      </w:r>
      <w:r w:rsidRPr="00005DA0">
        <w:rPr>
          <w:color w:val="000000"/>
          <w:w w:val="110"/>
          <w:sz w:val="20"/>
          <w:szCs w:val="20"/>
        </w:rPr>
        <w:t>и</w:t>
      </w:r>
      <w:r w:rsidRPr="00005DA0">
        <w:rPr>
          <w:color w:val="000000"/>
          <w:spacing w:val="11"/>
          <w:w w:val="110"/>
          <w:sz w:val="20"/>
          <w:szCs w:val="20"/>
        </w:rPr>
        <w:t xml:space="preserve"> </w:t>
      </w:r>
      <w:r w:rsidRPr="00005DA0">
        <w:rPr>
          <w:color w:val="000000"/>
          <w:w w:val="110"/>
          <w:sz w:val="20"/>
          <w:szCs w:val="20"/>
        </w:rPr>
        <w:t>др.</w:t>
      </w:r>
      <w:r w:rsidRPr="00005DA0">
        <w:rPr>
          <w:color w:val="000000"/>
          <w:spacing w:val="10"/>
          <w:w w:val="110"/>
          <w:sz w:val="20"/>
          <w:szCs w:val="20"/>
        </w:rPr>
        <w:t xml:space="preserve"> </w:t>
      </w:r>
      <w:r w:rsidRPr="00005DA0">
        <w:rPr>
          <w:color w:val="000000"/>
          <w:w w:val="110"/>
          <w:sz w:val="20"/>
          <w:szCs w:val="20"/>
        </w:rPr>
        <w:t>(не</w:t>
      </w:r>
      <w:r w:rsidRPr="00005DA0">
        <w:rPr>
          <w:color w:val="000000"/>
          <w:spacing w:val="11"/>
          <w:w w:val="110"/>
          <w:sz w:val="20"/>
          <w:szCs w:val="20"/>
        </w:rPr>
        <w:t xml:space="preserve"> </w:t>
      </w:r>
      <w:r w:rsidRPr="00005DA0">
        <w:rPr>
          <w:color w:val="000000"/>
          <w:w w:val="110"/>
          <w:sz w:val="20"/>
          <w:szCs w:val="20"/>
        </w:rPr>
        <w:t>менее</w:t>
      </w:r>
      <w:r w:rsidRPr="00005DA0">
        <w:rPr>
          <w:color w:val="000000"/>
          <w:spacing w:val="11"/>
          <w:w w:val="110"/>
          <w:sz w:val="20"/>
          <w:szCs w:val="20"/>
        </w:rPr>
        <w:t xml:space="preserve"> </w:t>
      </w:r>
      <w:r w:rsidRPr="00005DA0">
        <w:rPr>
          <w:color w:val="000000"/>
          <w:w w:val="110"/>
          <w:sz w:val="20"/>
          <w:szCs w:val="20"/>
        </w:rPr>
        <w:t>двух</w:t>
      </w:r>
      <w:r w:rsidRPr="00005DA0">
        <w:rPr>
          <w:color w:val="000000"/>
          <w:spacing w:val="11"/>
          <w:w w:val="110"/>
          <w:sz w:val="20"/>
          <w:szCs w:val="20"/>
        </w:rPr>
        <w:t xml:space="preserve"> </w:t>
      </w:r>
      <w:r w:rsidRPr="00005DA0">
        <w:rPr>
          <w:color w:val="000000"/>
          <w:w w:val="110"/>
          <w:sz w:val="20"/>
          <w:szCs w:val="20"/>
        </w:rPr>
        <w:t>стихотворений</w:t>
      </w:r>
      <w:r w:rsidRPr="00005DA0">
        <w:rPr>
          <w:color w:val="000000"/>
          <w:spacing w:val="11"/>
          <w:w w:val="110"/>
          <w:sz w:val="20"/>
          <w:szCs w:val="20"/>
        </w:rPr>
        <w:t xml:space="preserve"> </w:t>
      </w:r>
      <w:r w:rsidRPr="00005DA0">
        <w:rPr>
          <w:color w:val="000000"/>
          <w:w w:val="110"/>
          <w:sz w:val="20"/>
          <w:szCs w:val="20"/>
        </w:rPr>
        <w:t>по</w:t>
      </w:r>
      <w:r w:rsidRPr="00005DA0">
        <w:rPr>
          <w:color w:val="000000"/>
          <w:spacing w:val="10"/>
          <w:w w:val="110"/>
          <w:sz w:val="20"/>
          <w:szCs w:val="20"/>
        </w:rPr>
        <w:t xml:space="preserve"> </w:t>
      </w:r>
      <w:r w:rsidRPr="00005DA0">
        <w:rPr>
          <w:color w:val="000000"/>
          <w:w w:val="110"/>
          <w:sz w:val="20"/>
          <w:szCs w:val="20"/>
        </w:rPr>
        <w:t>выбору).</w:t>
      </w:r>
    </w:p>
    <w:p w14:paraId="05241F6E" w14:textId="77777777" w:rsidR="005B2FBF" w:rsidRPr="00005DA0" w:rsidRDefault="00005DA0" w:rsidP="00005DA0">
      <w:pPr>
        <w:ind w:firstLine="567"/>
        <w:jc w:val="both"/>
        <w:rPr>
          <w:color w:val="000000"/>
          <w:sz w:val="20"/>
          <w:szCs w:val="20"/>
        </w:rPr>
      </w:pPr>
      <w:r w:rsidRPr="00005DA0">
        <w:rPr>
          <w:b/>
          <w:color w:val="000000"/>
          <w:w w:val="105"/>
          <w:sz w:val="20"/>
          <w:szCs w:val="20"/>
        </w:rPr>
        <w:t>М.</w:t>
      </w:r>
      <w:r w:rsidRPr="00005DA0">
        <w:rPr>
          <w:b/>
          <w:color w:val="000000"/>
          <w:spacing w:val="7"/>
          <w:w w:val="105"/>
          <w:sz w:val="20"/>
          <w:szCs w:val="20"/>
        </w:rPr>
        <w:t xml:space="preserve"> </w:t>
      </w:r>
      <w:r w:rsidRPr="00005DA0">
        <w:rPr>
          <w:b/>
          <w:color w:val="000000"/>
          <w:w w:val="105"/>
          <w:sz w:val="20"/>
          <w:szCs w:val="20"/>
        </w:rPr>
        <w:t>Е.</w:t>
      </w:r>
      <w:r w:rsidRPr="00005DA0">
        <w:rPr>
          <w:b/>
          <w:color w:val="000000"/>
          <w:spacing w:val="8"/>
          <w:w w:val="105"/>
          <w:sz w:val="20"/>
          <w:szCs w:val="20"/>
        </w:rPr>
        <w:t xml:space="preserve"> </w:t>
      </w:r>
      <w:r w:rsidRPr="00005DA0">
        <w:rPr>
          <w:b/>
          <w:color w:val="000000"/>
          <w:w w:val="105"/>
          <w:sz w:val="20"/>
          <w:szCs w:val="20"/>
        </w:rPr>
        <w:t>Салтыков-Щедрин.</w:t>
      </w:r>
      <w:r w:rsidRPr="00005DA0">
        <w:rPr>
          <w:b/>
          <w:color w:val="000000"/>
          <w:spacing w:val="8"/>
          <w:w w:val="105"/>
          <w:sz w:val="20"/>
          <w:szCs w:val="20"/>
        </w:rPr>
        <w:t xml:space="preserve"> </w:t>
      </w:r>
      <w:r w:rsidRPr="00005DA0">
        <w:rPr>
          <w:color w:val="000000"/>
          <w:w w:val="105"/>
          <w:sz w:val="20"/>
          <w:szCs w:val="20"/>
        </w:rPr>
        <w:t>Сказки</w:t>
      </w:r>
      <w:r w:rsidRPr="00005DA0">
        <w:rPr>
          <w:color w:val="000000"/>
          <w:spacing w:val="9"/>
          <w:w w:val="105"/>
          <w:sz w:val="20"/>
          <w:szCs w:val="20"/>
        </w:rPr>
        <w:t xml:space="preserve"> </w:t>
      </w:r>
      <w:r w:rsidRPr="00005DA0">
        <w:rPr>
          <w:color w:val="000000"/>
          <w:w w:val="105"/>
          <w:sz w:val="20"/>
          <w:szCs w:val="20"/>
        </w:rPr>
        <w:t>(две</w:t>
      </w:r>
      <w:r w:rsidRPr="00005DA0">
        <w:rPr>
          <w:color w:val="000000"/>
          <w:spacing w:val="9"/>
          <w:w w:val="105"/>
          <w:sz w:val="20"/>
          <w:szCs w:val="20"/>
        </w:rPr>
        <w:t xml:space="preserve"> </w:t>
      </w:r>
      <w:r w:rsidRPr="00005DA0">
        <w:rPr>
          <w:color w:val="000000"/>
          <w:w w:val="105"/>
          <w:sz w:val="20"/>
          <w:szCs w:val="20"/>
        </w:rPr>
        <w:t>по</w:t>
      </w:r>
      <w:r w:rsidRPr="00005DA0">
        <w:rPr>
          <w:color w:val="000000"/>
          <w:spacing w:val="8"/>
          <w:w w:val="105"/>
          <w:sz w:val="20"/>
          <w:szCs w:val="20"/>
        </w:rPr>
        <w:t xml:space="preserve"> </w:t>
      </w:r>
      <w:r w:rsidRPr="00005DA0">
        <w:rPr>
          <w:color w:val="000000"/>
          <w:w w:val="105"/>
          <w:sz w:val="20"/>
          <w:szCs w:val="20"/>
        </w:rPr>
        <w:t>выбору).</w:t>
      </w:r>
      <w:r w:rsidRPr="00005DA0">
        <w:rPr>
          <w:color w:val="000000"/>
          <w:spacing w:val="9"/>
          <w:w w:val="105"/>
          <w:sz w:val="20"/>
          <w:szCs w:val="20"/>
        </w:rPr>
        <w:t xml:space="preserve"> </w:t>
      </w:r>
      <w:r w:rsidRPr="00005DA0">
        <w:rPr>
          <w:color w:val="000000"/>
          <w:w w:val="105"/>
          <w:sz w:val="20"/>
          <w:szCs w:val="20"/>
        </w:rPr>
        <w:t>Например,</w:t>
      </w:r>
    </w:p>
    <w:p w14:paraId="55D6840B" w14:textId="77777777" w:rsidR="005B2FBF" w:rsidRPr="00005DA0" w:rsidRDefault="00005DA0" w:rsidP="0073455B">
      <w:pPr>
        <w:pStyle w:val="a5"/>
        <w:ind w:firstLine="567"/>
        <w:jc w:val="both"/>
        <w:rPr>
          <w:color w:val="000000"/>
        </w:rPr>
      </w:pPr>
      <w:r w:rsidRPr="00005DA0">
        <w:rPr>
          <w:color w:val="000000"/>
          <w:w w:val="120"/>
        </w:rPr>
        <w:t>«Повесть</w:t>
      </w:r>
      <w:r w:rsidRPr="00005DA0">
        <w:rPr>
          <w:color w:val="000000"/>
          <w:spacing w:val="4"/>
          <w:w w:val="120"/>
        </w:rPr>
        <w:t xml:space="preserve"> </w:t>
      </w:r>
      <w:r w:rsidRPr="00005DA0">
        <w:rPr>
          <w:color w:val="000000"/>
          <w:w w:val="120"/>
        </w:rPr>
        <w:t>о</w:t>
      </w:r>
      <w:r w:rsidRPr="00005DA0">
        <w:rPr>
          <w:color w:val="000000"/>
          <w:spacing w:val="5"/>
          <w:w w:val="120"/>
        </w:rPr>
        <w:t xml:space="preserve"> </w:t>
      </w:r>
      <w:r w:rsidRPr="00005DA0">
        <w:rPr>
          <w:color w:val="000000"/>
          <w:w w:val="120"/>
        </w:rPr>
        <w:t>том,</w:t>
      </w:r>
      <w:r w:rsidRPr="00005DA0">
        <w:rPr>
          <w:color w:val="000000"/>
          <w:spacing w:val="4"/>
          <w:w w:val="120"/>
        </w:rPr>
        <w:t xml:space="preserve"> </w:t>
      </w:r>
      <w:r w:rsidRPr="00005DA0">
        <w:rPr>
          <w:color w:val="000000"/>
          <w:w w:val="120"/>
        </w:rPr>
        <w:t>как</w:t>
      </w:r>
      <w:r w:rsidRPr="00005DA0">
        <w:rPr>
          <w:color w:val="000000"/>
          <w:spacing w:val="5"/>
          <w:w w:val="120"/>
        </w:rPr>
        <w:t xml:space="preserve"> </w:t>
      </w:r>
      <w:r w:rsidRPr="00005DA0">
        <w:rPr>
          <w:color w:val="000000"/>
          <w:w w:val="120"/>
        </w:rPr>
        <w:t>один</w:t>
      </w:r>
      <w:r w:rsidRPr="00005DA0">
        <w:rPr>
          <w:color w:val="000000"/>
          <w:spacing w:val="4"/>
          <w:w w:val="120"/>
        </w:rPr>
        <w:t xml:space="preserve"> </w:t>
      </w:r>
      <w:r w:rsidRPr="00005DA0">
        <w:rPr>
          <w:color w:val="000000"/>
          <w:w w:val="120"/>
        </w:rPr>
        <w:t>мужик</w:t>
      </w:r>
      <w:r w:rsidRPr="00005DA0">
        <w:rPr>
          <w:color w:val="000000"/>
          <w:spacing w:val="5"/>
          <w:w w:val="120"/>
        </w:rPr>
        <w:t xml:space="preserve"> </w:t>
      </w:r>
      <w:r w:rsidRPr="00005DA0">
        <w:rPr>
          <w:color w:val="000000"/>
          <w:w w:val="120"/>
        </w:rPr>
        <w:t>двух</w:t>
      </w:r>
      <w:r w:rsidRPr="00005DA0">
        <w:rPr>
          <w:color w:val="000000"/>
          <w:spacing w:val="4"/>
          <w:w w:val="120"/>
        </w:rPr>
        <w:t xml:space="preserve"> </w:t>
      </w:r>
      <w:r w:rsidRPr="00005DA0">
        <w:rPr>
          <w:color w:val="000000"/>
          <w:w w:val="120"/>
        </w:rPr>
        <w:t>генералов</w:t>
      </w:r>
      <w:r w:rsidRPr="00005DA0">
        <w:rPr>
          <w:color w:val="000000"/>
          <w:spacing w:val="5"/>
          <w:w w:val="120"/>
        </w:rPr>
        <w:t xml:space="preserve"> </w:t>
      </w:r>
      <w:r w:rsidRPr="00005DA0">
        <w:rPr>
          <w:color w:val="000000"/>
          <w:w w:val="120"/>
        </w:rPr>
        <w:t>прокормил»,</w:t>
      </w:r>
      <w:r w:rsidR="0073455B">
        <w:rPr>
          <w:color w:val="000000"/>
        </w:rPr>
        <w:t xml:space="preserve"> </w:t>
      </w:r>
      <w:r w:rsidRPr="00005DA0">
        <w:rPr>
          <w:color w:val="000000"/>
          <w:w w:val="115"/>
        </w:rPr>
        <w:t>«Дикий</w:t>
      </w:r>
      <w:r w:rsidRPr="00005DA0">
        <w:rPr>
          <w:color w:val="000000"/>
          <w:spacing w:val="15"/>
          <w:w w:val="115"/>
        </w:rPr>
        <w:t xml:space="preserve"> </w:t>
      </w:r>
      <w:r w:rsidRPr="00005DA0">
        <w:rPr>
          <w:color w:val="000000"/>
          <w:w w:val="115"/>
        </w:rPr>
        <w:t>помещик»,</w:t>
      </w:r>
      <w:r w:rsidRPr="00005DA0">
        <w:rPr>
          <w:color w:val="000000"/>
          <w:spacing w:val="16"/>
          <w:w w:val="115"/>
        </w:rPr>
        <w:t xml:space="preserve"> </w:t>
      </w:r>
      <w:r w:rsidRPr="00005DA0">
        <w:rPr>
          <w:color w:val="000000"/>
          <w:w w:val="115"/>
        </w:rPr>
        <w:t>«Премудрый</w:t>
      </w:r>
      <w:r w:rsidRPr="00005DA0">
        <w:rPr>
          <w:color w:val="000000"/>
          <w:spacing w:val="16"/>
          <w:w w:val="115"/>
        </w:rPr>
        <w:t xml:space="preserve"> </w:t>
      </w:r>
      <w:r w:rsidRPr="00005DA0">
        <w:rPr>
          <w:color w:val="000000"/>
          <w:w w:val="115"/>
        </w:rPr>
        <w:t>пискарь»</w:t>
      </w:r>
      <w:r w:rsidRPr="00005DA0">
        <w:rPr>
          <w:color w:val="000000"/>
          <w:spacing w:val="16"/>
          <w:w w:val="115"/>
        </w:rPr>
        <w:t xml:space="preserve"> </w:t>
      </w:r>
      <w:r w:rsidRPr="00005DA0">
        <w:rPr>
          <w:color w:val="000000"/>
          <w:w w:val="115"/>
        </w:rPr>
        <w:t>и</w:t>
      </w:r>
      <w:r w:rsidRPr="00005DA0">
        <w:rPr>
          <w:color w:val="000000"/>
          <w:spacing w:val="16"/>
          <w:w w:val="115"/>
        </w:rPr>
        <w:t xml:space="preserve"> </w:t>
      </w:r>
      <w:r w:rsidRPr="00005DA0">
        <w:rPr>
          <w:color w:val="000000"/>
          <w:w w:val="115"/>
        </w:rPr>
        <w:t>др.</w:t>
      </w:r>
    </w:p>
    <w:p w14:paraId="219485F8" w14:textId="77777777" w:rsidR="0073455B" w:rsidRDefault="00005DA0" w:rsidP="0073455B">
      <w:pPr>
        <w:ind w:firstLine="567"/>
        <w:jc w:val="both"/>
        <w:rPr>
          <w:color w:val="000000"/>
          <w:sz w:val="20"/>
          <w:szCs w:val="20"/>
        </w:rPr>
      </w:pPr>
      <w:r w:rsidRPr="007656C1">
        <w:rPr>
          <w:b/>
          <w:sz w:val="20"/>
        </w:rPr>
        <w:t>Произведения отечественных и зарубежных писателей на историческую тему</w:t>
      </w:r>
      <w:r w:rsidRPr="007656C1">
        <w:rPr>
          <w:b/>
          <w:color w:val="000000"/>
          <w:spacing w:val="24"/>
          <w:w w:val="105"/>
          <w:sz w:val="18"/>
          <w:szCs w:val="20"/>
        </w:rPr>
        <w:t xml:space="preserve"> </w:t>
      </w:r>
      <w:r w:rsidRPr="00005DA0">
        <w:rPr>
          <w:color w:val="000000"/>
          <w:w w:val="105"/>
          <w:sz w:val="20"/>
          <w:szCs w:val="20"/>
        </w:rPr>
        <w:t>(не</w:t>
      </w:r>
      <w:r w:rsidRPr="00005DA0">
        <w:rPr>
          <w:color w:val="000000"/>
          <w:spacing w:val="25"/>
          <w:w w:val="105"/>
          <w:sz w:val="20"/>
          <w:szCs w:val="20"/>
        </w:rPr>
        <w:t xml:space="preserve"> </w:t>
      </w:r>
      <w:r w:rsidRPr="00005DA0">
        <w:rPr>
          <w:color w:val="000000"/>
          <w:w w:val="105"/>
          <w:sz w:val="20"/>
          <w:szCs w:val="20"/>
        </w:rPr>
        <w:t>менее</w:t>
      </w:r>
      <w:r w:rsidRPr="00005DA0">
        <w:rPr>
          <w:color w:val="000000"/>
          <w:spacing w:val="25"/>
          <w:w w:val="105"/>
          <w:sz w:val="20"/>
          <w:szCs w:val="20"/>
        </w:rPr>
        <w:t xml:space="preserve"> </w:t>
      </w:r>
      <w:r w:rsidRPr="00005DA0">
        <w:rPr>
          <w:color w:val="000000"/>
          <w:w w:val="105"/>
          <w:sz w:val="20"/>
          <w:szCs w:val="20"/>
        </w:rPr>
        <w:t>двух).</w:t>
      </w:r>
      <w:r w:rsidRPr="00005DA0">
        <w:rPr>
          <w:color w:val="000000"/>
          <w:spacing w:val="25"/>
          <w:w w:val="105"/>
          <w:sz w:val="20"/>
          <w:szCs w:val="20"/>
        </w:rPr>
        <w:t xml:space="preserve"> </w:t>
      </w:r>
      <w:r w:rsidRPr="00005DA0">
        <w:rPr>
          <w:color w:val="000000"/>
          <w:w w:val="105"/>
          <w:sz w:val="20"/>
          <w:szCs w:val="20"/>
        </w:rPr>
        <w:t>Например,</w:t>
      </w:r>
      <w:r w:rsidRPr="00005DA0">
        <w:rPr>
          <w:color w:val="000000"/>
          <w:spacing w:val="25"/>
          <w:w w:val="105"/>
          <w:sz w:val="20"/>
          <w:szCs w:val="20"/>
        </w:rPr>
        <w:t xml:space="preserve"> </w:t>
      </w:r>
      <w:r w:rsidRPr="00005DA0">
        <w:rPr>
          <w:color w:val="000000"/>
          <w:w w:val="105"/>
          <w:sz w:val="20"/>
          <w:szCs w:val="20"/>
        </w:rPr>
        <w:t>А.</w:t>
      </w:r>
      <w:r w:rsidRPr="00005DA0">
        <w:rPr>
          <w:color w:val="000000"/>
          <w:spacing w:val="25"/>
          <w:w w:val="105"/>
          <w:sz w:val="20"/>
          <w:szCs w:val="20"/>
        </w:rPr>
        <w:t xml:space="preserve"> </w:t>
      </w:r>
      <w:r w:rsidRPr="00005DA0">
        <w:rPr>
          <w:color w:val="000000"/>
          <w:w w:val="105"/>
          <w:sz w:val="20"/>
          <w:szCs w:val="20"/>
        </w:rPr>
        <w:t>К.</w:t>
      </w:r>
      <w:r w:rsidRPr="00005DA0">
        <w:rPr>
          <w:color w:val="000000"/>
          <w:spacing w:val="26"/>
          <w:w w:val="105"/>
          <w:sz w:val="20"/>
          <w:szCs w:val="20"/>
        </w:rPr>
        <w:t xml:space="preserve"> </w:t>
      </w:r>
      <w:r w:rsidRPr="00005DA0">
        <w:rPr>
          <w:color w:val="000000"/>
          <w:w w:val="105"/>
          <w:sz w:val="20"/>
          <w:szCs w:val="20"/>
        </w:rPr>
        <w:t>Толстого,</w:t>
      </w:r>
      <w:r w:rsidRPr="00005DA0">
        <w:rPr>
          <w:color w:val="000000"/>
          <w:spacing w:val="-50"/>
          <w:w w:val="105"/>
          <w:sz w:val="20"/>
          <w:szCs w:val="20"/>
        </w:rPr>
        <w:t xml:space="preserve"> </w:t>
      </w:r>
      <w:r w:rsidRPr="00005DA0">
        <w:rPr>
          <w:color w:val="000000"/>
          <w:w w:val="105"/>
          <w:sz w:val="20"/>
          <w:szCs w:val="20"/>
        </w:rPr>
        <w:t>Р.</w:t>
      </w:r>
      <w:r w:rsidRPr="00005DA0">
        <w:rPr>
          <w:color w:val="000000"/>
          <w:spacing w:val="-2"/>
          <w:w w:val="105"/>
          <w:sz w:val="20"/>
          <w:szCs w:val="20"/>
        </w:rPr>
        <w:t xml:space="preserve"> </w:t>
      </w:r>
      <w:r w:rsidRPr="00005DA0">
        <w:rPr>
          <w:color w:val="000000"/>
          <w:w w:val="105"/>
          <w:sz w:val="20"/>
          <w:szCs w:val="20"/>
        </w:rPr>
        <w:t>Сабатини,</w:t>
      </w:r>
      <w:r w:rsidRPr="00005DA0">
        <w:rPr>
          <w:color w:val="000000"/>
          <w:spacing w:val="-1"/>
          <w:w w:val="105"/>
          <w:sz w:val="20"/>
          <w:szCs w:val="20"/>
        </w:rPr>
        <w:t xml:space="preserve"> </w:t>
      </w:r>
      <w:r w:rsidRPr="00005DA0">
        <w:rPr>
          <w:color w:val="000000"/>
          <w:w w:val="105"/>
          <w:sz w:val="20"/>
          <w:szCs w:val="20"/>
        </w:rPr>
        <w:t>Ф.</w:t>
      </w:r>
      <w:r w:rsidRPr="00005DA0">
        <w:rPr>
          <w:color w:val="000000"/>
          <w:spacing w:val="-1"/>
          <w:w w:val="105"/>
          <w:sz w:val="20"/>
          <w:szCs w:val="20"/>
        </w:rPr>
        <w:t xml:space="preserve"> </w:t>
      </w:r>
      <w:r w:rsidRPr="00005DA0">
        <w:rPr>
          <w:color w:val="000000"/>
          <w:w w:val="105"/>
          <w:sz w:val="20"/>
          <w:szCs w:val="20"/>
        </w:rPr>
        <w:t>Купера.</w:t>
      </w:r>
    </w:p>
    <w:p w14:paraId="59E44B1E" w14:textId="77777777" w:rsidR="005B2FBF" w:rsidRPr="0073455B" w:rsidRDefault="00005DA0" w:rsidP="0073455B">
      <w:pPr>
        <w:ind w:firstLine="567"/>
        <w:jc w:val="both"/>
        <w:rPr>
          <w:color w:val="000000"/>
          <w:sz w:val="20"/>
          <w:szCs w:val="20"/>
        </w:rPr>
      </w:pPr>
      <w:r w:rsidRPr="0073455B">
        <w:rPr>
          <w:b/>
          <w:color w:val="000000"/>
          <w:sz w:val="20"/>
        </w:rPr>
        <w:t>Литература конца XIX — начала XX века</w:t>
      </w:r>
    </w:p>
    <w:p w14:paraId="26229771" w14:textId="77777777" w:rsidR="005B2FBF" w:rsidRPr="0073455B" w:rsidRDefault="00005DA0" w:rsidP="0073455B">
      <w:pPr>
        <w:ind w:firstLine="567"/>
        <w:jc w:val="both"/>
        <w:rPr>
          <w:color w:val="000000"/>
          <w:sz w:val="20"/>
          <w:szCs w:val="20"/>
        </w:rPr>
      </w:pPr>
      <w:r w:rsidRPr="00005DA0">
        <w:rPr>
          <w:b/>
          <w:color w:val="000000"/>
          <w:spacing w:val="-1"/>
          <w:w w:val="115"/>
          <w:sz w:val="20"/>
          <w:szCs w:val="20"/>
        </w:rPr>
        <w:t>А.</w:t>
      </w:r>
      <w:r w:rsidRPr="00005DA0">
        <w:rPr>
          <w:b/>
          <w:color w:val="000000"/>
          <w:spacing w:val="-13"/>
          <w:w w:val="115"/>
          <w:sz w:val="20"/>
          <w:szCs w:val="20"/>
        </w:rPr>
        <w:t xml:space="preserve"> </w:t>
      </w:r>
      <w:r w:rsidRPr="00005DA0">
        <w:rPr>
          <w:b/>
          <w:color w:val="000000"/>
          <w:spacing w:val="-1"/>
          <w:w w:val="115"/>
          <w:sz w:val="20"/>
          <w:szCs w:val="20"/>
        </w:rPr>
        <w:t>П.</w:t>
      </w:r>
      <w:r w:rsidRPr="00005DA0">
        <w:rPr>
          <w:b/>
          <w:color w:val="000000"/>
          <w:spacing w:val="-13"/>
          <w:w w:val="115"/>
          <w:sz w:val="20"/>
          <w:szCs w:val="20"/>
        </w:rPr>
        <w:t xml:space="preserve"> </w:t>
      </w:r>
      <w:r w:rsidRPr="0073455B">
        <w:rPr>
          <w:b/>
          <w:color w:val="000000"/>
          <w:spacing w:val="-1"/>
          <w:w w:val="115"/>
          <w:sz w:val="20"/>
          <w:szCs w:val="20"/>
        </w:rPr>
        <w:t>Чехов.</w:t>
      </w:r>
      <w:r w:rsidRPr="0073455B">
        <w:rPr>
          <w:b/>
          <w:color w:val="000000"/>
          <w:spacing w:val="-13"/>
          <w:w w:val="115"/>
          <w:sz w:val="20"/>
          <w:szCs w:val="20"/>
        </w:rPr>
        <w:t xml:space="preserve"> </w:t>
      </w:r>
      <w:r w:rsidRPr="0073455B">
        <w:rPr>
          <w:color w:val="000000"/>
          <w:spacing w:val="-1"/>
          <w:w w:val="115"/>
          <w:sz w:val="20"/>
          <w:szCs w:val="20"/>
        </w:rPr>
        <w:t>Рассказы</w:t>
      </w:r>
      <w:r w:rsidRPr="0073455B">
        <w:rPr>
          <w:color w:val="000000"/>
          <w:spacing w:val="-12"/>
          <w:w w:val="115"/>
          <w:sz w:val="20"/>
          <w:szCs w:val="20"/>
        </w:rPr>
        <w:t xml:space="preserve"> </w:t>
      </w:r>
      <w:r w:rsidRPr="0073455B">
        <w:rPr>
          <w:color w:val="000000"/>
          <w:spacing w:val="-1"/>
          <w:w w:val="115"/>
          <w:sz w:val="20"/>
          <w:szCs w:val="20"/>
        </w:rPr>
        <w:t>(один</w:t>
      </w:r>
      <w:r w:rsidRPr="0073455B">
        <w:rPr>
          <w:color w:val="000000"/>
          <w:spacing w:val="-13"/>
          <w:w w:val="115"/>
          <w:sz w:val="20"/>
          <w:szCs w:val="20"/>
        </w:rPr>
        <w:t xml:space="preserve"> </w:t>
      </w:r>
      <w:r w:rsidRPr="0073455B">
        <w:rPr>
          <w:color w:val="000000"/>
          <w:spacing w:val="-1"/>
          <w:w w:val="115"/>
          <w:sz w:val="20"/>
          <w:szCs w:val="20"/>
        </w:rPr>
        <w:t>по</w:t>
      </w:r>
      <w:r w:rsidRPr="0073455B">
        <w:rPr>
          <w:color w:val="000000"/>
          <w:spacing w:val="-12"/>
          <w:w w:val="115"/>
          <w:sz w:val="20"/>
          <w:szCs w:val="20"/>
        </w:rPr>
        <w:t xml:space="preserve"> </w:t>
      </w:r>
      <w:r w:rsidRPr="0073455B">
        <w:rPr>
          <w:color w:val="000000"/>
          <w:spacing w:val="-1"/>
          <w:w w:val="115"/>
          <w:sz w:val="20"/>
          <w:szCs w:val="20"/>
        </w:rPr>
        <w:t>выбору).</w:t>
      </w:r>
      <w:r w:rsidRPr="0073455B">
        <w:rPr>
          <w:color w:val="000000"/>
          <w:spacing w:val="-13"/>
          <w:w w:val="115"/>
          <w:sz w:val="20"/>
          <w:szCs w:val="20"/>
        </w:rPr>
        <w:t xml:space="preserve"> </w:t>
      </w:r>
      <w:r w:rsidRPr="0073455B">
        <w:rPr>
          <w:color w:val="000000"/>
          <w:spacing w:val="-1"/>
          <w:w w:val="115"/>
          <w:sz w:val="20"/>
          <w:szCs w:val="20"/>
        </w:rPr>
        <w:t>Например,</w:t>
      </w:r>
      <w:r w:rsidRPr="0073455B">
        <w:rPr>
          <w:color w:val="000000"/>
          <w:spacing w:val="-12"/>
          <w:w w:val="115"/>
          <w:sz w:val="20"/>
          <w:szCs w:val="20"/>
        </w:rPr>
        <w:t xml:space="preserve"> </w:t>
      </w:r>
      <w:r w:rsidRPr="0073455B">
        <w:rPr>
          <w:color w:val="000000"/>
          <w:w w:val="115"/>
          <w:sz w:val="20"/>
          <w:szCs w:val="20"/>
        </w:rPr>
        <w:t>«Тоска»,</w:t>
      </w:r>
      <w:r w:rsidR="0073455B" w:rsidRPr="0073455B">
        <w:rPr>
          <w:color w:val="000000"/>
          <w:w w:val="115"/>
          <w:sz w:val="20"/>
          <w:szCs w:val="20"/>
        </w:rPr>
        <w:t xml:space="preserve"> </w:t>
      </w:r>
      <w:r w:rsidRPr="0073455B">
        <w:rPr>
          <w:color w:val="000000"/>
          <w:spacing w:val="-1"/>
          <w:w w:val="120"/>
          <w:sz w:val="20"/>
          <w:szCs w:val="20"/>
        </w:rPr>
        <w:t>«Злоумышленник»</w:t>
      </w:r>
      <w:r w:rsidRPr="0073455B">
        <w:rPr>
          <w:color w:val="000000"/>
          <w:spacing w:val="-12"/>
          <w:w w:val="120"/>
          <w:sz w:val="20"/>
          <w:szCs w:val="20"/>
        </w:rPr>
        <w:t xml:space="preserve"> </w:t>
      </w:r>
      <w:r w:rsidRPr="0073455B">
        <w:rPr>
          <w:color w:val="000000"/>
          <w:w w:val="120"/>
          <w:sz w:val="20"/>
          <w:szCs w:val="20"/>
        </w:rPr>
        <w:t>и</w:t>
      </w:r>
      <w:r w:rsidRPr="0073455B">
        <w:rPr>
          <w:color w:val="000000"/>
          <w:spacing w:val="-11"/>
          <w:w w:val="120"/>
          <w:sz w:val="20"/>
          <w:szCs w:val="20"/>
        </w:rPr>
        <w:t xml:space="preserve"> </w:t>
      </w:r>
      <w:r w:rsidRPr="0073455B">
        <w:rPr>
          <w:color w:val="000000"/>
          <w:w w:val="120"/>
          <w:sz w:val="20"/>
          <w:szCs w:val="20"/>
        </w:rPr>
        <w:t>др.</w:t>
      </w:r>
    </w:p>
    <w:p w14:paraId="18187FDA" w14:textId="77777777" w:rsidR="005B2FBF" w:rsidRPr="00005DA0" w:rsidRDefault="00005DA0" w:rsidP="00005DA0">
      <w:pPr>
        <w:pStyle w:val="a5"/>
        <w:ind w:firstLine="567"/>
        <w:jc w:val="both"/>
        <w:rPr>
          <w:color w:val="000000"/>
        </w:rPr>
      </w:pPr>
      <w:r w:rsidRPr="0073455B">
        <w:rPr>
          <w:b/>
          <w:color w:val="000000"/>
          <w:w w:val="110"/>
        </w:rPr>
        <w:t>М.</w:t>
      </w:r>
      <w:r w:rsidRPr="0073455B">
        <w:rPr>
          <w:b/>
          <w:color w:val="000000"/>
          <w:spacing w:val="-6"/>
          <w:w w:val="110"/>
        </w:rPr>
        <w:t xml:space="preserve"> </w:t>
      </w:r>
      <w:r w:rsidRPr="0073455B">
        <w:rPr>
          <w:b/>
          <w:color w:val="000000"/>
          <w:w w:val="110"/>
        </w:rPr>
        <w:t>Горький</w:t>
      </w:r>
      <w:r w:rsidRPr="00005DA0">
        <w:rPr>
          <w:b/>
          <w:color w:val="000000"/>
          <w:w w:val="110"/>
        </w:rPr>
        <w:t>.</w:t>
      </w:r>
      <w:r w:rsidRPr="00005DA0">
        <w:rPr>
          <w:b/>
          <w:color w:val="000000"/>
          <w:spacing w:val="-5"/>
          <w:w w:val="110"/>
        </w:rPr>
        <w:t xml:space="preserve"> </w:t>
      </w:r>
      <w:r w:rsidRPr="00005DA0">
        <w:rPr>
          <w:color w:val="000000"/>
          <w:w w:val="110"/>
        </w:rPr>
        <w:t>Ранние</w:t>
      </w:r>
      <w:r w:rsidRPr="00005DA0">
        <w:rPr>
          <w:color w:val="000000"/>
          <w:spacing w:val="-4"/>
          <w:w w:val="110"/>
        </w:rPr>
        <w:t xml:space="preserve"> </w:t>
      </w:r>
      <w:r w:rsidRPr="00005DA0">
        <w:rPr>
          <w:color w:val="000000"/>
          <w:w w:val="110"/>
        </w:rPr>
        <w:t>рассказы</w:t>
      </w:r>
      <w:r w:rsidRPr="00005DA0">
        <w:rPr>
          <w:color w:val="000000"/>
          <w:spacing w:val="-4"/>
          <w:w w:val="110"/>
        </w:rPr>
        <w:t xml:space="preserve"> </w:t>
      </w:r>
      <w:r w:rsidRPr="00005DA0">
        <w:rPr>
          <w:color w:val="000000"/>
          <w:w w:val="110"/>
        </w:rPr>
        <w:t>(одно</w:t>
      </w:r>
      <w:r w:rsidRPr="00005DA0">
        <w:rPr>
          <w:color w:val="000000"/>
          <w:spacing w:val="-5"/>
          <w:w w:val="110"/>
        </w:rPr>
        <w:t xml:space="preserve"> </w:t>
      </w:r>
      <w:r w:rsidRPr="00005DA0">
        <w:rPr>
          <w:color w:val="000000"/>
          <w:w w:val="110"/>
        </w:rPr>
        <w:t>произведение</w:t>
      </w:r>
      <w:r w:rsidRPr="00005DA0">
        <w:rPr>
          <w:color w:val="000000"/>
          <w:spacing w:val="-4"/>
          <w:w w:val="110"/>
        </w:rPr>
        <w:t xml:space="preserve"> </w:t>
      </w:r>
      <w:r w:rsidRPr="00005DA0">
        <w:rPr>
          <w:color w:val="000000"/>
          <w:w w:val="110"/>
        </w:rPr>
        <w:t>по</w:t>
      </w:r>
      <w:r w:rsidRPr="00005DA0">
        <w:rPr>
          <w:color w:val="000000"/>
          <w:spacing w:val="-4"/>
          <w:w w:val="110"/>
        </w:rPr>
        <w:t xml:space="preserve"> </w:t>
      </w:r>
      <w:r w:rsidRPr="00005DA0">
        <w:rPr>
          <w:color w:val="000000"/>
          <w:w w:val="110"/>
        </w:rPr>
        <w:t>выбору).</w:t>
      </w:r>
      <w:r w:rsidRPr="00005DA0">
        <w:rPr>
          <w:color w:val="000000"/>
          <w:spacing w:val="-53"/>
          <w:w w:val="110"/>
        </w:rPr>
        <w:t xml:space="preserve"> </w:t>
      </w:r>
      <w:r w:rsidRPr="00005DA0">
        <w:rPr>
          <w:color w:val="000000"/>
          <w:w w:val="110"/>
        </w:rPr>
        <w:t>Например,</w:t>
      </w:r>
      <w:r w:rsidRPr="00005DA0">
        <w:rPr>
          <w:color w:val="000000"/>
          <w:spacing w:val="41"/>
          <w:w w:val="110"/>
        </w:rPr>
        <w:t xml:space="preserve"> </w:t>
      </w:r>
      <w:r w:rsidRPr="00005DA0">
        <w:rPr>
          <w:color w:val="000000"/>
          <w:w w:val="110"/>
        </w:rPr>
        <w:t>«Старуха</w:t>
      </w:r>
      <w:r w:rsidR="00D87583">
        <w:rPr>
          <w:color w:val="000000"/>
          <w:w w:val="110"/>
        </w:rPr>
        <w:t xml:space="preserve"> </w:t>
      </w:r>
      <w:r w:rsidRPr="00005DA0">
        <w:rPr>
          <w:color w:val="000000"/>
          <w:w w:val="110"/>
        </w:rPr>
        <w:t>Изергиль»</w:t>
      </w:r>
      <w:r w:rsidR="00D87583">
        <w:rPr>
          <w:color w:val="000000"/>
          <w:w w:val="110"/>
        </w:rPr>
        <w:t xml:space="preserve"> </w:t>
      </w:r>
      <w:r w:rsidRPr="00005DA0">
        <w:rPr>
          <w:color w:val="000000"/>
          <w:w w:val="110"/>
        </w:rPr>
        <w:t>(легенда</w:t>
      </w:r>
      <w:r w:rsidR="00D87583">
        <w:rPr>
          <w:color w:val="000000"/>
          <w:w w:val="110"/>
        </w:rPr>
        <w:t xml:space="preserve"> </w:t>
      </w:r>
      <w:r w:rsidRPr="00005DA0">
        <w:rPr>
          <w:color w:val="000000"/>
          <w:w w:val="110"/>
        </w:rPr>
        <w:t>о</w:t>
      </w:r>
      <w:r w:rsidR="00D87583">
        <w:rPr>
          <w:color w:val="000000"/>
          <w:w w:val="110"/>
        </w:rPr>
        <w:t xml:space="preserve"> </w:t>
      </w:r>
      <w:r w:rsidRPr="00005DA0">
        <w:rPr>
          <w:color w:val="000000"/>
          <w:w w:val="110"/>
        </w:rPr>
        <w:t>Данко),</w:t>
      </w:r>
      <w:r w:rsidR="00D87583">
        <w:rPr>
          <w:color w:val="000000"/>
          <w:w w:val="110"/>
        </w:rPr>
        <w:t xml:space="preserve"> </w:t>
      </w:r>
      <w:r w:rsidRPr="00005DA0">
        <w:rPr>
          <w:color w:val="000000"/>
          <w:w w:val="110"/>
        </w:rPr>
        <w:t>«Челкаш»</w:t>
      </w:r>
      <w:r w:rsidRPr="00005DA0">
        <w:rPr>
          <w:color w:val="000000"/>
          <w:spacing w:val="-53"/>
          <w:w w:val="110"/>
        </w:rPr>
        <w:t xml:space="preserve"> </w:t>
      </w:r>
      <w:r w:rsidRPr="00005DA0">
        <w:rPr>
          <w:color w:val="000000"/>
          <w:w w:val="110"/>
        </w:rPr>
        <w:t>и</w:t>
      </w:r>
      <w:r w:rsidRPr="00005DA0">
        <w:rPr>
          <w:color w:val="000000"/>
          <w:spacing w:val="-11"/>
          <w:w w:val="110"/>
        </w:rPr>
        <w:t xml:space="preserve"> </w:t>
      </w:r>
      <w:r w:rsidRPr="00005DA0">
        <w:rPr>
          <w:color w:val="000000"/>
          <w:w w:val="110"/>
        </w:rPr>
        <w:t>др.</w:t>
      </w:r>
    </w:p>
    <w:p w14:paraId="7EED91B4" w14:textId="77777777" w:rsidR="0073455B" w:rsidRDefault="00005DA0" w:rsidP="0073455B">
      <w:pPr>
        <w:ind w:firstLine="567"/>
        <w:jc w:val="both"/>
        <w:rPr>
          <w:color w:val="000000"/>
          <w:sz w:val="20"/>
          <w:szCs w:val="20"/>
        </w:rPr>
      </w:pPr>
      <w:r w:rsidRPr="007656C1">
        <w:rPr>
          <w:b/>
          <w:sz w:val="20"/>
        </w:rPr>
        <w:t>Сатирические произведения отечественных и зарубежных писателей</w:t>
      </w:r>
      <w:r w:rsidR="00D87583" w:rsidRPr="007656C1">
        <w:rPr>
          <w:b/>
          <w:color w:val="000000"/>
          <w:w w:val="110"/>
          <w:sz w:val="18"/>
          <w:szCs w:val="20"/>
        </w:rPr>
        <w:t xml:space="preserve"> </w:t>
      </w:r>
      <w:r w:rsidRPr="00005DA0">
        <w:rPr>
          <w:color w:val="000000"/>
          <w:w w:val="110"/>
          <w:sz w:val="20"/>
          <w:szCs w:val="20"/>
        </w:rPr>
        <w:t>(не</w:t>
      </w:r>
      <w:r w:rsidR="00D87583">
        <w:rPr>
          <w:color w:val="000000"/>
          <w:w w:val="110"/>
          <w:sz w:val="20"/>
          <w:szCs w:val="20"/>
        </w:rPr>
        <w:t xml:space="preserve"> </w:t>
      </w:r>
      <w:r w:rsidRPr="00005DA0">
        <w:rPr>
          <w:color w:val="000000"/>
          <w:w w:val="110"/>
          <w:sz w:val="20"/>
          <w:szCs w:val="20"/>
        </w:rPr>
        <w:t>менее</w:t>
      </w:r>
      <w:r w:rsidR="00D87583">
        <w:rPr>
          <w:color w:val="000000"/>
          <w:w w:val="110"/>
          <w:sz w:val="20"/>
          <w:szCs w:val="20"/>
        </w:rPr>
        <w:t xml:space="preserve"> </w:t>
      </w:r>
      <w:r w:rsidRPr="00005DA0">
        <w:rPr>
          <w:color w:val="000000"/>
          <w:w w:val="110"/>
          <w:sz w:val="20"/>
          <w:szCs w:val="20"/>
        </w:rPr>
        <w:t>двух).</w:t>
      </w:r>
      <w:r w:rsidR="00D87583">
        <w:rPr>
          <w:color w:val="000000"/>
          <w:w w:val="110"/>
          <w:sz w:val="20"/>
          <w:szCs w:val="20"/>
        </w:rPr>
        <w:t xml:space="preserve"> </w:t>
      </w:r>
      <w:r w:rsidRPr="00005DA0">
        <w:rPr>
          <w:color w:val="000000"/>
          <w:w w:val="110"/>
          <w:sz w:val="20"/>
          <w:szCs w:val="20"/>
        </w:rPr>
        <w:t>Например,</w:t>
      </w:r>
      <w:r w:rsidR="00D87583">
        <w:rPr>
          <w:color w:val="000000"/>
          <w:w w:val="110"/>
          <w:sz w:val="20"/>
          <w:szCs w:val="20"/>
        </w:rPr>
        <w:t xml:space="preserve"> </w:t>
      </w:r>
      <w:r w:rsidRPr="00005DA0">
        <w:rPr>
          <w:color w:val="000000"/>
          <w:w w:val="110"/>
          <w:sz w:val="20"/>
          <w:szCs w:val="20"/>
        </w:rPr>
        <w:t>М.</w:t>
      </w:r>
      <w:r w:rsidR="00D87583">
        <w:rPr>
          <w:color w:val="000000"/>
          <w:w w:val="110"/>
          <w:sz w:val="20"/>
          <w:szCs w:val="20"/>
        </w:rPr>
        <w:t xml:space="preserve"> </w:t>
      </w:r>
      <w:r w:rsidRPr="00005DA0">
        <w:rPr>
          <w:color w:val="000000"/>
          <w:w w:val="110"/>
          <w:sz w:val="20"/>
          <w:szCs w:val="20"/>
        </w:rPr>
        <w:t>М.</w:t>
      </w:r>
      <w:r w:rsidR="00D87583">
        <w:rPr>
          <w:color w:val="000000"/>
          <w:w w:val="110"/>
          <w:sz w:val="20"/>
          <w:szCs w:val="20"/>
        </w:rPr>
        <w:t xml:space="preserve"> </w:t>
      </w:r>
      <w:r w:rsidRPr="00005DA0">
        <w:rPr>
          <w:color w:val="000000"/>
          <w:w w:val="110"/>
          <w:sz w:val="20"/>
          <w:szCs w:val="20"/>
        </w:rPr>
        <w:t>Зощенко,</w:t>
      </w:r>
      <w:r w:rsidRPr="00005DA0">
        <w:rPr>
          <w:color w:val="000000"/>
          <w:spacing w:val="1"/>
          <w:w w:val="110"/>
          <w:sz w:val="20"/>
          <w:szCs w:val="20"/>
        </w:rPr>
        <w:t xml:space="preserve"> </w:t>
      </w:r>
      <w:r w:rsidRPr="00005DA0">
        <w:rPr>
          <w:color w:val="000000"/>
          <w:w w:val="110"/>
          <w:sz w:val="20"/>
          <w:szCs w:val="20"/>
        </w:rPr>
        <w:t>А. Т.</w:t>
      </w:r>
      <w:r w:rsidRPr="00005DA0">
        <w:rPr>
          <w:color w:val="000000"/>
          <w:spacing w:val="1"/>
          <w:w w:val="110"/>
          <w:sz w:val="20"/>
          <w:szCs w:val="20"/>
        </w:rPr>
        <w:t xml:space="preserve"> </w:t>
      </w:r>
      <w:r w:rsidRPr="00005DA0">
        <w:rPr>
          <w:color w:val="000000"/>
          <w:w w:val="110"/>
          <w:sz w:val="20"/>
          <w:szCs w:val="20"/>
        </w:rPr>
        <w:t>Аверченко,</w:t>
      </w:r>
      <w:r w:rsidRPr="00005DA0">
        <w:rPr>
          <w:color w:val="000000"/>
          <w:spacing w:val="1"/>
          <w:w w:val="110"/>
          <w:sz w:val="20"/>
          <w:szCs w:val="20"/>
        </w:rPr>
        <w:t xml:space="preserve"> </w:t>
      </w:r>
      <w:r w:rsidRPr="00005DA0">
        <w:rPr>
          <w:color w:val="000000"/>
          <w:w w:val="110"/>
          <w:sz w:val="20"/>
          <w:szCs w:val="20"/>
        </w:rPr>
        <w:t>Н.</w:t>
      </w:r>
      <w:r w:rsidRPr="00005DA0">
        <w:rPr>
          <w:color w:val="000000"/>
          <w:spacing w:val="1"/>
          <w:w w:val="110"/>
          <w:sz w:val="20"/>
          <w:szCs w:val="20"/>
        </w:rPr>
        <w:t xml:space="preserve"> </w:t>
      </w:r>
      <w:r w:rsidRPr="00005DA0">
        <w:rPr>
          <w:color w:val="000000"/>
          <w:w w:val="110"/>
          <w:sz w:val="20"/>
          <w:szCs w:val="20"/>
        </w:rPr>
        <w:t>Тэффи,</w:t>
      </w:r>
      <w:r w:rsidRPr="00005DA0">
        <w:rPr>
          <w:color w:val="000000"/>
          <w:spacing w:val="1"/>
          <w:w w:val="110"/>
          <w:sz w:val="20"/>
          <w:szCs w:val="20"/>
        </w:rPr>
        <w:t xml:space="preserve"> </w:t>
      </w:r>
      <w:r w:rsidRPr="00005DA0">
        <w:rPr>
          <w:color w:val="000000"/>
          <w:w w:val="110"/>
          <w:sz w:val="20"/>
          <w:szCs w:val="20"/>
        </w:rPr>
        <w:t>О. Генри,</w:t>
      </w:r>
      <w:r w:rsidRPr="00005DA0">
        <w:rPr>
          <w:color w:val="000000"/>
          <w:spacing w:val="1"/>
          <w:w w:val="110"/>
          <w:sz w:val="20"/>
          <w:szCs w:val="20"/>
        </w:rPr>
        <w:t xml:space="preserve"> </w:t>
      </w:r>
      <w:r w:rsidRPr="00005DA0">
        <w:rPr>
          <w:color w:val="000000"/>
          <w:w w:val="110"/>
          <w:sz w:val="20"/>
          <w:szCs w:val="20"/>
        </w:rPr>
        <w:t>Я.</w:t>
      </w:r>
      <w:r w:rsidRPr="00005DA0">
        <w:rPr>
          <w:color w:val="000000"/>
          <w:spacing w:val="1"/>
          <w:w w:val="110"/>
          <w:sz w:val="20"/>
          <w:szCs w:val="20"/>
        </w:rPr>
        <w:t xml:space="preserve"> </w:t>
      </w:r>
      <w:r w:rsidRPr="00005DA0">
        <w:rPr>
          <w:color w:val="000000"/>
          <w:w w:val="110"/>
          <w:sz w:val="20"/>
          <w:szCs w:val="20"/>
        </w:rPr>
        <w:t>Гашека.</w:t>
      </w:r>
    </w:p>
    <w:p w14:paraId="7AFB997A" w14:textId="77777777" w:rsidR="005B2FBF" w:rsidRPr="0073455B" w:rsidRDefault="00005DA0" w:rsidP="0073455B">
      <w:pPr>
        <w:ind w:firstLine="567"/>
        <w:jc w:val="both"/>
        <w:rPr>
          <w:color w:val="000000"/>
          <w:sz w:val="20"/>
          <w:szCs w:val="20"/>
        </w:rPr>
      </w:pPr>
      <w:r w:rsidRPr="0073455B">
        <w:rPr>
          <w:b/>
          <w:color w:val="000000"/>
          <w:sz w:val="20"/>
        </w:rPr>
        <w:t>Литература первой половины XX века</w:t>
      </w:r>
    </w:p>
    <w:p w14:paraId="213BDD86" w14:textId="77777777" w:rsidR="005B2FBF" w:rsidRPr="00005DA0" w:rsidRDefault="00005DA0" w:rsidP="00005DA0">
      <w:pPr>
        <w:pStyle w:val="a5"/>
        <w:ind w:firstLine="567"/>
        <w:jc w:val="both"/>
        <w:rPr>
          <w:color w:val="000000"/>
        </w:rPr>
      </w:pPr>
      <w:r w:rsidRPr="00005DA0">
        <w:rPr>
          <w:b/>
          <w:color w:val="000000"/>
          <w:w w:val="115"/>
        </w:rPr>
        <w:t>А.</w:t>
      </w:r>
      <w:r w:rsidRPr="00005DA0">
        <w:rPr>
          <w:b/>
          <w:color w:val="000000"/>
          <w:spacing w:val="-14"/>
          <w:w w:val="115"/>
        </w:rPr>
        <w:t xml:space="preserve"> </w:t>
      </w:r>
      <w:r w:rsidRPr="00005DA0">
        <w:rPr>
          <w:b/>
          <w:color w:val="000000"/>
          <w:w w:val="115"/>
        </w:rPr>
        <w:t>С.</w:t>
      </w:r>
      <w:r w:rsidRPr="00005DA0">
        <w:rPr>
          <w:b/>
          <w:color w:val="000000"/>
          <w:spacing w:val="-14"/>
          <w:w w:val="115"/>
        </w:rPr>
        <w:t xml:space="preserve"> </w:t>
      </w:r>
      <w:r w:rsidRPr="00005DA0">
        <w:rPr>
          <w:b/>
          <w:color w:val="000000"/>
          <w:w w:val="115"/>
        </w:rPr>
        <w:t>Грин.</w:t>
      </w:r>
      <w:r w:rsidRPr="00005DA0">
        <w:rPr>
          <w:b/>
          <w:color w:val="000000"/>
          <w:spacing w:val="-14"/>
          <w:w w:val="115"/>
        </w:rPr>
        <w:t xml:space="preserve"> </w:t>
      </w:r>
      <w:r w:rsidRPr="00005DA0">
        <w:rPr>
          <w:color w:val="000000"/>
          <w:w w:val="115"/>
        </w:rPr>
        <w:t>Повести</w:t>
      </w:r>
      <w:r w:rsidRPr="00005DA0">
        <w:rPr>
          <w:color w:val="000000"/>
          <w:spacing w:val="-13"/>
          <w:w w:val="115"/>
        </w:rPr>
        <w:t xml:space="preserve"> </w:t>
      </w:r>
      <w:r w:rsidRPr="00005DA0">
        <w:rPr>
          <w:color w:val="000000"/>
          <w:w w:val="115"/>
        </w:rPr>
        <w:t>и</w:t>
      </w:r>
      <w:r w:rsidRPr="00005DA0">
        <w:rPr>
          <w:color w:val="000000"/>
          <w:spacing w:val="-13"/>
          <w:w w:val="115"/>
        </w:rPr>
        <w:t xml:space="preserve"> </w:t>
      </w:r>
      <w:r w:rsidRPr="00005DA0">
        <w:rPr>
          <w:color w:val="000000"/>
          <w:w w:val="115"/>
        </w:rPr>
        <w:t>рассказы</w:t>
      </w:r>
      <w:r w:rsidRPr="00005DA0">
        <w:rPr>
          <w:color w:val="000000"/>
          <w:spacing w:val="-13"/>
          <w:w w:val="115"/>
        </w:rPr>
        <w:t xml:space="preserve"> </w:t>
      </w:r>
      <w:r w:rsidRPr="00005DA0">
        <w:rPr>
          <w:color w:val="000000"/>
          <w:w w:val="115"/>
        </w:rPr>
        <w:t>(одно</w:t>
      </w:r>
      <w:r w:rsidRPr="00005DA0">
        <w:rPr>
          <w:color w:val="000000"/>
          <w:spacing w:val="-13"/>
          <w:w w:val="115"/>
        </w:rPr>
        <w:t xml:space="preserve"> </w:t>
      </w:r>
      <w:r w:rsidRPr="00005DA0">
        <w:rPr>
          <w:color w:val="000000"/>
          <w:w w:val="115"/>
        </w:rPr>
        <w:t>произведение</w:t>
      </w:r>
      <w:r w:rsidRPr="00005DA0">
        <w:rPr>
          <w:color w:val="000000"/>
          <w:spacing w:val="-13"/>
          <w:w w:val="115"/>
        </w:rPr>
        <w:t xml:space="preserve"> </w:t>
      </w:r>
      <w:r w:rsidRPr="00005DA0">
        <w:rPr>
          <w:color w:val="000000"/>
          <w:w w:val="115"/>
        </w:rPr>
        <w:t>по</w:t>
      </w:r>
      <w:r w:rsidRPr="00005DA0">
        <w:rPr>
          <w:color w:val="000000"/>
          <w:spacing w:val="-13"/>
          <w:w w:val="115"/>
        </w:rPr>
        <w:t xml:space="preserve"> </w:t>
      </w:r>
      <w:r w:rsidR="0073455B">
        <w:rPr>
          <w:color w:val="000000"/>
          <w:w w:val="115"/>
        </w:rPr>
        <w:t>выбо</w:t>
      </w:r>
      <w:r w:rsidRPr="00005DA0">
        <w:rPr>
          <w:color w:val="000000"/>
          <w:w w:val="115"/>
        </w:rPr>
        <w:t>ру).</w:t>
      </w:r>
      <w:r w:rsidRPr="00005DA0">
        <w:rPr>
          <w:color w:val="000000"/>
          <w:spacing w:val="-3"/>
          <w:w w:val="115"/>
        </w:rPr>
        <w:t xml:space="preserve"> </w:t>
      </w:r>
      <w:r w:rsidRPr="00005DA0">
        <w:rPr>
          <w:color w:val="000000"/>
          <w:w w:val="115"/>
        </w:rPr>
        <w:t>Например,</w:t>
      </w:r>
      <w:r w:rsidRPr="00005DA0">
        <w:rPr>
          <w:color w:val="000000"/>
          <w:spacing w:val="-3"/>
          <w:w w:val="115"/>
        </w:rPr>
        <w:t xml:space="preserve"> </w:t>
      </w:r>
      <w:r w:rsidRPr="00005DA0">
        <w:rPr>
          <w:color w:val="000000"/>
          <w:w w:val="115"/>
        </w:rPr>
        <w:t>«Алые</w:t>
      </w:r>
      <w:r w:rsidRPr="00005DA0">
        <w:rPr>
          <w:color w:val="000000"/>
          <w:spacing w:val="-3"/>
          <w:w w:val="115"/>
        </w:rPr>
        <w:t xml:space="preserve"> </w:t>
      </w:r>
      <w:r w:rsidRPr="00005DA0">
        <w:rPr>
          <w:color w:val="000000"/>
          <w:w w:val="115"/>
        </w:rPr>
        <w:t>паруса»,</w:t>
      </w:r>
      <w:r w:rsidRPr="00005DA0">
        <w:rPr>
          <w:color w:val="000000"/>
          <w:spacing w:val="-2"/>
          <w:w w:val="115"/>
        </w:rPr>
        <w:t xml:space="preserve"> </w:t>
      </w:r>
      <w:r w:rsidRPr="00005DA0">
        <w:rPr>
          <w:color w:val="000000"/>
          <w:w w:val="115"/>
        </w:rPr>
        <w:t>«Зелёная</w:t>
      </w:r>
      <w:r w:rsidRPr="00005DA0">
        <w:rPr>
          <w:color w:val="000000"/>
          <w:spacing w:val="-3"/>
          <w:w w:val="115"/>
        </w:rPr>
        <w:t xml:space="preserve"> </w:t>
      </w:r>
      <w:r w:rsidRPr="00005DA0">
        <w:rPr>
          <w:color w:val="000000"/>
          <w:w w:val="115"/>
        </w:rPr>
        <w:t>лампа»</w:t>
      </w:r>
      <w:r w:rsidRPr="00005DA0">
        <w:rPr>
          <w:color w:val="000000"/>
          <w:spacing w:val="-3"/>
          <w:w w:val="115"/>
        </w:rPr>
        <w:t xml:space="preserve"> </w:t>
      </w:r>
      <w:r w:rsidRPr="00005DA0">
        <w:rPr>
          <w:color w:val="000000"/>
          <w:w w:val="115"/>
        </w:rPr>
        <w:t>и</w:t>
      </w:r>
      <w:r w:rsidRPr="00005DA0">
        <w:rPr>
          <w:color w:val="000000"/>
          <w:spacing w:val="-2"/>
          <w:w w:val="115"/>
        </w:rPr>
        <w:t xml:space="preserve"> </w:t>
      </w:r>
      <w:r w:rsidRPr="00005DA0">
        <w:rPr>
          <w:color w:val="000000"/>
          <w:w w:val="115"/>
        </w:rPr>
        <w:t>др.</w:t>
      </w:r>
    </w:p>
    <w:p w14:paraId="10AE2F6E" w14:textId="77777777" w:rsidR="005B2FBF" w:rsidRPr="00005DA0" w:rsidRDefault="00005DA0" w:rsidP="00005DA0">
      <w:pPr>
        <w:ind w:firstLine="567"/>
        <w:jc w:val="both"/>
        <w:rPr>
          <w:color w:val="000000"/>
          <w:sz w:val="20"/>
          <w:szCs w:val="20"/>
        </w:rPr>
      </w:pPr>
      <w:r w:rsidRPr="007656C1">
        <w:rPr>
          <w:b/>
          <w:sz w:val="20"/>
        </w:rPr>
        <w:t>Отечественная поэзия первой половины XX века</w:t>
      </w:r>
      <w:r w:rsidR="0073455B" w:rsidRPr="007656C1">
        <w:rPr>
          <w:b/>
          <w:sz w:val="20"/>
        </w:rPr>
        <w:t>.</w:t>
      </w:r>
      <w:r w:rsidR="0073455B" w:rsidRPr="007656C1">
        <w:rPr>
          <w:color w:val="000000"/>
          <w:w w:val="95"/>
          <w:sz w:val="18"/>
          <w:szCs w:val="20"/>
        </w:rPr>
        <w:t xml:space="preserve"> </w:t>
      </w:r>
      <w:r w:rsidR="0073455B">
        <w:rPr>
          <w:color w:val="000000"/>
          <w:w w:val="95"/>
          <w:sz w:val="20"/>
          <w:szCs w:val="20"/>
        </w:rPr>
        <w:t>Стихотво</w:t>
      </w:r>
      <w:r w:rsidRPr="00005DA0">
        <w:rPr>
          <w:color w:val="000000"/>
          <w:w w:val="110"/>
          <w:sz w:val="20"/>
          <w:szCs w:val="20"/>
        </w:rPr>
        <w:t>рения на тему мечты и реальн</w:t>
      </w:r>
      <w:r w:rsidR="0073455B">
        <w:rPr>
          <w:color w:val="000000"/>
          <w:w w:val="110"/>
          <w:sz w:val="20"/>
          <w:szCs w:val="20"/>
        </w:rPr>
        <w:t>ости (два-три по выбору). Напри</w:t>
      </w:r>
      <w:r w:rsidRPr="00005DA0">
        <w:rPr>
          <w:color w:val="000000"/>
          <w:w w:val="110"/>
          <w:sz w:val="20"/>
          <w:szCs w:val="20"/>
        </w:rPr>
        <w:t>мер,</w:t>
      </w:r>
      <w:r w:rsidRPr="00005DA0">
        <w:rPr>
          <w:color w:val="000000"/>
          <w:spacing w:val="35"/>
          <w:w w:val="110"/>
          <w:sz w:val="20"/>
          <w:szCs w:val="20"/>
        </w:rPr>
        <w:t xml:space="preserve"> </w:t>
      </w:r>
      <w:r w:rsidRPr="00005DA0">
        <w:rPr>
          <w:color w:val="000000"/>
          <w:w w:val="110"/>
          <w:sz w:val="20"/>
          <w:szCs w:val="20"/>
        </w:rPr>
        <w:t>стихотворения</w:t>
      </w:r>
      <w:r w:rsidRPr="00005DA0">
        <w:rPr>
          <w:color w:val="000000"/>
          <w:spacing w:val="35"/>
          <w:w w:val="110"/>
          <w:sz w:val="20"/>
          <w:szCs w:val="20"/>
        </w:rPr>
        <w:t xml:space="preserve"> </w:t>
      </w:r>
      <w:r w:rsidRPr="00005DA0">
        <w:rPr>
          <w:color w:val="000000"/>
          <w:w w:val="110"/>
          <w:sz w:val="20"/>
          <w:szCs w:val="20"/>
        </w:rPr>
        <w:t>А.</w:t>
      </w:r>
      <w:r w:rsidRPr="00005DA0">
        <w:rPr>
          <w:color w:val="000000"/>
          <w:spacing w:val="35"/>
          <w:w w:val="110"/>
          <w:sz w:val="20"/>
          <w:szCs w:val="20"/>
        </w:rPr>
        <w:t xml:space="preserve"> </w:t>
      </w:r>
      <w:r w:rsidRPr="00005DA0">
        <w:rPr>
          <w:color w:val="000000"/>
          <w:w w:val="110"/>
          <w:sz w:val="20"/>
          <w:szCs w:val="20"/>
        </w:rPr>
        <w:t>А.</w:t>
      </w:r>
      <w:r w:rsidRPr="00005DA0">
        <w:rPr>
          <w:color w:val="000000"/>
          <w:spacing w:val="35"/>
          <w:w w:val="110"/>
          <w:sz w:val="20"/>
          <w:szCs w:val="20"/>
        </w:rPr>
        <w:t xml:space="preserve"> </w:t>
      </w:r>
      <w:r w:rsidRPr="00005DA0">
        <w:rPr>
          <w:color w:val="000000"/>
          <w:w w:val="115"/>
          <w:sz w:val="20"/>
          <w:szCs w:val="20"/>
        </w:rPr>
        <w:t>Блока,</w:t>
      </w:r>
      <w:r w:rsidRPr="00005DA0">
        <w:rPr>
          <w:color w:val="000000"/>
          <w:spacing w:val="32"/>
          <w:w w:val="115"/>
          <w:sz w:val="20"/>
          <w:szCs w:val="20"/>
        </w:rPr>
        <w:t xml:space="preserve"> </w:t>
      </w:r>
      <w:r w:rsidRPr="00005DA0">
        <w:rPr>
          <w:color w:val="000000"/>
          <w:w w:val="110"/>
          <w:sz w:val="20"/>
          <w:szCs w:val="20"/>
        </w:rPr>
        <w:t>Н.</w:t>
      </w:r>
      <w:r w:rsidRPr="00005DA0">
        <w:rPr>
          <w:color w:val="000000"/>
          <w:spacing w:val="35"/>
          <w:w w:val="110"/>
          <w:sz w:val="20"/>
          <w:szCs w:val="20"/>
        </w:rPr>
        <w:t xml:space="preserve"> </w:t>
      </w:r>
      <w:r w:rsidRPr="00005DA0">
        <w:rPr>
          <w:color w:val="000000"/>
          <w:w w:val="110"/>
          <w:sz w:val="20"/>
          <w:szCs w:val="20"/>
        </w:rPr>
        <w:t>С.</w:t>
      </w:r>
      <w:r w:rsidRPr="00005DA0">
        <w:rPr>
          <w:color w:val="000000"/>
          <w:spacing w:val="35"/>
          <w:w w:val="110"/>
          <w:sz w:val="20"/>
          <w:szCs w:val="20"/>
        </w:rPr>
        <w:t xml:space="preserve"> </w:t>
      </w:r>
      <w:r w:rsidRPr="00005DA0">
        <w:rPr>
          <w:color w:val="000000"/>
          <w:w w:val="110"/>
          <w:sz w:val="20"/>
          <w:szCs w:val="20"/>
        </w:rPr>
        <w:t>Гумилёва,</w:t>
      </w:r>
      <w:r w:rsidRPr="00005DA0">
        <w:rPr>
          <w:color w:val="000000"/>
          <w:spacing w:val="36"/>
          <w:w w:val="110"/>
          <w:sz w:val="20"/>
          <w:szCs w:val="20"/>
        </w:rPr>
        <w:t xml:space="preserve"> </w:t>
      </w:r>
      <w:r w:rsidRPr="00005DA0">
        <w:rPr>
          <w:color w:val="000000"/>
          <w:w w:val="115"/>
          <w:sz w:val="20"/>
          <w:szCs w:val="20"/>
        </w:rPr>
        <w:t>М.</w:t>
      </w:r>
      <w:r w:rsidRPr="00005DA0">
        <w:rPr>
          <w:color w:val="000000"/>
          <w:spacing w:val="32"/>
          <w:w w:val="115"/>
          <w:sz w:val="20"/>
          <w:szCs w:val="20"/>
        </w:rPr>
        <w:t xml:space="preserve"> </w:t>
      </w:r>
      <w:r w:rsidRPr="00005DA0">
        <w:rPr>
          <w:color w:val="000000"/>
          <w:w w:val="110"/>
          <w:sz w:val="20"/>
          <w:szCs w:val="20"/>
        </w:rPr>
        <w:t>И.</w:t>
      </w:r>
      <w:r w:rsidRPr="00005DA0">
        <w:rPr>
          <w:color w:val="000000"/>
          <w:spacing w:val="35"/>
          <w:w w:val="110"/>
          <w:sz w:val="20"/>
          <w:szCs w:val="20"/>
        </w:rPr>
        <w:t xml:space="preserve"> </w:t>
      </w:r>
      <w:r w:rsidR="0073455B">
        <w:rPr>
          <w:color w:val="000000"/>
          <w:w w:val="110"/>
          <w:sz w:val="20"/>
          <w:szCs w:val="20"/>
        </w:rPr>
        <w:t>Цветае</w:t>
      </w:r>
      <w:r w:rsidRPr="00005DA0">
        <w:rPr>
          <w:color w:val="000000"/>
          <w:w w:val="110"/>
          <w:sz w:val="20"/>
          <w:szCs w:val="20"/>
        </w:rPr>
        <w:t>вой</w:t>
      </w:r>
      <w:r w:rsidRPr="00005DA0">
        <w:rPr>
          <w:color w:val="000000"/>
          <w:spacing w:val="-7"/>
          <w:w w:val="110"/>
          <w:sz w:val="20"/>
          <w:szCs w:val="20"/>
        </w:rPr>
        <w:t xml:space="preserve"> </w:t>
      </w:r>
      <w:r w:rsidRPr="00005DA0">
        <w:rPr>
          <w:color w:val="000000"/>
          <w:w w:val="110"/>
          <w:sz w:val="20"/>
          <w:szCs w:val="20"/>
        </w:rPr>
        <w:t>и</w:t>
      </w:r>
      <w:r w:rsidRPr="00005DA0">
        <w:rPr>
          <w:color w:val="000000"/>
          <w:spacing w:val="-7"/>
          <w:w w:val="110"/>
          <w:sz w:val="20"/>
          <w:szCs w:val="20"/>
        </w:rPr>
        <w:t xml:space="preserve"> </w:t>
      </w:r>
      <w:r w:rsidRPr="00005DA0">
        <w:rPr>
          <w:color w:val="000000"/>
          <w:w w:val="115"/>
          <w:sz w:val="20"/>
          <w:szCs w:val="20"/>
        </w:rPr>
        <w:t>др.</w:t>
      </w:r>
    </w:p>
    <w:p w14:paraId="055E48F6" w14:textId="77777777" w:rsidR="005B2FBF" w:rsidRPr="00005DA0" w:rsidRDefault="00005DA0" w:rsidP="00005DA0">
      <w:pPr>
        <w:pStyle w:val="a5"/>
        <w:ind w:firstLine="567"/>
        <w:jc w:val="both"/>
        <w:rPr>
          <w:color w:val="000000"/>
        </w:rPr>
      </w:pPr>
      <w:r w:rsidRPr="00005DA0">
        <w:rPr>
          <w:b/>
          <w:color w:val="000000"/>
          <w:w w:val="110"/>
        </w:rPr>
        <w:t xml:space="preserve">В. В. Маяковский. </w:t>
      </w:r>
      <w:r w:rsidRPr="00005DA0">
        <w:rPr>
          <w:color w:val="000000"/>
          <w:w w:val="110"/>
        </w:rPr>
        <w:t>Стихот</w:t>
      </w:r>
      <w:r w:rsidR="0073455B">
        <w:rPr>
          <w:color w:val="000000"/>
          <w:w w:val="110"/>
        </w:rPr>
        <w:t>ворения (одно по выбору). Напри</w:t>
      </w:r>
      <w:r w:rsidRPr="00005DA0">
        <w:rPr>
          <w:color w:val="000000"/>
          <w:w w:val="110"/>
        </w:rPr>
        <w:t>мер,</w:t>
      </w:r>
      <w:r w:rsidRPr="00005DA0">
        <w:rPr>
          <w:color w:val="000000"/>
          <w:spacing w:val="1"/>
          <w:w w:val="110"/>
        </w:rPr>
        <w:t xml:space="preserve"> </w:t>
      </w:r>
      <w:r w:rsidRPr="00005DA0">
        <w:rPr>
          <w:color w:val="000000"/>
          <w:w w:val="110"/>
        </w:rPr>
        <w:t>«Необычайное</w:t>
      </w:r>
      <w:r w:rsidRPr="00005DA0">
        <w:rPr>
          <w:color w:val="000000"/>
          <w:spacing w:val="1"/>
          <w:w w:val="110"/>
        </w:rPr>
        <w:t xml:space="preserve"> </w:t>
      </w:r>
      <w:r w:rsidRPr="00005DA0">
        <w:rPr>
          <w:color w:val="000000"/>
          <w:w w:val="110"/>
        </w:rPr>
        <w:t>приключение,</w:t>
      </w:r>
      <w:r w:rsidRPr="00005DA0">
        <w:rPr>
          <w:color w:val="000000"/>
          <w:spacing w:val="1"/>
          <w:w w:val="110"/>
        </w:rPr>
        <w:t xml:space="preserve"> </w:t>
      </w:r>
      <w:r w:rsidRPr="00005DA0">
        <w:rPr>
          <w:color w:val="000000"/>
          <w:w w:val="110"/>
        </w:rPr>
        <w:t>бывшее</w:t>
      </w:r>
      <w:r w:rsidRPr="00005DA0">
        <w:rPr>
          <w:color w:val="000000"/>
          <w:spacing w:val="1"/>
          <w:w w:val="110"/>
        </w:rPr>
        <w:t xml:space="preserve"> </w:t>
      </w:r>
      <w:r w:rsidRPr="00005DA0">
        <w:rPr>
          <w:color w:val="000000"/>
          <w:w w:val="110"/>
        </w:rPr>
        <w:t>с</w:t>
      </w:r>
      <w:r w:rsidRPr="00005DA0">
        <w:rPr>
          <w:color w:val="000000"/>
          <w:spacing w:val="1"/>
          <w:w w:val="110"/>
        </w:rPr>
        <w:t xml:space="preserve"> </w:t>
      </w:r>
      <w:r w:rsidRPr="00005DA0">
        <w:rPr>
          <w:color w:val="000000"/>
          <w:w w:val="110"/>
        </w:rPr>
        <w:t>Владимиром</w:t>
      </w:r>
      <w:r w:rsidRPr="00005DA0">
        <w:rPr>
          <w:color w:val="000000"/>
          <w:spacing w:val="1"/>
          <w:w w:val="110"/>
        </w:rPr>
        <w:t xml:space="preserve"> </w:t>
      </w:r>
      <w:r w:rsidR="0073455B">
        <w:rPr>
          <w:color w:val="000000"/>
          <w:w w:val="110"/>
        </w:rPr>
        <w:t>Мая</w:t>
      </w:r>
      <w:r w:rsidRPr="00005DA0">
        <w:rPr>
          <w:color w:val="000000"/>
          <w:w w:val="110"/>
        </w:rPr>
        <w:t>ковским</w:t>
      </w:r>
      <w:r w:rsidRPr="00005DA0">
        <w:rPr>
          <w:color w:val="000000"/>
          <w:spacing w:val="25"/>
          <w:w w:val="110"/>
        </w:rPr>
        <w:t xml:space="preserve"> </w:t>
      </w:r>
      <w:r w:rsidRPr="00005DA0">
        <w:rPr>
          <w:color w:val="000000"/>
          <w:w w:val="110"/>
        </w:rPr>
        <w:t>летом</w:t>
      </w:r>
      <w:r w:rsidRPr="00005DA0">
        <w:rPr>
          <w:color w:val="000000"/>
          <w:spacing w:val="26"/>
          <w:w w:val="110"/>
        </w:rPr>
        <w:t xml:space="preserve"> </w:t>
      </w:r>
      <w:r w:rsidRPr="00005DA0">
        <w:rPr>
          <w:color w:val="000000"/>
          <w:w w:val="110"/>
        </w:rPr>
        <w:t>на</w:t>
      </w:r>
      <w:r w:rsidRPr="00005DA0">
        <w:rPr>
          <w:color w:val="000000"/>
          <w:spacing w:val="26"/>
          <w:w w:val="110"/>
        </w:rPr>
        <w:t xml:space="preserve"> </w:t>
      </w:r>
      <w:r w:rsidRPr="00005DA0">
        <w:rPr>
          <w:color w:val="000000"/>
          <w:w w:val="110"/>
        </w:rPr>
        <w:t>даче»,</w:t>
      </w:r>
      <w:r w:rsidRPr="00005DA0">
        <w:rPr>
          <w:color w:val="000000"/>
          <w:spacing w:val="25"/>
          <w:w w:val="110"/>
        </w:rPr>
        <w:t xml:space="preserve"> </w:t>
      </w:r>
      <w:r w:rsidRPr="00005DA0">
        <w:rPr>
          <w:color w:val="000000"/>
          <w:w w:val="110"/>
        </w:rPr>
        <w:t>«Хорошее</w:t>
      </w:r>
      <w:r w:rsidRPr="00005DA0">
        <w:rPr>
          <w:color w:val="000000"/>
          <w:spacing w:val="26"/>
          <w:w w:val="110"/>
        </w:rPr>
        <w:t xml:space="preserve"> </w:t>
      </w:r>
      <w:r w:rsidRPr="00005DA0">
        <w:rPr>
          <w:color w:val="000000"/>
          <w:w w:val="110"/>
        </w:rPr>
        <w:t>отношение</w:t>
      </w:r>
      <w:r w:rsidRPr="00005DA0">
        <w:rPr>
          <w:color w:val="000000"/>
          <w:spacing w:val="26"/>
          <w:w w:val="110"/>
        </w:rPr>
        <w:t xml:space="preserve"> </w:t>
      </w:r>
      <w:r w:rsidRPr="00005DA0">
        <w:rPr>
          <w:color w:val="000000"/>
          <w:w w:val="110"/>
        </w:rPr>
        <w:t>к</w:t>
      </w:r>
      <w:r w:rsidRPr="00005DA0">
        <w:rPr>
          <w:color w:val="000000"/>
          <w:spacing w:val="26"/>
          <w:w w:val="110"/>
        </w:rPr>
        <w:t xml:space="preserve"> </w:t>
      </w:r>
      <w:r w:rsidRPr="00005DA0">
        <w:rPr>
          <w:color w:val="000000"/>
          <w:w w:val="110"/>
        </w:rPr>
        <w:t>лошадям»</w:t>
      </w:r>
      <w:r w:rsidRPr="00005DA0">
        <w:rPr>
          <w:color w:val="000000"/>
          <w:spacing w:val="25"/>
          <w:w w:val="110"/>
        </w:rPr>
        <w:t xml:space="preserve"> </w:t>
      </w:r>
      <w:r w:rsidRPr="00005DA0">
        <w:rPr>
          <w:color w:val="000000"/>
          <w:w w:val="110"/>
        </w:rPr>
        <w:t>и</w:t>
      </w:r>
      <w:r w:rsidRPr="00005DA0">
        <w:rPr>
          <w:color w:val="000000"/>
          <w:spacing w:val="26"/>
          <w:w w:val="110"/>
        </w:rPr>
        <w:t xml:space="preserve"> </w:t>
      </w:r>
      <w:r w:rsidRPr="00005DA0">
        <w:rPr>
          <w:color w:val="000000"/>
          <w:w w:val="110"/>
        </w:rPr>
        <w:t>др.</w:t>
      </w:r>
    </w:p>
    <w:p w14:paraId="0D21A91D" w14:textId="77777777" w:rsidR="0073455B" w:rsidRDefault="00005DA0" w:rsidP="0073455B">
      <w:pPr>
        <w:pStyle w:val="a5"/>
        <w:ind w:firstLine="567"/>
        <w:jc w:val="both"/>
        <w:rPr>
          <w:color w:val="000000"/>
          <w:w w:val="110"/>
        </w:rPr>
      </w:pPr>
      <w:r w:rsidRPr="00005DA0">
        <w:rPr>
          <w:b/>
          <w:color w:val="000000"/>
          <w:w w:val="110"/>
        </w:rPr>
        <w:t>А.</w:t>
      </w:r>
      <w:r w:rsidRPr="00005DA0">
        <w:rPr>
          <w:b/>
          <w:color w:val="000000"/>
          <w:spacing w:val="-13"/>
          <w:w w:val="110"/>
        </w:rPr>
        <w:t xml:space="preserve"> </w:t>
      </w:r>
      <w:r w:rsidRPr="00005DA0">
        <w:rPr>
          <w:b/>
          <w:color w:val="000000"/>
          <w:w w:val="110"/>
        </w:rPr>
        <w:t>П.</w:t>
      </w:r>
      <w:r w:rsidRPr="00005DA0">
        <w:rPr>
          <w:b/>
          <w:color w:val="000000"/>
          <w:spacing w:val="-12"/>
          <w:w w:val="110"/>
        </w:rPr>
        <w:t xml:space="preserve"> </w:t>
      </w:r>
      <w:r w:rsidRPr="00005DA0">
        <w:rPr>
          <w:b/>
          <w:color w:val="000000"/>
          <w:w w:val="110"/>
        </w:rPr>
        <w:t>Платонов.</w:t>
      </w:r>
      <w:r w:rsidRPr="00005DA0">
        <w:rPr>
          <w:b/>
          <w:color w:val="000000"/>
          <w:spacing w:val="-13"/>
          <w:w w:val="110"/>
        </w:rPr>
        <w:t xml:space="preserve"> </w:t>
      </w:r>
      <w:r w:rsidRPr="00005DA0">
        <w:rPr>
          <w:color w:val="000000"/>
          <w:w w:val="110"/>
        </w:rPr>
        <w:t>Рассказы</w:t>
      </w:r>
      <w:r w:rsidRPr="00005DA0">
        <w:rPr>
          <w:color w:val="000000"/>
          <w:spacing w:val="-12"/>
          <w:w w:val="110"/>
        </w:rPr>
        <w:t xml:space="preserve"> </w:t>
      </w:r>
      <w:r w:rsidRPr="00005DA0">
        <w:rPr>
          <w:color w:val="000000"/>
          <w:w w:val="110"/>
        </w:rPr>
        <w:t>(один</w:t>
      </w:r>
      <w:r w:rsidRPr="00005DA0">
        <w:rPr>
          <w:color w:val="000000"/>
          <w:spacing w:val="-13"/>
          <w:w w:val="110"/>
        </w:rPr>
        <w:t xml:space="preserve"> </w:t>
      </w:r>
      <w:r w:rsidRPr="00005DA0">
        <w:rPr>
          <w:color w:val="000000"/>
          <w:w w:val="110"/>
        </w:rPr>
        <w:t>по</w:t>
      </w:r>
      <w:r w:rsidRPr="00005DA0">
        <w:rPr>
          <w:color w:val="000000"/>
          <w:spacing w:val="-12"/>
          <w:w w:val="110"/>
        </w:rPr>
        <w:t xml:space="preserve"> </w:t>
      </w:r>
      <w:r w:rsidRPr="00005DA0">
        <w:rPr>
          <w:color w:val="000000"/>
          <w:w w:val="110"/>
        </w:rPr>
        <w:t>выбору).</w:t>
      </w:r>
      <w:r w:rsidRPr="00005DA0">
        <w:rPr>
          <w:color w:val="000000"/>
          <w:spacing w:val="-12"/>
          <w:w w:val="110"/>
        </w:rPr>
        <w:t xml:space="preserve"> </w:t>
      </w:r>
      <w:r w:rsidRPr="00005DA0">
        <w:rPr>
          <w:color w:val="000000"/>
          <w:w w:val="110"/>
        </w:rPr>
        <w:t>Например,</w:t>
      </w:r>
      <w:r w:rsidRPr="00005DA0">
        <w:rPr>
          <w:color w:val="000000"/>
          <w:spacing w:val="-13"/>
          <w:w w:val="110"/>
        </w:rPr>
        <w:t xml:space="preserve"> </w:t>
      </w:r>
      <w:r w:rsidR="0073455B">
        <w:rPr>
          <w:color w:val="000000"/>
          <w:w w:val="110"/>
        </w:rPr>
        <w:t>«Юш</w:t>
      </w:r>
      <w:r w:rsidRPr="00005DA0">
        <w:rPr>
          <w:color w:val="000000"/>
          <w:w w:val="110"/>
        </w:rPr>
        <w:t>ка»,</w:t>
      </w:r>
      <w:r w:rsidRPr="00005DA0">
        <w:rPr>
          <w:color w:val="000000"/>
          <w:spacing w:val="-4"/>
          <w:w w:val="110"/>
        </w:rPr>
        <w:t xml:space="preserve"> </w:t>
      </w:r>
      <w:r w:rsidRPr="00005DA0">
        <w:rPr>
          <w:color w:val="000000"/>
          <w:w w:val="110"/>
        </w:rPr>
        <w:t>«Неизвестный</w:t>
      </w:r>
      <w:r w:rsidRPr="00005DA0">
        <w:rPr>
          <w:color w:val="000000"/>
          <w:spacing w:val="-3"/>
          <w:w w:val="110"/>
        </w:rPr>
        <w:t xml:space="preserve"> </w:t>
      </w:r>
      <w:r w:rsidRPr="00005DA0">
        <w:rPr>
          <w:color w:val="000000"/>
          <w:w w:val="110"/>
        </w:rPr>
        <w:t>цветок»</w:t>
      </w:r>
      <w:r w:rsidRPr="00005DA0">
        <w:rPr>
          <w:color w:val="000000"/>
          <w:spacing w:val="-4"/>
          <w:w w:val="110"/>
        </w:rPr>
        <w:t xml:space="preserve"> </w:t>
      </w:r>
      <w:r w:rsidRPr="00005DA0">
        <w:rPr>
          <w:color w:val="000000"/>
          <w:w w:val="110"/>
        </w:rPr>
        <w:t>и</w:t>
      </w:r>
      <w:r w:rsidRPr="00005DA0">
        <w:rPr>
          <w:color w:val="000000"/>
          <w:spacing w:val="-3"/>
          <w:w w:val="110"/>
        </w:rPr>
        <w:t xml:space="preserve"> </w:t>
      </w:r>
      <w:r w:rsidRPr="00005DA0">
        <w:rPr>
          <w:color w:val="000000"/>
          <w:w w:val="110"/>
        </w:rPr>
        <w:t>др.</w:t>
      </w:r>
    </w:p>
    <w:p w14:paraId="5F61634C" w14:textId="77777777" w:rsidR="005B2FBF" w:rsidRPr="0073455B" w:rsidRDefault="00005DA0" w:rsidP="0073455B">
      <w:pPr>
        <w:pStyle w:val="a5"/>
        <w:ind w:firstLine="567"/>
        <w:jc w:val="both"/>
        <w:rPr>
          <w:color w:val="000000"/>
        </w:rPr>
      </w:pPr>
      <w:r w:rsidRPr="0073455B">
        <w:rPr>
          <w:b/>
          <w:color w:val="000000"/>
        </w:rPr>
        <w:t>Литература второй половины XX века</w:t>
      </w:r>
    </w:p>
    <w:p w14:paraId="362B496E" w14:textId="77777777" w:rsidR="005B2FBF" w:rsidRPr="00005DA0" w:rsidRDefault="00005DA0" w:rsidP="00005DA0">
      <w:pPr>
        <w:pStyle w:val="a5"/>
        <w:ind w:firstLine="567"/>
        <w:jc w:val="both"/>
        <w:rPr>
          <w:color w:val="000000"/>
        </w:rPr>
      </w:pPr>
      <w:r w:rsidRPr="00005DA0">
        <w:rPr>
          <w:b/>
          <w:color w:val="000000"/>
          <w:w w:val="110"/>
        </w:rPr>
        <w:t xml:space="preserve">В. М. Шукшин. </w:t>
      </w:r>
      <w:r w:rsidRPr="00005DA0">
        <w:rPr>
          <w:color w:val="000000"/>
          <w:w w:val="110"/>
        </w:rPr>
        <w:t xml:space="preserve">Рассказы </w:t>
      </w:r>
      <w:r w:rsidR="0073455B">
        <w:rPr>
          <w:color w:val="000000"/>
          <w:w w:val="110"/>
        </w:rPr>
        <w:t>(один по выбору). Например, «Чу</w:t>
      </w:r>
      <w:r w:rsidRPr="00005DA0">
        <w:rPr>
          <w:color w:val="000000"/>
          <w:w w:val="110"/>
        </w:rPr>
        <w:t>дик»,</w:t>
      </w:r>
      <w:r w:rsidRPr="00005DA0">
        <w:rPr>
          <w:color w:val="000000"/>
          <w:spacing w:val="-1"/>
          <w:w w:val="110"/>
        </w:rPr>
        <w:t xml:space="preserve"> </w:t>
      </w:r>
      <w:r w:rsidRPr="00005DA0">
        <w:rPr>
          <w:color w:val="000000"/>
          <w:w w:val="110"/>
        </w:rPr>
        <w:t>«Стенька</w:t>
      </w:r>
      <w:r w:rsidRPr="00005DA0">
        <w:rPr>
          <w:color w:val="000000"/>
          <w:spacing w:val="-1"/>
          <w:w w:val="110"/>
        </w:rPr>
        <w:t xml:space="preserve"> </w:t>
      </w:r>
      <w:r w:rsidRPr="00005DA0">
        <w:rPr>
          <w:color w:val="000000"/>
          <w:w w:val="110"/>
        </w:rPr>
        <w:t>Разин», «Критики»</w:t>
      </w:r>
      <w:r w:rsidRPr="00005DA0">
        <w:rPr>
          <w:color w:val="000000"/>
          <w:spacing w:val="-1"/>
          <w:w w:val="110"/>
        </w:rPr>
        <w:t xml:space="preserve"> </w:t>
      </w:r>
      <w:r w:rsidRPr="00005DA0">
        <w:rPr>
          <w:color w:val="000000"/>
          <w:w w:val="110"/>
        </w:rPr>
        <w:t>и др.</w:t>
      </w:r>
    </w:p>
    <w:p w14:paraId="35ACCD3D" w14:textId="77777777" w:rsidR="005B2FBF" w:rsidRPr="0073455B" w:rsidRDefault="00005DA0" w:rsidP="0073455B">
      <w:pPr>
        <w:ind w:firstLine="567"/>
        <w:jc w:val="both"/>
        <w:rPr>
          <w:color w:val="000000"/>
          <w:sz w:val="20"/>
          <w:szCs w:val="20"/>
        </w:rPr>
      </w:pPr>
      <w:r w:rsidRPr="007656C1">
        <w:rPr>
          <w:b/>
          <w:sz w:val="20"/>
        </w:rPr>
        <w:t>Стихотворения отечественных поэтов XX—XXI</w:t>
      </w:r>
      <w:r w:rsidRPr="007656C1">
        <w:rPr>
          <w:b/>
          <w:color w:val="000000"/>
          <w:w w:val="95"/>
          <w:sz w:val="18"/>
          <w:szCs w:val="20"/>
        </w:rPr>
        <w:t xml:space="preserve"> </w:t>
      </w:r>
      <w:r w:rsidRPr="0073455B">
        <w:rPr>
          <w:color w:val="000000"/>
          <w:sz w:val="20"/>
        </w:rPr>
        <w:t xml:space="preserve">веков </w:t>
      </w:r>
      <w:r w:rsidR="0073455B" w:rsidRPr="0073455B">
        <w:rPr>
          <w:color w:val="000000"/>
          <w:sz w:val="20"/>
        </w:rPr>
        <w:t>(не ме</w:t>
      </w:r>
      <w:r w:rsidRPr="0073455B">
        <w:rPr>
          <w:color w:val="000000"/>
          <w:sz w:val="20"/>
        </w:rPr>
        <w:t>нее</w:t>
      </w:r>
      <w:r w:rsidR="00D87583" w:rsidRPr="0073455B">
        <w:rPr>
          <w:color w:val="000000"/>
          <w:sz w:val="20"/>
        </w:rPr>
        <w:t xml:space="preserve"> </w:t>
      </w:r>
      <w:r w:rsidRPr="0073455B">
        <w:rPr>
          <w:color w:val="000000"/>
          <w:sz w:val="20"/>
        </w:rPr>
        <w:t>четырёх</w:t>
      </w:r>
      <w:r w:rsidR="00D87583" w:rsidRPr="0073455B">
        <w:rPr>
          <w:color w:val="000000"/>
          <w:sz w:val="20"/>
        </w:rPr>
        <w:t xml:space="preserve"> </w:t>
      </w:r>
      <w:r w:rsidRPr="0073455B">
        <w:rPr>
          <w:color w:val="000000"/>
          <w:sz w:val="20"/>
          <w:szCs w:val="20"/>
        </w:rPr>
        <w:t>стихотворений</w:t>
      </w:r>
      <w:r w:rsidR="00D87583" w:rsidRPr="0073455B">
        <w:rPr>
          <w:color w:val="000000"/>
          <w:sz w:val="20"/>
          <w:szCs w:val="20"/>
        </w:rPr>
        <w:t xml:space="preserve"> </w:t>
      </w:r>
      <w:r w:rsidRPr="0073455B">
        <w:rPr>
          <w:color w:val="000000"/>
          <w:sz w:val="20"/>
          <w:szCs w:val="20"/>
        </w:rPr>
        <w:t>двух</w:t>
      </w:r>
      <w:r w:rsidR="00D87583" w:rsidRPr="0073455B">
        <w:rPr>
          <w:color w:val="000000"/>
          <w:sz w:val="20"/>
          <w:szCs w:val="20"/>
        </w:rPr>
        <w:t xml:space="preserve"> </w:t>
      </w:r>
      <w:r w:rsidRPr="0073455B">
        <w:rPr>
          <w:color w:val="000000"/>
          <w:sz w:val="20"/>
          <w:szCs w:val="20"/>
        </w:rPr>
        <w:t>поэтов).</w:t>
      </w:r>
      <w:r w:rsidR="00D87583" w:rsidRPr="0073455B">
        <w:rPr>
          <w:color w:val="000000"/>
          <w:sz w:val="20"/>
          <w:szCs w:val="20"/>
        </w:rPr>
        <w:t xml:space="preserve"> </w:t>
      </w:r>
      <w:r w:rsidRPr="0073455B">
        <w:rPr>
          <w:color w:val="000000"/>
          <w:sz w:val="20"/>
          <w:szCs w:val="20"/>
        </w:rPr>
        <w:t>Например,</w:t>
      </w:r>
      <w:r w:rsidR="00D87583" w:rsidRPr="0073455B">
        <w:rPr>
          <w:color w:val="000000"/>
          <w:sz w:val="20"/>
          <w:szCs w:val="20"/>
        </w:rPr>
        <w:t xml:space="preserve"> </w:t>
      </w:r>
      <w:r w:rsidRPr="0073455B">
        <w:rPr>
          <w:color w:val="000000"/>
          <w:sz w:val="20"/>
          <w:szCs w:val="20"/>
        </w:rPr>
        <w:t>стихотво</w:t>
      </w:r>
      <w:r w:rsidRPr="0073455B">
        <w:rPr>
          <w:color w:val="000000"/>
          <w:w w:val="120"/>
          <w:sz w:val="20"/>
          <w:szCs w:val="20"/>
        </w:rPr>
        <w:t>рения М. И. Цветаевой, Е. А. Евтушенко, Б. А. Ахмадулиной,</w:t>
      </w:r>
      <w:r w:rsidRPr="0073455B">
        <w:rPr>
          <w:color w:val="000000"/>
          <w:spacing w:val="-57"/>
          <w:w w:val="120"/>
          <w:sz w:val="20"/>
          <w:szCs w:val="20"/>
        </w:rPr>
        <w:t xml:space="preserve"> </w:t>
      </w:r>
      <w:r w:rsidRPr="0073455B">
        <w:rPr>
          <w:color w:val="000000"/>
          <w:w w:val="120"/>
          <w:sz w:val="20"/>
          <w:szCs w:val="20"/>
        </w:rPr>
        <w:t>Ю.</w:t>
      </w:r>
      <w:r w:rsidRPr="0073455B">
        <w:rPr>
          <w:color w:val="000000"/>
          <w:spacing w:val="-13"/>
          <w:w w:val="120"/>
          <w:sz w:val="20"/>
          <w:szCs w:val="20"/>
        </w:rPr>
        <w:t xml:space="preserve"> </w:t>
      </w:r>
      <w:r w:rsidRPr="0073455B">
        <w:rPr>
          <w:color w:val="000000"/>
          <w:w w:val="120"/>
          <w:sz w:val="20"/>
          <w:szCs w:val="20"/>
        </w:rPr>
        <w:t>Д.</w:t>
      </w:r>
      <w:r w:rsidRPr="0073455B">
        <w:rPr>
          <w:color w:val="000000"/>
          <w:spacing w:val="-13"/>
          <w:w w:val="120"/>
          <w:sz w:val="20"/>
          <w:szCs w:val="20"/>
        </w:rPr>
        <w:t xml:space="preserve"> </w:t>
      </w:r>
      <w:r w:rsidRPr="0073455B">
        <w:rPr>
          <w:color w:val="000000"/>
          <w:w w:val="120"/>
          <w:sz w:val="20"/>
          <w:szCs w:val="20"/>
        </w:rPr>
        <w:t>Левитанского</w:t>
      </w:r>
      <w:r w:rsidRPr="0073455B">
        <w:rPr>
          <w:color w:val="000000"/>
          <w:spacing w:val="-12"/>
          <w:w w:val="120"/>
          <w:sz w:val="20"/>
          <w:szCs w:val="20"/>
        </w:rPr>
        <w:t xml:space="preserve"> </w:t>
      </w:r>
      <w:r w:rsidRPr="0073455B">
        <w:rPr>
          <w:color w:val="000000"/>
          <w:w w:val="120"/>
          <w:sz w:val="20"/>
          <w:szCs w:val="20"/>
        </w:rPr>
        <w:t>и</w:t>
      </w:r>
      <w:r w:rsidRPr="0073455B">
        <w:rPr>
          <w:color w:val="000000"/>
          <w:spacing w:val="-13"/>
          <w:w w:val="120"/>
          <w:sz w:val="20"/>
          <w:szCs w:val="20"/>
        </w:rPr>
        <w:t xml:space="preserve"> </w:t>
      </w:r>
      <w:r w:rsidRPr="0073455B">
        <w:rPr>
          <w:color w:val="000000"/>
          <w:w w:val="120"/>
          <w:sz w:val="20"/>
          <w:szCs w:val="20"/>
        </w:rPr>
        <w:t>др.</w:t>
      </w:r>
    </w:p>
    <w:p w14:paraId="414A738D" w14:textId="77777777" w:rsidR="005B2FBF" w:rsidRPr="00005DA0" w:rsidRDefault="00005DA0" w:rsidP="00005DA0">
      <w:pPr>
        <w:ind w:firstLine="567"/>
        <w:jc w:val="both"/>
        <w:rPr>
          <w:color w:val="000000"/>
          <w:sz w:val="20"/>
          <w:szCs w:val="20"/>
        </w:rPr>
      </w:pPr>
      <w:r w:rsidRPr="007656C1">
        <w:rPr>
          <w:b/>
          <w:sz w:val="20"/>
        </w:rPr>
        <w:t>Произведения отечественных прозаиков второй половины XX — начала XXI века</w:t>
      </w:r>
      <w:r w:rsidRPr="007656C1">
        <w:rPr>
          <w:b/>
          <w:color w:val="000000"/>
          <w:w w:val="110"/>
          <w:sz w:val="18"/>
          <w:szCs w:val="20"/>
        </w:rPr>
        <w:t xml:space="preserve"> </w:t>
      </w:r>
      <w:r w:rsidRPr="0073455B">
        <w:rPr>
          <w:color w:val="000000"/>
          <w:w w:val="110"/>
          <w:sz w:val="20"/>
          <w:szCs w:val="20"/>
        </w:rPr>
        <w:t>(не менее двух</w:t>
      </w:r>
      <w:r w:rsidR="0073455B">
        <w:rPr>
          <w:color w:val="000000"/>
          <w:w w:val="110"/>
          <w:sz w:val="20"/>
          <w:szCs w:val="20"/>
        </w:rPr>
        <w:t>). Например, произведе</w:t>
      </w:r>
      <w:r w:rsidRPr="00005DA0">
        <w:rPr>
          <w:color w:val="000000"/>
          <w:w w:val="110"/>
          <w:sz w:val="20"/>
          <w:szCs w:val="20"/>
        </w:rPr>
        <w:t>ния Ф. А. Абрамова, В. П. Ас</w:t>
      </w:r>
      <w:r w:rsidR="0073455B">
        <w:rPr>
          <w:color w:val="000000"/>
          <w:w w:val="110"/>
          <w:sz w:val="20"/>
          <w:szCs w:val="20"/>
        </w:rPr>
        <w:t>тафьева, В. И. Белова, Ф. А. Ис</w:t>
      </w:r>
      <w:r w:rsidRPr="00005DA0">
        <w:rPr>
          <w:color w:val="000000"/>
          <w:w w:val="110"/>
          <w:sz w:val="20"/>
          <w:szCs w:val="20"/>
        </w:rPr>
        <w:t>кандера</w:t>
      </w:r>
      <w:r w:rsidRPr="00005DA0">
        <w:rPr>
          <w:color w:val="000000"/>
          <w:spacing w:val="-7"/>
          <w:w w:val="110"/>
          <w:sz w:val="20"/>
          <w:szCs w:val="20"/>
        </w:rPr>
        <w:t xml:space="preserve"> </w:t>
      </w:r>
      <w:r w:rsidRPr="00005DA0">
        <w:rPr>
          <w:color w:val="000000"/>
          <w:w w:val="110"/>
          <w:sz w:val="20"/>
          <w:szCs w:val="20"/>
        </w:rPr>
        <w:t>и</w:t>
      </w:r>
      <w:r w:rsidRPr="00005DA0">
        <w:rPr>
          <w:color w:val="000000"/>
          <w:spacing w:val="-6"/>
          <w:w w:val="110"/>
          <w:sz w:val="20"/>
          <w:szCs w:val="20"/>
        </w:rPr>
        <w:t xml:space="preserve"> </w:t>
      </w:r>
      <w:r w:rsidRPr="00005DA0">
        <w:rPr>
          <w:color w:val="000000"/>
          <w:w w:val="110"/>
          <w:sz w:val="20"/>
          <w:szCs w:val="20"/>
        </w:rPr>
        <w:t>др.</w:t>
      </w:r>
    </w:p>
    <w:p w14:paraId="603FD29F" w14:textId="77777777" w:rsidR="0073455B" w:rsidRDefault="00005DA0" w:rsidP="0073455B">
      <w:pPr>
        <w:ind w:firstLine="567"/>
        <w:jc w:val="both"/>
        <w:rPr>
          <w:color w:val="000000"/>
          <w:sz w:val="20"/>
          <w:szCs w:val="20"/>
        </w:rPr>
      </w:pPr>
      <w:r w:rsidRPr="007656C1">
        <w:rPr>
          <w:b/>
          <w:sz w:val="20"/>
        </w:rPr>
        <w:t>Тема взаимоотношения поколений, становления человека, выбора им жизненного пути</w:t>
      </w:r>
      <w:r w:rsidRPr="007656C1">
        <w:rPr>
          <w:b/>
          <w:color w:val="000000"/>
          <w:sz w:val="18"/>
          <w:szCs w:val="20"/>
        </w:rPr>
        <w:t xml:space="preserve"> </w:t>
      </w:r>
      <w:r w:rsidRPr="00005DA0">
        <w:rPr>
          <w:color w:val="000000"/>
          <w:sz w:val="20"/>
          <w:szCs w:val="20"/>
        </w:rPr>
        <w:t>(н</w:t>
      </w:r>
      <w:r w:rsidR="0073455B">
        <w:rPr>
          <w:color w:val="000000"/>
          <w:sz w:val="20"/>
          <w:szCs w:val="20"/>
        </w:rPr>
        <w:t>е менее двух произведений совре</w:t>
      </w:r>
      <w:r w:rsidRPr="00005DA0">
        <w:rPr>
          <w:color w:val="000000"/>
          <w:w w:val="110"/>
          <w:sz w:val="20"/>
          <w:szCs w:val="20"/>
        </w:rPr>
        <w:t>менных</w:t>
      </w:r>
      <w:r w:rsidR="00D87583">
        <w:rPr>
          <w:color w:val="000000"/>
          <w:w w:val="110"/>
          <w:sz w:val="20"/>
          <w:szCs w:val="20"/>
        </w:rPr>
        <w:t xml:space="preserve"> </w:t>
      </w:r>
      <w:r w:rsidRPr="00005DA0">
        <w:rPr>
          <w:color w:val="000000"/>
          <w:w w:val="110"/>
          <w:sz w:val="20"/>
          <w:szCs w:val="20"/>
        </w:rPr>
        <w:t>отечественных</w:t>
      </w:r>
      <w:r w:rsidR="00D87583">
        <w:rPr>
          <w:color w:val="000000"/>
          <w:w w:val="110"/>
          <w:sz w:val="20"/>
          <w:szCs w:val="20"/>
        </w:rPr>
        <w:t xml:space="preserve"> </w:t>
      </w:r>
      <w:r w:rsidRPr="00005DA0">
        <w:rPr>
          <w:color w:val="000000"/>
          <w:w w:val="110"/>
          <w:sz w:val="20"/>
          <w:szCs w:val="20"/>
        </w:rPr>
        <w:t>и</w:t>
      </w:r>
      <w:r w:rsidR="00D87583">
        <w:rPr>
          <w:color w:val="000000"/>
          <w:w w:val="110"/>
          <w:sz w:val="20"/>
          <w:szCs w:val="20"/>
        </w:rPr>
        <w:t xml:space="preserve"> </w:t>
      </w:r>
      <w:r w:rsidRPr="00005DA0">
        <w:rPr>
          <w:color w:val="000000"/>
          <w:w w:val="110"/>
          <w:sz w:val="20"/>
          <w:szCs w:val="20"/>
        </w:rPr>
        <w:t>зарубежных</w:t>
      </w:r>
      <w:r w:rsidR="00D87583">
        <w:rPr>
          <w:color w:val="000000"/>
          <w:w w:val="110"/>
          <w:sz w:val="20"/>
          <w:szCs w:val="20"/>
        </w:rPr>
        <w:t xml:space="preserve"> </w:t>
      </w:r>
      <w:r w:rsidRPr="00005DA0">
        <w:rPr>
          <w:color w:val="000000"/>
          <w:w w:val="110"/>
          <w:sz w:val="20"/>
          <w:szCs w:val="20"/>
        </w:rPr>
        <w:t>писателей).</w:t>
      </w:r>
      <w:r w:rsidR="00D87583">
        <w:rPr>
          <w:color w:val="000000"/>
          <w:w w:val="110"/>
          <w:sz w:val="20"/>
          <w:szCs w:val="20"/>
        </w:rPr>
        <w:t xml:space="preserve"> </w:t>
      </w:r>
      <w:r w:rsidRPr="00005DA0">
        <w:rPr>
          <w:color w:val="000000"/>
          <w:w w:val="110"/>
          <w:sz w:val="20"/>
          <w:szCs w:val="20"/>
        </w:rPr>
        <w:t>Например,</w:t>
      </w:r>
      <w:r w:rsidRPr="00005DA0">
        <w:rPr>
          <w:color w:val="000000"/>
          <w:spacing w:val="1"/>
          <w:w w:val="110"/>
          <w:sz w:val="20"/>
          <w:szCs w:val="20"/>
        </w:rPr>
        <w:t xml:space="preserve"> </w:t>
      </w:r>
      <w:r w:rsidRPr="00005DA0">
        <w:rPr>
          <w:color w:val="000000"/>
          <w:w w:val="110"/>
          <w:sz w:val="20"/>
          <w:szCs w:val="20"/>
        </w:rPr>
        <w:t>Л. Л. Волкова. «Всем выйти из кадра», Т. В. Михеева. «Лёгкие</w:t>
      </w:r>
      <w:r w:rsidRPr="00005DA0">
        <w:rPr>
          <w:color w:val="000000"/>
          <w:spacing w:val="1"/>
          <w:w w:val="110"/>
          <w:sz w:val="20"/>
          <w:szCs w:val="20"/>
        </w:rPr>
        <w:t xml:space="preserve"> </w:t>
      </w:r>
      <w:r w:rsidRPr="00005DA0">
        <w:rPr>
          <w:color w:val="000000"/>
          <w:w w:val="110"/>
          <w:sz w:val="20"/>
          <w:szCs w:val="20"/>
        </w:rPr>
        <w:t>горы»,</w:t>
      </w:r>
      <w:r w:rsidRPr="00005DA0">
        <w:rPr>
          <w:color w:val="000000"/>
          <w:spacing w:val="9"/>
          <w:w w:val="110"/>
          <w:sz w:val="20"/>
          <w:szCs w:val="20"/>
        </w:rPr>
        <w:t xml:space="preserve"> </w:t>
      </w:r>
      <w:r w:rsidRPr="00005DA0">
        <w:rPr>
          <w:color w:val="000000"/>
          <w:w w:val="110"/>
          <w:sz w:val="20"/>
          <w:szCs w:val="20"/>
        </w:rPr>
        <w:t>У.</w:t>
      </w:r>
      <w:r w:rsidRPr="00005DA0">
        <w:rPr>
          <w:color w:val="000000"/>
          <w:spacing w:val="9"/>
          <w:w w:val="110"/>
          <w:sz w:val="20"/>
          <w:szCs w:val="20"/>
        </w:rPr>
        <w:t xml:space="preserve"> </w:t>
      </w:r>
      <w:r w:rsidRPr="00005DA0">
        <w:rPr>
          <w:color w:val="000000"/>
          <w:w w:val="110"/>
          <w:sz w:val="20"/>
          <w:szCs w:val="20"/>
        </w:rPr>
        <w:t>Старк.</w:t>
      </w:r>
      <w:r w:rsidRPr="00005DA0">
        <w:rPr>
          <w:color w:val="000000"/>
          <w:spacing w:val="9"/>
          <w:w w:val="110"/>
          <w:sz w:val="20"/>
          <w:szCs w:val="20"/>
        </w:rPr>
        <w:t xml:space="preserve"> </w:t>
      </w:r>
      <w:r w:rsidRPr="00005DA0">
        <w:rPr>
          <w:color w:val="000000"/>
          <w:w w:val="110"/>
          <w:sz w:val="20"/>
          <w:szCs w:val="20"/>
        </w:rPr>
        <w:t>«Умеешь</w:t>
      </w:r>
      <w:r w:rsidRPr="00005DA0">
        <w:rPr>
          <w:color w:val="000000"/>
          <w:spacing w:val="9"/>
          <w:w w:val="110"/>
          <w:sz w:val="20"/>
          <w:szCs w:val="20"/>
        </w:rPr>
        <w:t xml:space="preserve"> </w:t>
      </w:r>
      <w:r w:rsidRPr="00005DA0">
        <w:rPr>
          <w:color w:val="000000"/>
          <w:w w:val="110"/>
          <w:sz w:val="20"/>
          <w:szCs w:val="20"/>
        </w:rPr>
        <w:t>ли</w:t>
      </w:r>
      <w:r w:rsidRPr="00005DA0">
        <w:rPr>
          <w:color w:val="000000"/>
          <w:spacing w:val="9"/>
          <w:w w:val="110"/>
          <w:sz w:val="20"/>
          <w:szCs w:val="20"/>
        </w:rPr>
        <w:t xml:space="preserve"> </w:t>
      </w:r>
      <w:r w:rsidRPr="00005DA0">
        <w:rPr>
          <w:color w:val="000000"/>
          <w:w w:val="110"/>
          <w:sz w:val="20"/>
          <w:szCs w:val="20"/>
        </w:rPr>
        <w:t>ты</w:t>
      </w:r>
      <w:r w:rsidRPr="00005DA0">
        <w:rPr>
          <w:color w:val="000000"/>
          <w:spacing w:val="9"/>
          <w:w w:val="110"/>
          <w:sz w:val="20"/>
          <w:szCs w:val="20"/>
        </w:rPr>
        <w:t xml:space="preserve"> </w:t>
      </w:r>
      <w:r w:rsidRPr="00005DA0">
        <w:rPr>
          <w:color w:val="000000"/>
          <w:w w:val="110"/>
          <w:sz w:val="20"/>
          <w:szCs w:val="20"/>
        </w:rPr>
        <w:t>свистеть,</w:t>
      </w:r>
      <w:r w:rsidRPr="00005DA0">
        <w:rPr>
          <w:color w:val="000000"/>
          <w:spacing w:val="10"/>
          <w:w w:val="110"/>
          <w:sz w:val="20"/>
          <w:szCs w:val="20"/>
        </w:rPr>
        <w:t xml:space="preserve"> </w:t>
      </w:r>
      <w:r w:rsidRPr="00005DA0">
        <w:rPr>
          <w:color w:val="000000"/>
          <w:w w:val="110"/>
          <w:sz w:val="20"/>
          <w:szCs w:val="20"/>
        </w:rPr>
        <w:t>Йоханна?»</w:t>
      </w:r>
      <w:r w:rsidRPr="00005DA0">
        <w:rPr>
          <w:color w:val="000000"/>
          <w:spacing w:val="9"/>
          <w:w w:val="110"/>
          <w:sz w:val="20"/>
          <w:szCs w:val="20"/>
        </w:rPr>
        <w:t xml:space="preserve"> </w:t>
      </w:r>
      <w:r w:rsidRPr="00005DA0">
        <w:rPr>
          <w:color w:val="000000"/>
          <w:w w:val="110"/>
          <w:sz w:val="20"/>
          <w:szCs w:val="20"/>
        </w:rPr>
        <w:t>и</w:t>
      </w:r>
      <w:r w:rsidRPr="00005DA0">
        <w:rPr>
          <w:color w:val="000000"/>
          <w:spacing w:val="9"/>
          <w:w w:val="110"/>
          <w:sz w:val="20"/>
          <w:szCs w:val="20"/>
        </w:rPr>
        <w:t xml:space="preserve"> </w:t>
      </w:r>
      <w:r w:rsidRPr="00005DA0">
        <w:rPr>
          <w:color w:val="000000"/>
          <w:w w:val="110"/>
          <w:sz w:val="20"/>
          <w:szCs w:val="20"/>
        </w:rPr>
        <w:t>др.</w:t>
      </w:r>
    </w:p>
    <w:p w14:paraId="0B7FF4E8" w14:textId="77777777" w:rsidR="0073455B" w:rsidRDefault="0073455B" w:rsidP="0073455B">
      <w:pPr>
        <w:ind w:firstLine="567"/>
        <w:jc w:val="both"/>
        <w:rPr>
          <w:color w:val="000000"/>
          <w:sz w:val="20"/>
          <w:szCs w:val="20"/>
        </w:rPr>
      </w:pPr>
    </w:p>
    <w:p w14:paraId="46E32546" w14:textId="77777777" w:rsidR="005B2FBF" w:rsidRPr="0073455B" w:rsidRDefault="00005DA0" w:rsidP="0073455B">
      <w:pPr>
        <w:ind w:firstLine="567"/>
        <w:jc w:val="both"/>
        <w:rPr>
          <w:color w:val="000000"/>
          <w:sz w:val="20"/>
          <w:szCs w:val="20"/>
        </w:rPr>
      </w:pPr>
      <w:r w:rsidRPr="0073455B">
        <w:rPr>
          <w:b/>
          <w:color w:val="000000"/>
          <w:sz w:val="20"/>
        </w:rPr>
        <w:t>Зарубежная литература</w:t>
      </w:r>
    </w:p>
    <w:p w14:paraId="1319C2BA" w14:textId="77777777" w:rsidR="005B2FBF" w:rsidRPr="00005DA0" w:rsidRDefault="00005DA0" w:rsidP="00005DA0">
      <w:pPr>
        <w:ind w:firstLine="567"/>
        <w:jc w:val="both"/>
        <w:rPr>
          <w:color w:val="000000"/>
          <w:sz w:val="20"/>
          <w:szCs w:val="20"/>
        </w:rPr>
      </w:pPr>
      <w:r w:rsidRPr="00005DA0">
        <w:rPr>
          <w:b/>
          <w:color w:val="000000"/>
          <w:w w:val="105"/>
          <w:sz w:val="20"/>
          <w:szCs w:val="20"/>
        </w:rPr>
        <w:t>М. де Сервантес Сааведра</w:t>
      </w:r>
      <w:r w:rsidRPr="00005DA0">
        <w:rPr>
          <w:color w:val="000000"/>
          <w:w w:val="105"/>
          <w:sz w:val="20"/>
          <w:szCs w:val="20"/>
        </w:rPr>
        <w:t>. Роман «Хитроумный идальго Дон</w:t>
      </w:r>
      <w:r w:rsidRPr="00005DA0">
        <w:rPr>
          <w:color w:val="000000"/>
          <w:spacing w:val="1"/>
          <w:w w:val="105"/>
          <w:sz w:val="20"/>
          <w:szCs w:val="20"/>
        </w:rPr>
        <w:t xml:space="preserve"> </w:t>
      </w:r>
      <w:r w:rsidRPr="00005DA0">
        <w:rPr>
          <w:color w:val="000000"/>
          <w:w w:val="110"/>
          <w:sz w:val="20"/>
          <w:szCs w:val="20"/>
        </w:rPr>
        <w:t>Кихот</w:t>
      </w:r>
      <w:r w:rsidRPr="00005DA0">
        <w:rPr>
          <w:color w:val="000000"/>
          <w:spacing w:val="-5"/>
          <w:w w:val="110"/>
          <w:sz w:val="20"/>
          <w:szCs w:val="20"/>
        </w:rPr>
        <w:t xml:space="preserve"> </w:t>
      </w:r>
      <w:r w:rsidRPr="00005DA0">
        <w:rPr>
          <w:color w:val="000000"/>
          <w:w w:val="110"/>
          <w:sz w:val="20"/>
          <w:szCs w:val="20"/>
        </w:rPr>
        <w:t>Ламанчский»</w:t>
      </w:r>
      <w:r w:rsidRPr="00005DA0">
        <w:rPr>
          <w:color w:val="000000"/>
          <w:spacing w:val="-4"/>
          <w:w w:val="110"/>
          <w:sz w:val="20"/>
          <w:szCs w:val="20"/>
        </w:rPr>
        <w:t xml:space="preserve"> </w:t>
      </w:r>
      <w:r w:rsidRPr="00005DA0">
        <w:rPr>
          <w:color w:val="000000"/>
          <w:w w:val="110"/>
          <w:sz w:val="20"/>
          <w:szCs w:val="20"/>
        </w:rPr>
        <w:t>(главы).</w:t>
      </w:r>
    </w:p>
    <w:p w14:paraId="5E501A4F" w14:textId="77777777" w:rsidR="005B2FBF" w:rsidRPr="00005DA0" w:rsidRDefault="00005DA0" w:rsidP="00005DA0">
      <w:pPr>
        <w:pStyle w:val="a5"/>
        <w:ind w:firstLine="567"/>
        <w:jc w:val="both"/>
        <w:rPr>
          <w:color w:val="000000"/>
        </w:rPr>
      </w:pPr>
      <w:r w:rsidRPr="00005DA0">
        <w:rPr>
          <w:b/>
          <w:color w:val="000000"/>
          <w:w w:val="105"/>
        </w:rPr>
        <w:t xml:space="preserve">Зарубежная новеллистика </w:t>
      </w:r>
      <w:r w:rsidR="0073455B">
        <w:rPr>
          <w:color w:val="000000"/>
          <w:w w:val="105"/>
        </w:rPr>
        <w:t>(одно-два произведения по выбо</w:t>
      </w:r>
      <w:r w:rsidRPr="00005DA0">
        <w:rPr>
          <w:color w:val="000000"/>
          <w:w w:val="110"/>
        </w:rPr>
        <w:t>ру).</w:t>
      </w:r>
      <w:r w:rsidRPr="00005DA0">
        <w:rPr>
          <w:color w:val="000000"/>
          <w:spacing w:val="42"/>
          <w:w w:val="110"/>
        </w:rPr>
        <w:t xml:space="preserve"> </w:t>
      </w:r>
      <w:r w:rsidRPr="00005DA0">
        <w:rPr>
          <w:color w:val="000000"/>
          <w:w w:val="110"/>
        </w:rPr>
        <w:t>Например,</w:t>
      </w:r>
      <w:r w:rsidRPr="00005DA0">
        <w:rPr>
          <w:color w:val="000000"/>
          <w:spacing w:val="42"/>
          <w:w w:val="110"/>
        </w:rPr>
        <w:t xml:space="preserve"> </w:t>
      </w:r>
      <w:r w:rsidRPr="00005DA0">
        <w:rPr>
          <w:color w:val="000000"/>
          <w:w w:val="110"/>
        </w:rPr>
        <w:t>П.</w:t>
      </w:r>
      <w:r w:rsidRPr="00005DA0">
        <w:rPr>
          <w:color w:val="000000"/>
          <w:spacing w:val="42"/>
          <w:w w:val="110"/>
        </w:rPr>
        <w:t xml:space="preserve"> </w:t>
      </w:r>
      <w:r w:rsidRPr="00005DA0">
        <w:rPr>
          <w:color w:val="000000"/>
          <w:w w:val="110"/>
        </w:rPr>
        <w:t>Мериме.</w:t>
      </w:r>
      <w:r w:rsidRPr="00005DA0">
        <w:rPr>
          <w:color w:val="000000"/>
          <w:spacing w:val="42"/>
          <w:w w:val="110"/>
        </w:rPr>
        <w:t xml:space="preserve"> </w:t>
      </w:r>
      <w:r w:rsidRPr="00005DA0">
        <w:rPr>
          <w:color w:val="000000"/>
          <w:w w:val="110"/>
        </w:rPr>
        <w:t>«Маттео</w:t>
      </w:r>
      <w:r w:rsidRPr="00005DA0">
        <w:rPr>
          <w:color w:val="000000"/>
          <w:spacing w:val="42"/>
          <w:w w:val="110"/>
        </w:rPr>
        <w:t xml:space="preserve"> </w:t>
      </w:r>
      <w:r w:rsidRPr="00005DA0">
        <w:rPr>
          <w:color w:val="000000"/>
          <w:w w:val="110"/>
        </w:rPr>
        <w:t>Фальконе»;</w:t>
      </w:r>
      <w:r w:rsidRPr="00005DA0">
        <w:rPr>
          <w:color w:val="000000"/>
          <w:spacing w:val="42"/>
          <w:w w:val="110"/>
        </w:rPr>
        <w:t xml:space="preserve"> </w:t>
      </w:r>
      <w:r w:rsidRPr="00005DA0">
        <w:rPr>
          <w:color w:val="000000"/>
          <w:w w:val="110"/>
        </w:rPr>
        <w:t>О.</w:t>
      </w:r>
      <w:r w:rsidRPr="00005DA0">
        <w:rPr>
          <w:color w:val="000000"/>
          <w:spacing w:val="42"/>
          <w:w w:val="110"/>
        </w:rPr>
        <w:t xml:space="preserve"> </w:t>
      </w:r>
      <w:r w:rsidRPr="00005DA0">
        <w:rPr>
          <w:color w:val="000000"/>
          <w:w w:val="110"/>
        </w:rPr>
        <w:t>Генри.</w:t>
      </w:r>
      <w:r w:rsidRPr="00005DA0">
        <w:rPr>
          <w:color w:val="000000"/>
          <w:spacing w:val="42"/>
          <w:w w:val="110"/>
        </w:rPr>
        <w:t xml:space="preserve"> </w:t>
      </w:r>
      <w:r w:rsidR="0073455B">
        <w:rPr>
          <w:color w:val="000000"/>
          <w:w w:val="110"/>
        </w:rPr>
        <w:t>«Да</w:t>
      </w:r>
      <w:r w:rsidRPr="00005DA0">
        <w:rPr>
          <w:color w:val="000000"/>
          <w:w w:val="110"/>
        </w:rPr>
        <w:t>ры</w:t>
      </w:r>
      <w:r w:rsidRPr="00005DA0">
        <w:rPr>
          <w:color w:val="000000"/>
          <w:spacing w:val="-5"/>
          <w:w w:val="110"/>
        </w:rPr>
        <w:t xml:space="preserve"> </w:t>
      </w:r>
      <w:r w:rsidRPr="00005DA0">
        <w:rPr>
          <w:color w:val="000000"/>
          <w:w w:val="110"/>
        </w:rPr>
        <w:t>волхвов»,</w:t>
      </w:r>
      <w:r w:rsidRPr="00005DA0">
        <w:rPr>
          <w:color w:val="000000"/>
          <w:spacing w:val="-4"/>
          <w:w w:val="110"/>
        </w:rPr>
        <w:t xml:space="preserve"> </w:t>
      </w:r>
      <w:r w:rsidRPr="00005DA0">
        <w:rPr>
          <w:color w:val="000000"/>
          <w:w w:val="110"/>
        </w:rPr>
        <w:t>«Последний</w:t>
      </w:r>
      <w:r w:rsidRPr="00005DA0">
        <w:rPr>
          <w:color w:val="000000"/>
          <w:spacing w:val="-4"/>
          <w:w w:val="110"/>
        </w:rPr>
        <w:t xml:space="preserve"> </w:t>
      </w:r>
      <w:r w:rsidRPr="00005DA0">
        <w:rPr>
          <w:color w:val="000000"/>
          <w:w w:val="115"/>
        </w:rPr>
        <w:t>лист».</w:t>
      </w:r>
    </w:p>
    <w:p w14:paraId="420E2024" w14:textId="77777777" w:rsidR="005B2FBF" w:rsidRPr="00005DA0" w:rsidRDefault="00005DA0" w:rsidP="00005DA0">
      <w:pPr>
        <w:ind w:firstLine="567"/>
        <w:jc w:val="both"/>
        <w:rPr>
          <w:color w:val="000000"/>
          <w:sz w:val="20"/>
          <w:szCs w:val="20"/>
        </w:rPr>
      </w:pPr>
      <w:r w:rsidRPr="00005DA0">
        <w:rPr>
          <w:b/>
          <w:color w:val="000000"/>
          <w:w w:val="105"/>
          <w:sz w:val="20"/>
          <w:szCs w:val="20"/>
        </w:rPr>
        <w:t>А.</w:t>
      </w:r>
      <w:r w:rsidRPr="00005DA0">
        <w:rPr>
          <w:b/>
          <w:color w:val="000000"/>
          <w:spacing w:val="15"/>
          <w:w w:val="105"/>
          <w:sz w:val="20"/>
          <w:szCs w:val="20"/>
        </w:rPr>
        <w:t xml:space="preserve"> </w:t>
      </w:r>
      <w:r w:rsidRPr="00005DA0">
        <w:rPr>
          <w:b/>
          <w:color w:val="000000"/>
          <w:w w:val="105"/>
          <w:sz w:val="20"/>
          <w:szCs w:val="20"/>
        </w:rPr>
        <w:t>де</w:t>
      </w:r>
      <w:r w:rsidRPr="00005DA0">
        <w:rPr>
          <w:b/>
          <w:color w:val="000000"/>
          <w:spacing w:val="16"/>
          <w:w w:val="105"/>
          <w:sz w:val="20"/>
          <w:szCs w:val="20"/>
        </w:rPr>
        <w:t xml:space="preserve"> </w:t>
      </w:r>
      <w:r w:rsidRPr="00005DA0">
        <w:rPr>
          <w:b/>
          <w:color w:val="000000"/>
          <w:w w:val="105"/>
          <w:sz w:val="20"/>
          <w:szCs w:val="20"/>
        </w:rPr>
        <w:t>Сент</w:t>
      </w:r>
      <w:r w:rsidRPr="00005DA0">
        <w:rPr>
          <w:b/>
          <w:color w:val="000000"/>
          <w:spacing w:val="16"/>
          <w:w w:val="105"/>
          <w:sz w:val="20"/>
          <w:szCs w:val="20"/>
        </w:rPr>
        <w:t xml:space="preserve"> </w:t>
      </w:r>
      <w:r w:rsidRPr="00005DA0">
        <w:rPr>
          <w:b/>
          <w:color w:val="000000"/>
          <w:w w:val="105"/>
          <w:sz w:val="20"/>
          <w:szCs w:val="20"/>
        </w:rPr>
        <w:t>Экзюпери.</w:t>
      </w:r>
      <w:r w:rsidRPr="00005DA0">
        <w:rPr>
          <w:b/>
          <w:color w:val="000000"/>
          <w:spacing w:val="16"/>
          <w:w w:val="105"/>
          <w:sz w:val="20"/>
          <w:szCs w:val="20"/>
        </w:rPr>
        <w:t xml:space="preserve"> </w:t>
      </w:r>
      <w:r w:rsidRPr="00005DA0">
        <w:rPr>
          <w:color w:val="000000"/>
          <w:w w:val="105"/>
          <w:sz w:val="20"/>
          <w:szCs w:val="20"/>
        </w:rPr>
        <w:t>Повесть-сказка</w:t>
      </w:r>
      <w:r w:rsidRPr="00005DA0">
        <w:rPr>
          <w:color w:val="000000"/>
          <w:spacing w:val="17"/>
          <w:w w:val="105"/>
          <w:sz w:val="20"/>
          <w:szCs w:val="20"/>
        </w:rPr>
        <w:t xml:space="preserve"> </w:t>
      </w:r>
      <w:r w:rsidRPr="00005DA0">
        <w:rPr>
          <w:color w:val="000000"/>
          <w:w w:val="105"/>
          <w:sz w:val="20"/>
          <w:szCs w:val="20"/>
        </w:rPr>
        <w:t>«Маленький</w:t>
      </w:r>
      <w:r w:rsidRPr="00005DA0">
        <w:rPr>
          <w:color w:val="000000"/>
          <w:spacing w:val="17"/>
          <w:w w:val="105"/>
          <w:sz w:val="20"/>
          <w:szCs w:val="20"/>
        </w:rPr>
        <w:t xml:space="preserve"> </w:t>
      </w:r>
      <w:r w:rsidRPr="00005DA0">
        <w:rPr>
          <w:color w:val="000000"/>
          <w:w w:val="105"/>
          <w:sz w:val="20"/>
          <w:szCs w:val="20"/>
        </w:rPr>
        <w:t>принц».</w:t>
      </w:r>
    </w:p>
    <w:p w14:paraId="32F3DDF2" w14:textId="77777777" w:rsidR="005B2FBF" w:rsidRPr="00005DA0" w:rsidRDefault="005B2FBF" w:rsidP="00005DA0">
      <w:pPr>
        <w:pStyle w:val="a5"/>
        <w:ind w:firstLine="567"/>
        <w:jc w:val="both"/>
        <w:rPr>
          <w:color w:val="000000"/>
        </w:rPr>
      </w:pPr>
    </w:p>
    <w:p w14:paraId="4F1AFD96" w14:textId="77777777" w:rsidR="00720E09" w:rsidRDefault="00720E09">
      <w:pPr>
        <w:rPr>
          <w:rFonts w:eastAsia="Trebuchet MS"/>
          <w:b/>
          <w:color w:val="000000"/>
          <w:sz w:val="20"/>
        </w:rPr>
      </w:pPr>
      <w:bookmarkStart w:id="7" w:name="_Toc106276907"/>
      <w:r>
        <w:rPr>
          <w:b/>
          <w:color w:val="000000"/>
          <w:sz w:val="20"/>
        </w:rPr>
        <w:br w:type="page"/>
      </w:r>
    </w:p>
    <w:p w14:paraId="509650B9" w14:textId="084B62D3" w:rsidR="005B2FBF" w:rsidRPr="0073455B" w:rsidRDefault="00005DA0" w:rsidP="0073455B">
      <w:pPr>
        <w:pStyle w:val="31"/>
        <w:jc w:val="center"/>
        <w:rPr>
          <w:rFonts w:ascii="Times New Roman" w:hAnsi="Times New Roman" w:cs="Times New Roman"/>
          <w:b/>
          <w:color w:val="000000"/>
          <w:sz w:val="20"/>
        </w:rPr>
      </w:pPr>
      <w:r w:rsidRPr="0073455B">
        <w:rPr>
          <w:rFonts w:ascii="Times New Roman" w:hAnsi="Times New Roman" w:cs="Times New Roman"/>
          <w:b/>
          <w:color w:val="000000"/>
          <w:sz w:val="20"/>
        </w:rPr>
        <w:lastRenderedPageBreak/>
        <w:t>8 КЛАСС</w:t>
      </w:r>
      <w:bookmarkEnd w:id="7"/>
    </w:p>
    <w:p w14:paraId="31A3B1CF" w14:textId="77777777" w:rsidR="005B2FBF" w:rsidRPr="0073455B" w:rsidRDefault="00005DA0" w:rsidP="0073455B">
      <w:pPr>
        <w:ind w:firstLine="567"/>
        <w:rPr>
          <w:b/>
          <w:color w:val="000000"/>
          <w:sz w:val="20"/>
        </w:rPr>
      </w:pPr>
      <w:r w:rsidRPr="0073455B">
        <w:rPr>
          <w:b/>
          <w:color w:val="000000"/>
          <w:sz w:val="20"/>
        </w:rPr>
        <w:t>Древнерусская литература</w:t>
      </w:r>
    </w:p>
    <w:p w14:paraId="6FE91B8D" w14:textId="77777777" w:rsidR="005B2FBF" w:rsidRPr="00005DA0" w:rsidRDefault="00005DA0" w:rsidP="00005DA0">
      <w:pPr>
        <w:pStyle w:val="a5"/>
        <w:ind w:firstLine="567"/>
        <w:jc w:val="both"/>
        <w:rPr>
          <w:color w:val="000000"/>
        </w:rPr>
      </w:pPr>
      <w:r w:rsidRPr="00005DA0">
        <w:rPr>
          <w:b/>
          <w:color w:val="000000"/>
          <w:w w:val="105"/>
        </w:rPr>
        <w:t xml:space="preserve">Житийная литература </w:t>
      </w:r>
      <w:r w:rsidRPr="00005DA0">
        <w:rPr>
          <w:color w:val="000000"/>
          <w:w w:val="105"/>
        </w:rPr>
        <w:t>(о</w:t>
      </w:r>
      <w:r w:rsidR="0073455B">
        <w:rPr>
          <w:color w:val="000000"/>
          <w:w w:val="105"/>
        </w:rPr>
        <w:t>дно произведение по выбору). На</w:t>
      </w:r>
      <w:r w:rsidRPr="00005DA0">
        <w:rPr>
          <w:color w:val="000000"/>
          <w:w w:val="115"/>
        </w:rPr>
        <w:t>пример,</w:t>
      </w:r>
      <w:r w:rsidRPr="00005DA0">
        <w:rPr>
          <w:color w:val="000000"/>
          <w:spacing w:val="1"/>
          <w:w w:val="115"/>
        </w:rPr>
        <w:t xml:space="preserve"> </w:t>
      </w:r>
      <w:r w:rsidRPr="00005DA0">
        <w:rPr>
          <w:color w:val="000000"/>
          <w:w w:val="115"/>
        </w:rPr>
        <w:t>«Житие</w:t>
      </w:r>
      <w:r w:rsidRPr="00005DA0">
        <w:rPr>
          <w:color w:val="000000"/>
          <w:spacing w:val="1"/>
          <w:w w:val="115"/>
        </w:rPr>
        <w:t xml:space="preserve"> </w:t>
      </w:r>
      <w:r w:rsidRPr="00005DA0">
        <w:rPr>
          <w:color w:val="000000"/>
          <w:w w:val="115"/>
        </w:rPr>
        <w:t>Сергия</w:t>
      </w:r>
      <w:r w:rsidRPr="00005DA0">
        <w:rPr>
          <w:color w:val="000000"/>
          <w:spacing w:val="1"/>
          <w:w w:val="115"/>
        </w:rPr>
        <w:t xml:space="preserve"> </w:t>
      </w:r>
      <w:r w:rsidRPr="00005DA0">
        <w:rPr>
          <w:color w:val="000000"/>
          <w:w w:val="115"/>
        </w:rPr>
        <w:t>Радонежского»,</w:t>
      </w:r>
      <w:r w:rsidRPr="00005DA0">
        <w:rPr>
          <w:color w:val="000000"/>
          <w:spacing w:val="1"/>
          <w:w w:val="115"/>
        </w:rPr>
        <w:t xml:space="preserve"> </w:t>
      </w:r>
      <w:r w:rsidRPr="00005DA0">
        <w:rPr>
          <w:color w:val="000000"/>
          <w:w w:val="115"/>
        </w:rPr>
        <w:t>«Житие</w:t>
      </w:r>
      <w:r w:rsidRPr="00005DA0">
        <w:rPr>
          <w:color w:val="000000"/>
          <w:spacing w:val="1"/>
          <w:w w:val="115"/>
        </w:rPr>
        <w:t xml:space="preserve"> </w:t>
      </w:r>
      <w:r w:rsidRPr="00005DA0">
        <w:rPr>
          <w:color w:val="000000"/>
          <w:w w:val="115"/>
        </w:rPr>
        <w:t>протопопа</w:t>
      </w:r>
      <w:r w:rsidRPr="00005DA0">
        <w:rPr>
          <w:color w:val="000000"/>
          <w:spacing w:val="1"/>
          <w:w w:val="115"/>
        </w:rPr>
        <w:t xml:space="preserve"> </w:t>
      </w:r>
      <w:r w:rsidRPr="00005DA0">
        <w:rPr>
          <w:color w:val="000000"/>
          <w:w w:val="115"/>
        </w:rPr>
        <w:t>Аввакума,</w:t>
      </w:r>
      <w:r w:rsidRPr="00005DA0">
        <w:rPr>
          <w:color w:val="000000"/>
          <w:spacing w:val="-8"/>
          <w:w w:val="115"/>
        </w:rPr>
        <w:t xml:space="preserve"> </w:t>
      </w:r>
      <w:r w:rsidRPr="00005DA0">
        <w:rPr>
          <w:color w:val="000000"/>
          <w:w w:val="115"/>
        </w:rPr>
        <w:t>им</w:t>
      </w:r>
      <w:r w:rsidRPr="00005DA0">
        <w:rPr>
          <w:color w:val="000000"/>
          <w:spacing w:val="-8"/>
          <w:w w:val="115"/>
        </w:rPr>
        <w:t xml:space="preserve"> </w:t>
      </w:r>
      <w:r w:rsidRPr="00005DA0">
        <w:rPr>
          <w:color w:val="000000"/>
          <w:w w:val="115"/>
        </w:rPr>
        <w:t>самим</w:t>
      </w:r>
      <w:r w:rsidRPr="00005DA0">
        <w:rPr>
          <w:color w:val="000000"/>
          <w:spacing w:val="-8"/>
          <w:w w:val="115"/>
        </w:rPr>
        <w:t xml:space="preserve"> </w:t>
      </w:r>
      <w:r w:rsidRPr="00005DA0">
        <w:rPr>
          <w:color w:val="000000"/>
          <w:w w:val="115"/>
        </w:rPr>
        <w:t>написанное».</w:t>
      </w:r>
    </w:p>
    <w:p w14:paraId="5CD2E9C1" w14:textId="77777777" w:rsidR="005B2FBF" w:rsidRPr="00005DA0" w:rsidRDefault="005B2FBF" w:rsidP="00005DA0">
      <w:pPr>
        <w:pStyle w:val="a5"/>
        <w:ind w:firstLine="567"/>
        <w:jc w:val="both"/>
        <w:rPr>
          <w:color w:val="000000"/>
        </w:rPr>
      </w:pPr>
    </w:p>
    <w:p w14:paraId="225E82EE" w14:textId="77777777" w:rsidR="005B2FBF" w:rsidRPr="0073455B" w:rsidRDefault="00005DA0" w:rsidP="0073455B">
      <w:pPr>
        <w:ind w:firstLine="567"/>
        <w:rPr>
          <w:b/>
          <w:color w:val="000000"/>
          <w:sz w:val="20"/>
        </w:rPr>
      </w:pPr>
      <w:r w:rsidRPr="0073455B">
        <w:rPr>
          <w:b/>
          <w:color w:val="000000"/>
          <w:sz w:val="20"/>
        </w:rPr>
        <w:t>Литература XVIII века</w:t>
      </w:r>
    </w:p>
    <w:p w14:paraId="1ED1BAEE" w14:textId="77777777" w:rsidR="007342F1" w:rsidRDefault="00005DA0" w:rsidP="007342F1">
      <w:pPr>
        <w:ind w:firstLine="567"/>
        <w:jc w:val="both"/>
        <w:rPr>
          <w:color w:val="000000"/>
          <w:sz w:val="20"/>
          <w:szCs w:val="20"/>
        </w:rPr>
      </w:pPr>
      <w:r w:rsidRPr="00005DA0">
        <w:rPr>
          <w:b/>
          <w:color w:val="000000"/>
          <w:w w:val="105"/>
          <w:sz w:val="20"/>
          <w:szCs w:val="20"/>
        </w:rPr>
        <w:t>Д.</w:t>
      </w:r>
      <w:r w:rsidRPr="00005DA0">
        <w:rPr>
          <w:b/>
          <w:color w:val="000000"/>
          <w:spacing w:val="-5"/>
          <w:w w:val="105"/>
          <w:sz w:val="20"/>
          <w:szCs w:val="20"/>
        </w:rPr>
        <w:t xml:space="preserve"> </w:t>
      </w:r>
      <w:r w:rsidRPr="00005DA0">
        <w:rPr>
          <w:b/>
          <w:color w:val="000000"/>
          <w:w w:val="105"/>
          <w:sz w:val="20"/>
          <w:szCs w:val="20"/>
        </w:rPr>
        <w:t>И.</w:t>
      </w:r>
      <w:r w:rsidRPr="00005DA0">
        <w:rPr>
          <w:b/>
          <w:color w:val="000000"/>
          <w:spacing w:val="-4"/>
          <w:w w:val="105"/>
          <w:sz w:val="20"/>
          <w:szCs w:val="20"/>
        </w:rPr>
        <w:t xml:space="preserve"> </w:t>
      </w:r>
      <w:r w:rsidRPr="00005DA0">
        <w:rPr>
          <w:b/>
          <w:color w:val="000000"/>
          <w:w w:val="105"/>
          <w:sz w:val="20"/>
          <w:szCs w:val="20"/>
        </w:rPr>
        <w:t>Фонвизин.</w:t>
      </w:r>
      <w:r w:rsidRPr="00005DA0">
        <w:rPr>
          <w:b/>
          <w:color w:val="000000"/>
          <w:spacing w:val="-5"/>
          <w:w w:val="105"/>
          <w:sz w:val="20"/>
          <w:szCs w:val="20"/>
        </w:rPr>
        <w:t xml:space="preserve"> </w:t>
      </w:r>
      <w:r w:rsidRPr="00005DA0">
        <w:rPr>
          <w:color w:val="000000"/>
          <w:w w:val="105"/>
          <w:sz w:val="20"/>
          <w:szCs w:val="20"/>
        </w:rPr>
        <w:t>Комедия</w:t>
      </w:r>
      <w:r w:rsidRPr="00005DA0">
        <w:rPr>
          <w:color w:val="000000"/>
          <w:spacing w:val="-3"/>
          <w:w w:val="105"/>
          <w:sz w:val="20"/>
          <w:szCs w:val="20"/>
        </w:rPr>
        <w:t xml:space="preserve"> </w:t>
      </w:r>
      <w:r w:rsidRPr="00005DA0">
        <w:rPr>
          <w:color w:val="000000"/>
          <w:w w:val="105"/>
          <w:sz w:val="20"/>
          <w:szCs w:val="20"/>
        </w:rPr>
        <w:t>«Недоросль».</w:t>
      </w:r>
    </w:p>
    <w:p w14:paraId="6EFD0776" w14:textId="77777777" w:rsidR="007342F1" w:rsidRDefault="007342F1" w:rsidP="007342F1">
      <w:pPr>
        <w:ind w:firstLine="567"/>
        <w:jc w:val="both"/>
        <w:rPr>
          <w:color w:val="000000"/>
          <w:sz w:val="20"/>
          <w:szCs w:val="20"/>
        </w:rPr>
      </w:pPr>
    </w:p>
    <w:p w14:paraId="7C14333F" w14:textId="77777777" w:rsidR="005B2FBF" w:rsidRPr="007342F1" w:rsidRDefault="00005DA0" w:rsidP="007342F1">
      <w:pPr>
        <w:ind w:firstLine="567"/>
        <w:jc w:val="both"/>
        <w:rPr>
          <w:color w:val="000000"/>
          <w:sz w:val="20"/>
          <w:szCs w:val="20"/>
        </w:rPr>
      </w:pPr>
      <w:r w:rsidRPr="007342F1">
        <w:rPr>
          <w:b/>
          <w:color w:val="000000"/>
          <w:sz w:val="20"/>
        </w:rPr>
        <w:t>Литература первой половины XIX века</w:t>
      </w:r>
    </w:p>
    <w:p w14:paraId="2DFF01FB" w14:textId="77777777" w:rsidR="005B2FBF" w:rsidRPr="007342F1" w:rsidRDefault="00005DA0" w:rsidP="007342F1">
      <w:pPr>
        <w:ind w:firstLine="567"/>
        <w:jc w:val="both"/>
        <w:rPr>
          <w:color w:val="000000"/>
          <w:sz w:val="20"/>
          <w:szCs w:val="20"/>
        </w:rPr>
      </w:pPr>
      <w:r w:rsidRPr="00005DA0">
        <w:rPr>
          <w:b/>
          <w:color w:val="000000"/>
          <w:w w:val="110"/>
          <w:sz w:val="20"/>
          <w:szCs w:val="20"/>
        </w:rPr>
        <w:t>А.</w:t>
      </w:r>
      <w:r w:rsidRPr="00005DA0">
        <w:rPr>
          <w:b/>
          <w:color w:val="000000"/>
          <w:spacing w:val="50"/>
          <w:w w:val="110"/>
          <w:sz w:val="20"/>
          <w:szCs w:val="20"/>
        </w:rPr>
        <w:t xml:space="preserve"> </w:t>
      </w:r>
      <w:r w:rsidRPr="00005DA0">
        <w:rPr>
          <w:b/>
          <w:color w:val="000000"/>
          <w:w w:val="110"/>
          <w:sz w:val="20"/>
          <w:szCs w:val="20"/>
        </w:rPr>
        <w:t>С.</w:t>
      </w:r>
      <w:r w:rsidRPr="00005DA0">
        <w:rPr>
          <w:b/>
          <w:color w:val="000000"/>
          <w:spacing w:val="50"/>
          <w:w w:val="110"/>
          <w:sz w:val="20"/>
          <w:szCs w:val="20"/>
        </w:rPr>
        <w:t xml:space="preserve"> </w:t>
      </w:r>
      <w:r w:rsidRPr="007342F1">
        <w:rPr>
          <w:b/>
          <w:color w:val="000000"/>
          <w:w w:val="110"/>
          <w:sz w:val="20"/>
          <w:szCs w:val="20"/>
        </w:rPr>
        <w:t>Пушкин.</w:t>
      </w:r>
      <w:r w:rsidRPr="007342F1">
        <w:rPr>
          <w:b/>
          <w:color w:val="000000"/>
          <w:spacing w:val="50"/>
          <w:w w:val="110"/>
          <w:sz w:val="20"/>
          <w:szCs w:val="20"/>
        </w:rPr>
        <w:t xml:space="preserve"> </w:t>
      </w:r>
      <w:r w:rsidRPr="007342F1">
        <w:rPr>
          <w:color w:val="000000"/>
          <w:w w:val="110"/>
          <w:sz w:val="20"/>
          <w:szCs w:val="20"/>
        </w:rPr>
        <w:t>Стихотворения</w:t>
      </w:r>
      <w:r w:rsidRPr="007342F1">
        <w:rPr>
          <w:color w:val="000000"/>
          <w:spacing w:val="51"/>
          <w:w w:val="110"/>
          <w:sz w:val="20"/>
          <w:szCs w:val="20"/>
        </w:rPr>
        <w:t xml:space="preserve"> </w:t>
      </w:r>
      <w:r w:rsidRPr="007342F1">
        <w:rPr>
          <w:color w:val="000000"/>
          <w:w w:val="110"/>
          <w:sz w:val="20"/>
          <w:szCs w:val="20"/>
        </w:rPr>
        <w:t>(не</w:t>
      </w:r>
      <w:r w:rsidRPr="007342F1">
        <w:rPr>
          <w:color w:val="000000"/>
          <w:spacing w:val="50"/>
          <w:w w:val="110"/>
          <w:sz w:val="20"/>
          <w:szCs w:val="20"/>
        </w:rPr>
        <w:t xml:space="preserve"> </w:t>
      </w:r>
      <w:r w:rsidRPr="007342F1">
        <w:rPr>
          <w:color w:val="000000"/>
          <w:w w:val="110"/>
          <w:sz w:val="20"/>
          <w:szCs w:val="20"/>
        </w:rPr>
        <w:t>менее</w:t>
      </w:r>
      <w:r w:rsidRPr="007342F1">
        <w:rPr>
          <w:color w:val="000000"/>
          <w:spacing w:val="51"/>
          <w:w w:val="110"/>
          <w:sz w:val="20"/>
          <w:szCs w:val="20"/>
        </w:rPr>
        <w:t xml:space="preserve"> </w:t>
      </w:r>
      <w:r w:rsidRPr="007342F1">
        <w:rPr>
          <w:color w:val="000000"/>
          <w:w w:val="110"/>
          <w:sz w:val="20"/>
          <w:szCs w:val="20"/>
        </w:rPr>
        <w:t>двух).</w:t>
      </w:r>
      <w:r w:rsidRPr="007342F1">
        <w:rPr>
          <w:color w:val="000000"/>
          <w:spacing w:val="51"/>
          <w:w w:val="110"/>
          <w:sz w:val="20"/>
          <w:szCs w:val="20"/>
        </w:rPr>
        <w:t xml:space="preserve"> </w:t>
      </w:r>
      <w:r w:rsidRPr="007342F1">
        <w:rPr>
          <w:color w:val="000000"/>
          <w:w w:val="110"/>
          <w:sz w:val="20"/>
          <w:szCs w:val="20"/>
        </w:rPr>
        <w:t>Например,</w:t>
      </w:r>
      <w:r w:rsidR="007342F1" w:rsidRPr="007342F1">
        <w:rPr>
          <w:color w:val="000000"/>
          <w:w w:val="110"/>
          <w:sz w:val="20"/>
          <w:szCs w:val="20"/>
        </w:rPr>
        <w:t xml:space="preserve"> </w:t>
      </w:r>
      <w:r w:rsidRPr="007342F1">
        <w:rPr>
          <w:color w:val="000000"/>
          <w:spacing w:val="-1"/>
          <w:w w:val="120"/>
          <w:sz w:val="20"/>
          <w:szCs w:val="20"/>
        </w:rPr>
        <w:t>«К</w:t>
      </w:r>
      <w:r w:rsidRPr="007342F1">
        <w:rPr>
          <w:color w:val="000000"/>
          <w:spacing w:val="-14"/>
          <w:w w:val="120"/>
          <w:sz w:val="20"/>
          <w:szCs w:val="20"/>
        </w:rPr>
        <w:t xml:space="preserve"> </w:t>
      </w:r>
      <w:r w:rsidRPr="007342F1">
        <w:rPr>
          <w:color w:val="000000"/>
          <w:spacing w:val="-1"/>
          <w:w w:val="120"/>
          <w:sz w:val="20"/>
          <w:szCs w:val="20"/>
        </w:rPr>
        <w:t>Чаадаеву»,</w:t>
      </w:r>
      <w:r w:rsidRPr="007342F1">
        <w:rPr>
          <w:color w:val="000000"/>
          <w:spacing w:val="-14"/>
          <w:w w:val="120"/>
          <w:sz w:val="20"/>
          <w:szCs w:val="20"/>
        </w:rPr>
        <w:t xml:space="preserve"> </w:t>
      </w:r>
      <w:r w:rsidRPr="007342F1">
        <w:rPr>
          <w:color w:val="000000"/>
          <w:spacing w:val="-1"/>
          <w:w w:val="120"/>
          <w:sz w:val="20"/>
          <w:szCs w:val="20"/>
        </w:rPr>
        <w:t>«Анчар»</w:t>
      </w:r>
      <w:r w:rsidRPr="007342F1">
        <w:rPr>
          <w:color w:val="000000"/>
          <w:spacing w:val="-14"/>
          <w:w w:val="120"/>
          <w:sz w:val="20"/>
          <w:szCs w:val="20"/>
        </w:rPr>
        <w:t xml:space="preserve"> </w:t>
      </w:r>
      <w:r w:rsidRPr="007342F1">
        <w:rPr>
          <w:color w:val="000000"/>
          <w:spacing w:val="-1"/>
          <w:w w:val="120"/>
          <w:sz w:val="20"/>
          <w:szCs w:val="20"/>
        </w:rPr>
        <w:t>и</w:t>
      </w:r>
      <w:r w:rsidRPr="007342F1">
        <w:rPr>
          <w:color w:val="000000"/>
          <w:spacing w:val="-14"/>
          <w:w w:val="120"/>
          <w:sz w:val="20"/>
          <w:szCs w:val="20"/>
        </w:rPr>
        <w:t xml:space="preserve"> </w:t>
      </w:r>
      <w:r w:rsidRPr="007342F1">
        <w:rPr>
          <w:color w:val="000000"/>
          <w:w w:val="120"/>
          <w:sz w:val="20"/>
          <w:szCs w:val="20"/>
        </w:rPr>
        <w:t>др.</w:t>
      </w:r>
      <w:r w:rsidRPr="007342F1">
        <w:rPr>
          <w:color w:val="000000"/>
          <w:spacing w:val="-14"/>
          <w:w w:val="120"/>
          <w:sz w:val="20"/>
          <w:szCs w:val="20"/>
        </w:rPr>
        <w:t xml:space="preserve"> </w:t>
      </w:r>
      <w:r w:rsidRPr="007342F1">
        <w:rPr>
          <w:color w:val="000000"/>
          <w:w w:val="120"/>
          <w:sz w:val="20"/>
          <w:szCs w:val="20"/>
        </w:rPr>
        <w:t>«Маленькие</w:t>
      </w:r>
      <w:r w:rsidRPr="007342F1">
        <w:rPr>
          <w:color w:val="000000"/>
          <w:spacing w:val="-14"/>
          <w:w w:val="120"/>
          <w:sz w:val="20"/>
          <w:szCs w:val="20"/>
        </w:rPr>
        <w:t xml:space="preserve"> </w:t>
      </w:r>
      <w:r w:rsidRPr="007342F1">
        <w:rPr>
          <w:color w:val="000000"/>
          <w:w w:val="120"/>
          <w:sz w:val="20"/>
          <w:szCs w:val="20"/>
        </w:rPr>
        <w:t>трагедии»</w:t>
      </w:r>
      <w:r w:rsidRPr="007342F1">
        <w:rPr>
          <w:color w:val="000000"/>
          <w:spacing w:val="-14"/>
          <w:w w:val="120"/>
          <w:sz w:val="20"/>
          <w:szCs w:val="20"/>
        </w:rPr>
        <w:t xml:space="preserve"> </w:t>
      </w:r>
      <w:r w:rsidRPr="007342F1">
        <w:rPr>
          <w:color w:val="000000"/>
          <w:w w:val="120"/>
          <w:sz w:val="20"/>
          <w:szCs w:val="20"/>
        </w:rPr>
        <w:t>(одна</w:t>
      </w:r>
      <w:r w:rsidRPr="007342F1">
        <w:rPr>
          <w:color w:val="000000"/>
          <w:spacing w:val="-14"/>
          <w:w w:val="120"/>
          <w:sz w:val="20"/>
          <w:szCs w:val="20"/>
        </w:rPr>
        <w:t xml:space="preserve"> </w:t>
      </w:r>
      <w:r w:rsidR="007342F1" w:rsidRPr="007342F1">
        <w:rPr>
          <w:color w:val="000000"/>
          <w:w w:val="120"/>
          <w:sz w:val="20"/>
          <w:szCs w:val="20"/>
        </w:rPr>
        <w:t>пье</w:t>
      </w:r>
      <w:r w:rsidRPr="007342F1">
        <w:rPr>
          <w:color w:val="000000"/>
          <w:w w:val="120"/>
          <w:sz w:val="20"/>
          <w:szCs w:val="20"/>
        </w:rPr>
        <w:t>са по выбору). Например, «Моцарт и Сальери», «Каменный</w:t>
      </w:r>
      <w:r w:rsidRPr="007342F1">
        <w:rPr>
          <w:color w:val="000000"/>
          <w:spacing w:val="1"/>
          <w:w w:val="120"/>
          <w:sz w:val="20"/>
          <w:szCs w:val="20"/>
        </w:rPr>
        <w:t xml:space="preserve"> </w:t>
      </w:r>
      <w:r w:rsidRPr="007342F1">
        <w:rPr>
          <w:color w:val="000000"/>
          <w:w w:val="120"/>
          <w:sz w:val="20"/>
          <w:szCs w:val="20"/>
        </w:rPr>
        <w:t>гость».</w:t>
      </w:r>
      <w:r w:rsidRPr="007342F1">
        <w:rPr>
          <w:color w:val="000000"/>
          <w:spacing w:val="-13"/>
          <w:w w:val="120"/>
          <w:sz w:val="20"/>
          <w:szCs w:val="20"/>
        </w:rPr>
        <w:t xml:space="preserve"> </w:t>
      </w:r>
      <w:r w:rsidRPr="007342F1">
        <w:rPr>
          <w:color w:val="000000"/>
          <w:w w:val="120"/>
          <w:sz w:val="20"/>
          <w:szCs w:val="20"/>
        </w:rPr>
        <w:t>Роман</w:t>
      </w:r>
      <w:r w:rsidRPr="007342F1">
        <w:rPr>
          <w:color w:val="000000"/>
          <w:spacing w:val="-12"/>
          <w:w w:val="120"/>
          <w:sz w:val="20"/>
          <w:szCs w:val="20"/>
        </w:rPr>
        <w:t xml:space="preserve"> </w:t>
      </w:r>
      <w:r w:rsidRPr="007342F1">
        <w:rPr>
          <w:color w:val="000000"/>
          <w:w w:val="120"/>
          <w:sz w:val="20"/>
          <w:szCs w:val="20"/>
        </w:rPr>
        <w:t>«Капитанская</w:t>
      </w:r>
      <w:r w:rsidRPr="007342F1">
        <w:rPr>
          <w:color w:val="000000"/>
          <w:spacing w:val="-12"/>
          <w:w w:val="120"/>
          <w:sz w:val="20"/>
          <w:szCs w:val="20"/>
        </w:rPr>
        <w:t xml:space="preserve"> </w:t>
      </w:r>
      <w:r w:rsidRPr="007342F1">
        <w:rPr>
          <w:color w:val="000000"/>
          <w:w w:val="120"/>
          <w:sz w:val="20"/>
          <w:szCs w:val="20"/>
        </w:rPr>
        <w:t>дочка».</w:t>
      </w:r>
    </w:p>
    <w:p w14:paraId="2AFBCB08" w14:textId="77777777" w:rsidR="005B2FBF" w:rsidRPr="007342F1" w:rsidRDefault="00005DA0" w:rsidP="007342F1">
      <w:pPr>
        <w:ind w:firstLine="567"/>
        <w:jc w:val="both"/>
        <w:rPr>
          <w:color w:val="000000"/>
          <w:sz w:val="20"/>
          <w:szCs w:val="20"/>
        </w:rPr>
      </w:pPr>
      <w:r w:rsidRPr="007342F1">
        <w:rPr>
          <w:b/>
          <w:color w:val="000000"/>
          <w:w w:val="105"/>
          <w:sz w:val="20"/>
          <w:szCs w:val="20"/>
        </w:rPr>
        <w:t>М.</w:t>
      </w:r>
      <w:r w:rsidRPr="007342F1">
        <w:rPr>
          <w:b/>
          <w:color w:val="000000"/>
          <w:spacing w:val="17"/>
          <w:w w:val="105"/>
          <w:sz w:val="20"/>
          <w:szCs w:val="20"/>
        </w:rPr>
        <w:t xml:space="preserve"> </w:t>
      </w:r>
      <w:r w:rsidRPr="007342F1">
        <w:rPr>
          <w:b/>
          <w:color w:val="000000"/>
          <w:w w:val="105"/>
          <w:sz w:val="20"/>
          <w:szCs w:val="20"/>
        </w:rPr>
        <w:t>Ю.</w:t>
      </w:r>
      <w:r w:rsidRPr="007342F1">
        <w:rPr>
          <w:b/>
          <w:color w:val="000000"/>
          <w:spacing w:val="17"/>
          <w:w w:val="105"/>
          <w:sz w:val="20"/>
          <w:szCs w:val="20"/>
        </w:rPr>
        <w:t xml:space="preserve"> </w:t>
      </w:r>
      <w:r w:rsidRPr="007342F1">
        <w:rPr>
          <w:b/>
          <w:color w:val="000000"/>
          <w:w w:val="105"/>
          <w:sz w:val="20"/>
          <w:szCs w:val="20"/>
        </w:rPr>
        <w:t>Лермонтов.</w:t>
      </w:r>
      <w:r w:rsidRPr="007342F1">
        <w:rPr>
          <w:b/>
          <w:color w:val="000000"/>
          <w:spacing w:val="17"/>
          <w:w w:val="105"/>
          <w:sz w:val="20"/>
          <w:szCs w:val="20"/>
        </w:rPr>
        <w:t xml:space="preserve"> </w:t>
      </w:r>
      <w:r w:rsidRPr="007342F1">
        <w:rPr>
          <w:color w:val="000000"/>
          <w:w w:val="105"/>
          <w:sz w:val="20"/>
          <w:szCs w:val="20"/>
        </w:rPr>
        <w:t>Стихотворения</w:t>
      </w:r>
      <w:r w:rsidRPr="007342F1">
        <w:rPr>
          <w:color w:val="000000"/>
          <w:spacing w:val="17"/>
          <w:w w:val="105"/>
          <w:sz w:val="20"/>
          <w:szCs w:val="20"/>
        </w:rPr>
        <w:t xml:space="preserve"> </w:t>
      </w:r>
      <w:r w:rsidRPr="007342F1">
        <w:rPr>
          <w:color w:val="000000"/>
          <w:w w:val="105"/>
          <w:sz w:val="20"/>
          <w:szCs w:val="20"/>
        </w:rPr>
        <w:t>(не</w:t>
      </w:r>
      <w:r w:rsidRPr="007342F1">
        <w:rPr>
          <w:color w:val="000000"/>
          <w:spacing w:val="16"/>
          <w:w w:val="105"/>
          <w:sz w:val="20"/>
          <w:szCs w:val="20"/>
        </w:rPr>
        <w:t xml:space="preserve"> </w:t>
      </w:r>
      <w:r w:rsidRPr="007342F1">
        <w:rPr>
          <w:color w:val="000000"/>
          <w:w w:val="105"/>
          <w:sz w:val="20"/>
          <w:szCs w:val="20"/>
        </w:rPr>
        <w:t>менее</w:t>
      </w:r>
      <w:r w:rsidRPr="007342F1">
        <w:rPr>
          <w:color w:val="000000"/>
          <w:spacing w:val="17"/>
          <w:w w:val="105"/>
          <w:sz w:val="20"/>
          <w:szCs w:val="20"/>
        </w:rPr>
        <w:t xml:space="preserve"> </w:t>
      </w:r>
      <w:r w:rsidRPr="007342F1">
        <w:rPr>
          <w:color w:val="000000"/>
          <w:w w:val="105"/>
          <w:sz w:val="20"/>
          <w:szCs w:val="20"/>
        </w:rPr>
        <w:t>двух).</w:t>
      </w:r>
      <w:r w:rsidRPr="007342F1">
        <w:rPr>
          <w:color w:val="000000"/>
          <w:spacing w:val="17"/>
          <w:w w:val="105"/>
          <w:sz w:val="20"/>
          <w:szCs w:val="20"/>
        </w:rPr>
        <w:t xml:space="preserve"> </w:t>
      </w:r>
      <w:r w:rsidRPr="007342F1">
        <w:rPr>
          <w:color w:val="000000"/>
          <w:w w:val="105"/>
          <w:sz w:val="20"/>
          <w:szCs w:val="20"/>
        </w:rPr>
        <w:t>Например,</w:t>
      </w:r>
      <w:r w:rsidR="007342F1" w:rsidRPr="007342F1">
        <w:rPr>
          <w:color w:val="000000"/>
          <w:w w:val="105"/>
          <w:sz w:val="20"/>
          <w:szCs w:val="20"/>
        </w:rPr>
        <w:t xml:space="preserve"> </w:t>
      </w:r>
      <w:r w:rsidRPr="007342F1">
        <w:rPr>
          <w:color w:val="000000"/>
          <w:w w:val="115"/>
          <w:sz w:val="20"/>
          <w:szCs w:val="20"/>
        </w:rPr>
        <w:t>«Я</w:t>
      </w:r>
      <w:r w:rsidRPr="007342F1">
        <w:rPr>
          <w:color w:val="000000"/>
          <w:spacing w:val="-12"/>
          <w:w w:val="115"/>
          <w:sz w:val="20"/>
          <w:szCs w:val="20"/>
        </w:rPr>
        <w:t xml:space="preserve"> </w:t>
      </w:r>
      <w:r w:rsidRPr="007342F1">
        <w:rPr>
          <w:color w:val="000000"/>
          <w:w w:val="115"/>
          <w:sz w:val="20"/>
          <w:szCs w:val="20"/>
        </w:rPr>
        <w:t>не</w:t>
      </w:r>
      <w:r w:rsidRPr="007342F1">
        <w:rPr>
          <w:color w:val="000000"/>
          <w:spacing w:val="-12"/>
          <w:w w:val="115"/>
          <w:sz w:val="20"/>
          <w:szCs w:val="20"/>
        </w:rPr>
        <w:t xml:space="preserve"> </w:t>
      </w:r>
      <w:r w:rsidRPr="007342F1">
        <w:rPr>
          <w:color w:val="000000"/>
          <w:w w:val="115"/>
          <w:sz w:val="20"/>
          <w:szCs w:val="20"/>
        </w:rPr>
        <w:t>хочу,</w:t>
      </w:r>
      <w:r w:rsidRPr="007342F1">
        <w:rPr>
          <w:color w:val="000000"/>
          <w:spacing w:val="-12"/>
          <w:w w:val="115"/>
          <w:sz w:val="20"/>
          <w:szCs w:val="20"/>
        </w:rPr>
        <w:t xml:space="preserve"> </w:t>
      </w:r>
      <w:r w:rsidRPr="007342F1">
        <w:rPr>
          <w:color w:val="000000"/>
          <w:w w:val="115"/>
          <w:sz w:val="20"/>
          <w:szCs w:val="20"/>
        </w:rPr>
        <w:t>чтоб</w:t>
      </w:r>
      <w:r w:rsidRPr="007342F1">
        <w:rPr>
          <w:color w:val="000000"/>
          <w:spacing w:val="-12"/>
          <w:w w:val="115"/>
          <w:sz w:val="20"/>
          <w:szCs w:val="20"/>
        </w:rPr>
        <w:t xml:space="preserve"> </w:t>
      </w:r>
      <w:r w:rsidRPr="007342F1">
        <w:rPr>
          <w:color w:val="000000"/>
          <w:w w:val="115"/>
          <w:sz w:val="20"/>
          <w:szCs w:val="20"/>
        </w:rPr>
        <w:t>свет</w:t>
      </w:r>
      <w:r w:rsidRPr="007342F1">
        <w:rPr>
          <w:color w:val="000000"/>
          <w:spacing w:val="-12"/>
          <w:w w:val="115"/>
          <w:sz w:val="20"/>
          <w:szCs w:val="20"/>
        </w:rPr>
        <w:t xml:space="preserve"> </w:t>
      </w:r>
      <w:r w:rsidRPr="007342F1">
        <w:rPr>
          <w:color w:val="000000"/>
          <w:w w:val="115"/>
          <w:sz w:val="20"/>
          <w:szCs w:val="20"/>
        </w:rPr>
        <w:t>узнал…»,</w:t>
      </w:r>
      <w:r w:rsidRPr="007342F1">
        <w:rPr>
          <w:color w:val="000000"/>
          <w:spacing w:val="-12"/>
          <w:w w:val="115"/>
          <w:sz w:val="20"/>
          <w:szCs w:val="20"/>
        </w:rPr>
        <w:t xml:space="preserve"> </w:t>
      </w:r>
      <w:r w:rsidRPr="007342F1">
        <w:rPr>
          <w:color w:val="000000"/>
          <w:w w:val="115"/>
          <w:sz w:val="20"/>
          <w:szCs w:val="20"/>
        </w:rPr>
        <w:t>«Из-под</w:t>
      </w:r>
      <w:r w:rsidRPr="007342F1">
        <w:rPr>
          <w:color w:val="000000"/>
          <w:spacing w:val="-12"/>
          <w:w w:val="115"/>
          <w:sz w:val="20"/>
          <w:szCs w:val="20"/>
        </w:rPr>
        <w:t xml:space="preserve"> </w:t>
      </w:r>
      <w:r w:rsidRPr="007342F1">
        <w:rPr>
          <w:color w:val="000000"/>
          <w:w w:val="115"/>
          <w:sz w:val="20"/>
          <w:szCs w:val="20"/>
        </w:rPr>
        <w:t>таинственной,</w:t>
      </w:r>
      <w:r w:rsidRPr="007342F1">
        <w:rPr>
          <w:color w:val="000000"/>
          <w:spacing w:val="-12"/>
          <w:w w:val="115"/>
          <w:sz w:val="20"/>
          <w:szCs w:val="20"/>
        </w:rPr>
        <w:t xml:space="preserve"> </w:t>
      </w:r>
      <w:r w:rsidRPr="007342F1">
        <w:rPr>
          <w:color w:val="000000"/>
          <w:w w:val="115"/>
          <w:sz w:val="20"/>
          <w:szCs w:val="20"/>
        </w:rPr>
        <w:t>холодной</w:t>
      </w:r>
      <w:r w:rsidRPr="007342F1">
        <w:rPr>
          <w:color w:val="000000"/>
          <w:spacing w:val="-55"/>
          <w:w w:val="115"/>
          <w:sz w:val="20"/>
          <w:szCs w:val="20"/>
        </w:rPr>
        <w:t xml:space="preserve"> </w:t>
      </w:r>
      <w:r w:rsidRPr="007342F1">
        <w:rPr>
          <w:color w:val="000000"/>
          <w:w w:val="115"/>
          <w:sz w:val="20"/>
          <w:szCs w:val="20"/>
        </w:rPr>
        <w:t>полумаски…»,</w:t>
      </w:r>
      <w:r w:rsidRPr="007342F1">
        <w:rPr>
          <w:color w:val="000000"/>
          <w:spacing w:val="-8"/>
          <w:w w:val="115"/>
          <w:sz w:val="20"/>
          <w:szCs w:val="20"/>
        </w:rPr>
        <w:t xml:space="preserve"> </w:t>
      </w:r>
      <w:r w:rsidRPr="007342F1">
        <w:rPr>
          <w:color w:val="000000"/>
          <w:w w:val="115"/>
          <w:sz w:val="20"/>
          <w:szCs w:val="20"/>
        </w:rPr>
        <w:t>«Нищий»</w:t>
      </w:r>
      <w:r w:rsidRPr="007342F1">
        <w:rPr>
          <w:color w:val="000000"/>
          <w:spacing w:val="-7"/>
          <w:w w:val="115"/>
          <w:sz w:val="20"/>
          <w:szCs w:val="20"/>
        </w:rPr>
        <w:t xml:space="preserve"> </w:t>
      </w:r>
      <w:r w:rsidRPr="007342F1">
        <w:rPr>
          <w:color w:val="000000"/>
          <w:w w:val="115"/>
          <w:sz w:val="20"/>
          <w:szCs w:val="20"/>
        </w:rPr>
        <w:t>и</w:t>
      </w:r>
      <w:r w:rsidRPr="007342F1">
        <w:rPr>
          <w:color w:val="000000"/>
          <w:spacing w:val="-8"/>
          <w:w w:val="115"/>
          <w:sz w:val="20"/>
          <w:szCs w:val="20"/>
        </w:rPr>
        <w:t xml:space="preserve"> </w:t>
      </w:r>
      <w:r w:rsidRPr="007342F1">
        <w:rPr>
          <w:color w:val="000000"/>
          <w:w w:val="115"/>
          <w:sz w:val="20"/>
          <w:szCs w:val="20"/>
        </w:rPr>
        <w:t>др.</w:t>
      </w:r>
      <w:r w:rsidRPr="007342F1">
        <w:rPr>
          <w:color w:val="000000"/>
          <w:spacing w:val="-7"/>
          <w:w w:val="115"/>
          <w:sz w:val="20"/>
          <w:szCs w:val="20"/>
        </w:rPr>
        <w:t xml:space="preserve"> </w:t>
      </w:r>
      <w:r w:rsidRPr="007342F1">
        <w:rPr>
          <w:color w:val="000000"/>
          <w:w w:val="115"/>
          <w:sz w:val="20"/>
          <w:szCs w:val="20"/>
        </w:rPr>
        <w:t>Поэма</w:t>
      </w:r>
      <w:r w:rsidRPr="007342F1">
        <w:rPr>
          <w:color w:val="000000"/>
          <w:spacing w:val="-7"/>
          <w:w w:val="115"/>
          <w:sz w:val="20"/>
          <w:szCs w:val="20"/>
        </w:rPr>
        <w:t xml:space="preserve"> </w:t>
      </w:r>
      <w:r w:rsidRPr="007342F1">
        <w:rPr>
          <w:color w:val="000000"/>
          <w:w w:val="115"/>
          <w:sz w:val="20"/>
          <w:szCs w:val="20"/>
        </w:rPr>
        <w:t>«Мцыри».</w:t>
      </w:r>
    </w:p>
    <w:p w14:paraId="18A8CB60" w14:textId="77777777" w:rsidR="007342F1" w:rsidRDefault="00005DA0" w:rsidP="007342F1">
      <w:pPr>
        <w:ind w:firstLine="567"/>
        <w:jc w:val="both"/>
        <w:rPr>
          <w:color w:val="000000"/>
          <w:sz w:val="20"/>
          <w:szCs w:val="20"/>
        </w:rPr>
      </w:pPr>
      <w:r w:rsidRPr="007342F1">
        <w:rPr>
          <w:b/>
          <w:color w:val="000000"/>
          <w:w w:val="110"/>
          <w:sz w:val="20"/>
          <w:szCs w:val="20"/>
        </w:rPr>
        <w:t>Н.</w:t>
      </w:r>
      <w:r w:rsidRPr="007342F1">
        <w:rPr>
          <w:b/>
          <w:color w:val="000000"/>
          <w:spacing w:val="-6"/>
          <w:w w:val="110"/>
          <w:sz w:val="20"/>
          <w:szCs w:val="20"/>
        </w:rPr>
        <w:t xml:space="preserve"> </w:t>
      </w:r>
      <w:r w:rsidRPr="007342F1">
        <w:rPr>
          <w:b/>
          <w:color w:val="000000"/>
          <w:w w:val="110"/>
          <w:sz w:val="20"/>
          <w:szCs w:val="20"/>
        </w:rPr>
        <w:t>В.</w:t>
      </w:r>
      <w:r w:rsidRPr="007342F1">
        <w:rPr>
          <w:b/>
          <w:color w:val="000000"/>
          <w:spacing w:val="-5"/>
          <w:w w:val="110"/>
          <w:sz w:val="20"/>
          <w:szCs w:val="20"/>
        </w:rPr>
        <w:t xml:space="preserve"> </w:t>
      </w:r>
      <w:r w:rsidRPr="007342F1">
        <w:rPr>
          <w:b/>
          <w:color w:val="000000"/>
          <w:w w:val="110"/>
          <w:sz w:val="20"/>
          <w:szCs w:val="20"/>
        </w:rPr>
        <w:t>Гоголь.</w:t>
      </w:r>
      <w:r w:rsidRPr="007342F1">
        <w:rPr>
          <w:b/>
          <w:color w:val="000000"/>
          <w:spacing w:val="-6"/>
          <w:w w:val="110"/>
          <w:sz w:val="20"/>
          <w:szCs w:val="20"/>
        </w:rPr>
        <w:t xml:space="preserve"> </w:t>
      </w:r>
      <w:r w:rsidRPr="007342F1">
        <w:rPr>
          <w:color w:val="000000"/>
          <w:w w:val="110"/>
          <w:sz w:val="20"/>
          <w:szCs w:val="20"/>
        </w:rPr>
        <w:t>Повесть</w:t>
      </w:r>
      <w:r w:rsidRPr="00005DA0">
        <w:rPr>
          <w:color w:val="000000"/>
          <w:spacing w:val="-4"/>
          <w:w w:val="110"/>
          <w:sz w:val="20"/>
          <w:szCs w:val="20"/>
        </w:rPr>
        <w:t xml:space="preserve"> </w:t>
      </w:r>
      <w:r w:rsidRPr="00005DA0">
        <w:rPr>
          <w:color w:val="000000"/>
          <w:w w:val="110"/>
          <w:sz w:val="20"/>
          <w:szCs w:val="20"/>
        </w:rPr>
        <w:t>«Шинель».</w:t>
      </w:r>
      <w:r w:rsidRPr="00005DA0">
        <w:rPr>
          <w:color w:val="000000"/>
          <w:spacing w:val="-5"/>
          <w:w w:val="110"/>
          <w:sz w:val="20"/>
          <w:szCs w:val="20"/>
        </w:rPr>
        <w:t xml:space="preserve"> </w:t>
      </w:r>
      <w:r w:rsidRPr="00005DA0">
        <w:rPr>
          <w:color w:val="000000"/>
          <w:w w:val="110"/>
          <w:sz w:val="20"/>
          <w:szCs w:val="20"/>
        </w:rPr>
        <w:t>Комедия</w:t>
      </w:r>
      <w:r w:rsidRPr="00005DA0">
        <w:rPr>
          <w:color w:val="000000"/>
          <w:spacing w:val="-4"/>
          <w:w w:val="110"/>
          <w:sz w:val="20"/>
          <w:szCs w:val="20"/>
        </w:rPr>
        <w:t xml:space="preserve"> </w:t>
      </w:r>
      <w:r w:rsidRPr="00005DA0">
        <w:rPr>
          <w:color w:val="000000"/>
          <w:w w:val="110"/>
          <w:sz w:val="20"/>
          <w:szCs w:val="20"/>
        </w:rPr>
        <w:t>«Ревизор».</w:t>
      </w:r>
    </w:p>
    <w:p w14:paraId="1E8ED0B5" w14:textId="77777777" w:rsidR="005B2FBF" w:rsidRPr="007342F1" w:rsidRDefault="00005DA0" w:rsidP="007342F1">
      <w:pPr>
        <w:ind w:firstLine="567"/>
        <w:jc w:val="both"/>
        <w:rPr>
          <w:color w:val="000000"/>
          <w:sz w:val="20"/>
          <w:szCs w:val="20"/>
        </w:rPr>
      </w:pPr>
      <w:r w:rsidRPr="007342F1">
        <w:rPr>
          <w:b/>
          <w:color w:val="000000"/>
          <w:sz w:val="20"/>
        </w:rPr>
        <w:t>Литература второй половины XIX века</w:t>
      </w:r>
    </w:p>
    <w:p w14:paraId="67E97762" w14:textId="77777777" w:rsidR="005B2FBF" w:rsidRPr="007342F1" w:rsidRDefault="00005DA0" w:rsidP="007342F1">
      <w:pPr>
        <w:ind w:firstLine="567"/>
        <w:jc w:val="both"/>
        <w:rPr>
          <w:color w:val="000000"/>
          <w:w w:val="110"/>
          <w:sz w:val="20"/>
          <w:szCs w:val="20"/>
        </w:rPr>
      </w:pPr>
      <w:r w:rsidRPr="00005DA0">
        <w:rPr>
          <w:b/>
          <w:color w:val="000000"/>
          <w:w w:val="110"/>
          <w:sz w:val="20"/>
          <w:szCs w:val="20"/>
        </w:rPr>
        <w:t>И.</w:t>
      </w:r>
      <w:r w:rsidRPr="00005DA0">
        <w:rPr>
          <w:b/>
          <w:color w:val="000000"/>
          <w:spacing w:val="5"/>
          <w:w w:val="110"/>
          <w:sz w:val="20"/>
          <w:szCs w:val="20"/>
        </w:rPr>
        <w:t xml:space="preserve"> </w:t>
      </w:r>
      <w:r w:rsidRPr="00005DA0">
        <w:rPr>
          <w:b/>
          <w:color w:val="000000"/>
          <w:w w:val="110"/>
          <w:sz w:val="20"/>
          <w:szCs w:val="20"/>
        </w:rPr>
        <w:t>С.</w:t>
      </w:r>
      <w:r w:rsidRPr="00005DA0">
        <w:rPr>
          <w:b/>
          <w:color w:val="000000"/>
          <w:spacing w:val="6"/>
          <w:w w:val="110"/>
          <w:sz w:val="20"/>
          <w:szCs w:val="20"/>
        </w:rPr>
        <w:t xml:space="preserve"> </w:t>
      </w:r>
      <w:r w:rsidRPr="007342F1">
        <w:rPr>
          <w:b/>
          <w:color w:val="000000"/>
          <w:w w:val="110"/>
          <w:sz w:val="20"/>
          <w:szCs w:val="20"/>
        </w:rPr>
        <w:t>Тургенев.</w:t>
      </w:r>
      <w:r w:rsidRPr="007342F1">
        <w:rPr>
          <w:b/>
          <w:color w:val="000000"/>
          <w:spacing w:val="6"/>
          <w:w w:val="110"/>
          <w:sz w:val="20"/>
          <w:szCs w:val="20"/>
        </w:rPr>
        <w:t xml:space="preserve"> </w:t>
      </w:r>
      <w:r w:rsidRPr="007342F1">
        <w:rPr>
          <w:color w:val="000000"/>
          <w:w w:val="110"/>
          <w:sz w:val="20"/>
          <w:szCs w:val="20"/>
        </w:rPr>
        <w:t>Повести</w:t>
      </w:r>
      <w:r w:rsidRPr="007342F1">
        <w:rPr>
          <w:color w:val="000000"/>
          <w:spacing w:val="7"/>
          <w:w w:val="110"/>
          <w:sz w:val="20"/>
          <w:szCs w:val="20"/>
        </w:rPr>
        <w:t xml:space="preserve"> </w:t>
      </w:r>
      <w:r w:rsidRPr="007342F1">
        <w:rPr>
          <w:color w:val="000000"/>
          <w:w w:val="110"/>
          <w:sz w:val="20"/>
          <w:szCs w:val="20"/>
        </w:rPr>
        <w:t>(одна</w:t>
      </w:r>
      <w:r w:rsidRPr="007342F1">
        <w:rPr>
          <w:color w:val="000000"/>
          <w:spacing w:val="7"/>
          <w:w w:val="110"/>
          <w:sz w:val="20"/>
          <w:szCs w:val="20"/>
        </w:rPr>
        <w:t xml:space="preserve"> </w:t>
      </w:r>
      <w:r w:rsidRPr="007342F1">
        <w:rPr>
          <w:color w:val="000000"/>
          <w:w w:val="110"/>
          <w:sz w:val="20"/>
          <w:szCs w:val="20"/>
        </w:rPr>
        <w:t>по</w:t>
      </w:r>
      <w:r w:rsidRPr="007342F1">
        <w:rPr>
          <w:color w:val="000000"/>
          <w:spacing w:val="6"/>
          <w:w w:val="110"/>
          <w:sz w:val="20"/>
          <w:szCs w:val="20"/>
        </w:rPr>
        <w:t xml:space="preserve"> </w:t>
      </w:r>
      <w:r w:rsidRPr="007342F1">
        <w:rPr>
          <w:color w:val="000000"/>
          <w:w w:val="110"/>
          <w:sz w:val="20"/>
          <w:szCs w:val="20"/>
        </w:rPr>
        <w:t>выбору).</w:t>
      </w:r>
      <w:r w:rsidRPr="007342F1">
        <w:rPr>
          <w:color w:val="000000"/>
          <w:spacing w:val="7"/>
          <w:w w:val="110"/>
          <w:sz w:val="20"/>
          <w:szCs w:val="20"/>
        </w:rPr>
        <w:t xml:space="preserve"> </w:t>
      </w:r>
      <w:r w:rsidRPr="007342F1">
        <w:rPr>
          <w:color w:val="000000"/>
          <w:w w:val="110"/>
          <w:sz w:val="20"/>
          <w:szCs w:val="20"/>
        </w:rPr>
        <w:t>Например,</w:t>
      </w:r>
      <w:r w:rsidRPr="007342F1">
        <w:rPr>
          <w:color w:val="000000"/>
          <w:spacing w:val="7"/>
          <w:w w:val="110"/>
          <w:sz w:val="20"/>
          <w:szCs w:val="20"/>
        </w:rPr>
        <w:t xml:space="preserve"> </w:t>
      </w:r>
      <w:r w:rsidRPr="007342F1">
        <w:rPr>
          <w:color w:val="000000"/>
          <w:w w:val="110"/>
          <w:sz w:val="20"/>
          <w:szCs w:val="20"/>
        </w:rPr>
        <w:t>«Ася»,</w:t>
      </w:r>
      <w:r w:rsidR="007342F1" w:rsidRPr="007342F1">
        <w:rPr>
          <w:color w:val="000000"/>
          <w:w w:val="110"/>
          <w:sz w:val="20"/>
          <w:szCs w:val="20"/>
        </w:rPr>
        <w:t xml:space="preserve"> </w:t>
      </w:r>
      <w:r w:rsidRPr="007342F1">
        <w:rPr>
          <w:color w:val="000000"/>
          <w:w w:val="115"/>
          <w:sz w:val="20"/>
          <w:szCs w:val="20"/>
        </w:rPr>
        <w:t>«Первая</w:t>
      </w:r>
      <w:r w:rsidRPr="007342F1">
        <w:rPr>
          <w:color w:val="000000"/>
          <w:spacing w:val="7"/>
          <w:w w:val="115"/>
          <w:sz w:val="20"/>
          <w:szCs w:val="20"/>
        </w:rPr>
        <w:t xml:space="preserve"> </w:t>
      </w:r>
      <w:r w:rsidRPr="007342F1">
        <w:rPr>
          <w:color w:val="000000"/>
          <w:w w:val="115"/>
          <w:sz w:val="20"/>
          <w:szCs w:val="20"/>
        </w:rPr>
        <w:t>любовь».</w:t>
      </w:r>
    </w:p>
    <w:p w14:paraId="0295DD52" w14:textId="77777777" w:rsidR="005B2FBF" w:rsidRPr="00005DA0" w:rsidRDefault="00005DA0" w:rsidP="00005DA0">
      <w:pPr>
        <w:ind w:firstLine="567"/>
        <w:jc w:val="both"/>
        <w:rPr>
          <w:color w:val="000000"/>
          <w:sz w:val="20"/>
          <w:szCs w:val="20"/>
        </w:rPr>
      </w:pPr>
      <w:r w:rsidRPr="00005DA0">
        <w:rPr>
          <w:b/>
          <w:color w:val="000000"/>
          <w:w w:val="105"/>
          <w:sz w:val="20"/>
          <w:szCs w:val="20"/>
        </w:rPr>
        <w:t>Ф.</w:t>
      </w:r>
      <w:r w:rsidRPr="00005DA0">
        <w:rPr>
          <w:b/>
          <w:color w:val="000000"/>
          <w:spacing w:val="12"/>
          <w:w w:val="105"/>
          <w:sz w:val="20"/>
          <w:szCs w:val="20"/>
        </w:rPr>
        <w:t xml:space="preserve"> </w:t>
      </w:r>
      <w:r w:rsidRPr="00005DA0">
        <w:rPr>
          <w:b/>
          <w:color w:val="000000"/>
          <w:w w:val="105"/>
          <w:sz w:val="20"/>
          <w:szCs w:val="20"/>
        </w:rPr>
        <w:t>М.</w:t>
      </w:r>
      <w:r w:rsidRPr="00005DA0">
        <w:rPr>
          <w:b/>
          <w:color w:val="000000"/>
          <w:spacing w:val="12"/>
          <w:w w:val="105"/>
          <w:sz w:val="20"/>
          <w:szCs w:val="20"/>
        </w:rPr>
        <w:t xml:space="preserve"> </w:t>
      </w:r>
      <w:r w:rsidRPr="00005DA0">
        <w:rPr>
          <w:b/>
          <w:color w:val="000000"/>
          <w:w w:val="105"/>
          <w:sz w:val="20"/>
          <w:szCs w:val="20"/>
        </w:rPr>
        <w:t>Достоевский.</w:t>
      </w:r>
      <w:r w:rsidRPr="00005DA0">
        <w:rPr>
          <w:b/>
          <w:color w:val="000000"/>
          <w:spacing w:val="12"/>
          <w:w w:val="105"/>
          <w:sz w:val="20"/>
          <w:szCs w:val="20"/>
        </w:rPr>
        <w:t xml:space="preserve"> </w:t>
      </w:r>
      <w:r w:rsidRPr="00005DA0">
        <w:rPr>
          <w:color w:val="000000"/>
          <w:w w:val="105"/>
          <w:sz w:val="20"/>
          <w:szCs w:val="20"/>
        </w:rPr>
        <w:t>«Бедные</w:t>
      </w:r>
      <w:r w:rsidRPr="00005DA0">
        <w:rPr>
          <w:color w:val="000000"/>
          <w:spacing w:val="14"/>
          <w:w w:val="105"/>
          <w:sz w:val="20"/>
          <w:szCs w:val="20"/>
        </w:rPr>
        <w:t xml:space="preserve"> </w:t>
      </w:r>
      <w:r w:rsidRPr="00005DA0">
        <w:rPr>
          <w:color w:val="000000"/>
          <w:w w:val="105"/>
          <w:sz w:val="20"/>
          <w:szCs w:val="20"/>
        </w:rPr>
        <w:t>люди»,</w:t>
      </w:r>
      <w:r w:rsidRPr="00005DA0">
        <w:rPr>
          <w:color w:val="000000"/>
          <w:spacing w:val="13"/>
          <w:w w:val="105"/>
          <w:sz w:val="20"/>
          <w:szCs w:val="20"/>
        </w:rPr>
        <w:t xml:space="preserve"> </w:t>
      </w:r>
      <w:r w:rsidRPr="00005DA0">
        <w:rPr>
          <w:color w:val="000000"/>
          <w:w w:val="105"/>
          <w:sz w:val="20"/>
          <w:szCs w:val="20"/>
        </w:rPr>
        <w:t>«Белые</w:t>
      </w:r>
      <w:r w:rsidRPr="00005DA0">
        <w:rPr>
          <w:color w:val="000000"/>
          <w:spacing w:val="13"/>
          <w:w w:val="105"/>
          <w:sz w:val="20"/>
          <w:szCs w:val="20"/>
        </w:rPr>
        <w:t xml:space="preserve"> </w:t>
      </w:r>
      <w:r w:rsidRPr="00005DA0">
        <w:rPr>
          <w:color w:val="000000"/>
          <w:w w:val="105"/>
          <w:sz w:val="20"/>
          <w:szCs w:val="20"/>
        </w:rPr>
        <w:t>ночи»</w:t>
      </w:r>
      <w:r w:rsidRPr="00005DA0">
        <w:rPr>
          <w:color w:val="000000"/>
          <w:spacing w:val="14"/>
          <w:w w:val="105"/>
          <w:sz w:val="20"/>
          <w:szCs w:val="20"/>
        </w:rPr>
        <w:t xml:space="preserve"> </w:t>
      </w:r>
      <w:r w:rsidRPr="00005DA0">
        <w:rPr>
          <w:color w:val="000000"/>
          <w:w w:val="105"/>
          <w:sz w:val="20"/>
          <w:szCs w:val="20"/>
        </w:rPr>
        <w:t>(одно</w:t>
      </w:r>
      <w:r w:rsidRPr="00005DA0">
        <w:rPr>
          <w:color w:val="000000"/>
          <w:spacing w:val="13"/>
          <w:w w:val="105"/>
          <w:sz w:val="20"/>
          <w:szCs w:val="20"/>
        </w:rPr>
        <w:t xml:space="preserve"> </w:t>
      </w:r>
      <w:r w:rsidR="007342F1">
        <w:rPr>
          <w:color w:val="000000"/>
          <w:w w:val="105"/>
          <w:sz w:val="20"/>
          <w:szCs w:val="20"/>
        </w:rPr>
        <w:t>про</w:t>
      </w:r>
      <w:r w:rsidRPr="00005DA0">
        <w:rPr>
          <w:color w:val="000000"/>
          <w:w w:val="110"/>
          <w:sz w:val="20"/>
          <w:szCs w:val="20"/>
        </w:rPr>
        <w:t>изведение</w:t>
      </w:r>
      <w:r w:rsidRPr="00005DA0">
        <w:rPr>
          <w:color w:val="000000"/>
          <w:spacing w:val="-6"/>
          <w:w w:val="110"/>
          <w:sz w:val="20"/>
          <w:szCs w:val="20"/>
        </w:rPr>
        <w:t xml:space="preserve"> </w:t>
      </w:r>
      <w:r w:rsidRPr="00005DA0">
        <w:rPr>
          <w:color w:val="000000"/>
          <w:w w:val="110"/>
          <w:sz w:val="20"/>
          <w:szCs w:val="20"/>
        </w:rPr>
        <w:t>по</w:t>
      </w:r>
      <w:r w:rsidRPr="00005DA0">
        <w:rPr>
          <w:color w:val="000000"/>
          <w:spacing w:val="-6"/>
          <w:w w:val="110"/>
          <w:sz w:val="20"/>
          <w:szCs w:val="20"/>
        </w:rPr>
        <w:t xml:space="preserve"> </w:t>
      </w:r>
      <w:r w:rsidRPr="00005DA0">
        <w:rPr>
          <w:color w:val="000000"/>
          <w:w w:val="110"/>
          <w:sz w:val="20"/>
          <w:szCs w:val="20"/>
        </w:rPr>
        <w:t>выбору).</w:t>
      </w:r>
    </w:p>
    <w:p w14:paraId="4A5849C9" w14:textId="77777777" w:rsidR="007342F1" w:rsidRDefault="00005DA0" w:rsidP="007342F1">
      <w:pPr>
        <w:pStyle w:val="a5"/>
        <w:ind w:firstLine="567"/>
        <w:jc w:val="both"/>
        <w:rPr>
          <w:color w:val="000000"/>
          <w:w w:val="110"/>
        </w:rPr>
      </w:pPr>
      <w:r w:rsidRPr="00005DA0">
        <w:rPr>
          <w:b/>
          <w:color w:val="000000"/>
          <w:w w:val="110"/>
        </w:rPr>
        <w:t>Л.</w:t>
      </w:r>
      <w:r w:rsidRPr="00005DA0">
        <w:rPr>
          <w:b/>
          <w:color w:val="000000"/>
          <w:spacing w:val="-7"/>
          <w:w w:val="110"/>
        </w:rPr>
        <w:t xml:space="preserve"> </w:t>
      </w:r>
      <w:r w:rsidRPr="00005DA0">
        <w:rPr>
          <w:b/>
          <w:color w:val="000000"/>
          <w:w w:val="110"/>
        </w:rPr>
        <w:t>Н.</w:t>
      </w:r>
      <w:r w:rsidRPr="00005DA0">
        <w:rPr>
          <w:b/>
          <w:color w:val="000000"/>
          <w:spacing w:val="-8"/>
          <w:w w:val="110"/>
        </w:rPr>
        <w:t xml:space="preserve"> </w:t>
      </w:r>
      <w:r w:rsidRPr="00005DA0">
        <w:rPr>
          <w:b/>
          <w:color w:val="000000"/>
          <w:w w:val="110"/>
        </w:rPr>
        <w:t>Толстой.</w:t>
      </w:r>
      <w:r w:rsidRPr="00005DA0">
        <w:rPr>
          <w:b/>
          <w:color w:val="000000"/>
          <w:spacing w:val="-7"/>
          <w:w w:val="110"/>
        </w:rPr>
        <w:t xml:space="preserve"> </w:t>
      </w:r>
      <w:r w:rsidRPr="00005DA0">
        <w:rPr>
          <w:color w:val="000000"/>
          <w:w w:val="110"/>
        </w:rPr>
        <w:t>Повести</w:t>
      </w:r>
      <w:r w:rsidRPr="00005DA0">
        <w:rPr>
          <w:color w:val="000000"/>
          <w:spacing w:val="-5"/>
          <w:w w:val="110"/>
        </w:rPr>
        <w:t xml:space="preserve"> </w:t>
      </w:r>
      <w:r w:rsidRPr="00005DA0">
        <w:rPr>
          <w:color w:val="000000"/>
          <w:w w:val="110"/>
        </w:rPr>
        <w:t>и</w:t>
      </w:r>
      <w:r w:rsidRPr="00005DA0">
        <w:rPr>
          <w:color w:val="000000"/>
          <w:spacing w:val="-6"/>
          <w:w w:val="110"/>
        </w:rPr>
        <w:t xml:space="preserve"> </w:t>
      </w:r>
      <w:r w:rsidRPr="00005DA0">
        <w:rPr>
          <w:color w:val="000000"/>
          <w:w w:val="110"/>
        </w:rPr>
        <w:t>рассказы</w:t>
      </w:r>
      <w:r w:rsidRPr="00005DA0">
        <w:rPr>
          <w:color w:val="000000"/>
          <w:spacing w:val="-6"/>
          <w:w w:val="110"/>
        </w:rPr>
        <w:t xml:space="preserve"> </w:t>
      </w:r>
      <w:r w:rsidRPr="00005DA0">
        <w:rPr>
          <w:color w:val="000000"/>
          <w:w w:val="110"/>
        </w:rPr>
        <w:t>(одно</w:t>
      </w:r>
      <w:r w:rsidRPr="00005DA0">
        <w:rPr>
          <w:color w:val="000000"/>
          <w:spacing w:val="-6"/>
          <w:w w:val="110"/>
        </w:rPr>
        <w:t xml:space="preserve"> </w:t>
      </w:r>
      <w:r w:rsidRPr="00005DA0">
        <w:rPr>
          <w:color w:val="000000"/>
          <w:w w:val="110"/>
        </w:rPr>
        <w:t>произведение</w:t>
      </w:r>
      <w:r w:rsidRPr="00005DA0">
        <w:rPr>
          <w:color w:val="000000"/>
          <w:spacing w:val="-6"/>
          <w:w w:val="110"/>
        </w:rPr>
        <w:t xml:space="preserve"> </w:t>
      </w:r>
      <w:r w:rsidRPr="00005DA0">
        <w:rPr>
          <w:color w:val="000000"/>
          <w:w w:val="110"/>
        </w:rPr>
        <w:t>по</w:t>
      </w:r>
      <w:r w:rsidRPr="00005DA0">
        <w:rPr>
          <w:color w:val="000000"/>
          <w:spacing w:val="-6"/>
          <w:w w:val="110"/>
        </w:rPr>
        <w:t xml:space="preserve"> </w:t>
      </w:r>
      <w:r w:rsidR="007342F1">
        <w:rPr>
          <w:color w:val="000000"/>
          <w:w w:val="110"/>
        </w:rPr>
        <w:t>вы</w:t>
      </w:r>
      <w:r w:rsidRPr="00005DA0">
        <w:rPr>
          <w:color w:val="000000"/>
          <w:w w:val="110"/>
        </w:rPr>
        <w:t>бору).</w:t>
      </w:r>
      <w:r w:rsidRPr="00005DA0">
        <w:rPr>
          <w:color w:val="000000"/>
          <w:spacing w:val="-4"/>
          <w:w w:val="110"/>
        </w:rPr>
        <w:t xml:space="preserve"> </w:t>
      </w:r>
      <w:r w:rsidRPr="00005DA0">
        <w:rPr>
          <w:color w:val="000000"/>
          <w:w w:val="110"/>
        </w:rPr>
        <w:t>Например,</w:t>
      </w:r>
      <w:r w:rsidRPr="00005DA0">
        <w:rPr>
          <w:color w:val="000000"/>
          <w:spacing w:val="-3"/>
          <w:w w:val="110"/>
        </w:rPr>
        <w:t xml:space="preserve"> </w:t>
      </w:r>
      <w:r w:rsidRPr="00005DA0">
        <w:rPr>
          <w:color w:val="000000"/>
          <w:w w:val="110"/>
        </w:rPr>
        <w:t>«Отрочество»</w:t>
      </w:r>
      <w:r w:rsidRPr="00005DA0">
        <w:rPr>
          <w:color w:val="000000"/>
          <w:spacing w:val="-3"/>
          <w:w w:val="110"/>
        </w:rPr>
        <w:t xml:space="preserve"> </w:t>
      </w:r>
      <w:r w:rsidRPr="00005DA0">
        <w:rPr>
          <w:color w:val="000000"/>
          <w:w w:val="110"/>
        </w:rPr>
        <w:t>(главы).</w:t>
      </w:r>
    </w:p>
    <w:p w14:paraId="38138A4D" w14:textId="77777777" w:rsidR="005B2FBF" w:rsidRPr="007342F1" w:rsidRDefault="00005DA0" w:rsidP="007342F1">
      <w:pPr>
        <w:pStyle w:val="a5"/>
        <w:ind w:firstLine="567"/>
        <w:jc w:val="both"/>
        <w:rPr>
          <w:color w:val="000000"/>
        </w:rPr>
      </w:pPr>
      <w:r w:rsidRPr="007342F1">
        <w:rPr>
          <w:b/>
          <w:color w:val="000000"/>
        </w:rPr>
        <w:t>Литература первой половины XX века</w:t>
      </w:r>
    </w:p>
    <w:p w14:paraId="60AD7420" w14:textId="77777777" w:rsidR="005B2FBF" w:rsidRPr="00005DA0" w:rsidRDefault="00005DA0" w:rsidP="00005DA0">
      <w:pPr>
        <w:ind w:firstLine="567"/>
        <w:jc w:val="both"/>
        <w:rPr>
          <w:color w:val="000000"/>
          <w:sz w:val="20"/>
          <w:szCs w:val="20"/>
        </w:rPr>
      </w:pPr>
      <w:r w:rsidRPr="007656C1">
        <w:rPr>
          <w:b/>
          <w:sz w:val="20"/>
        </w:rPr>
        <w:t>Произведения писателей русского зарубежья</w:t>
      </w:r>
      <w:r w:rsidRPr="007656C1">
        <w:rPr>
          <w:b/>
          <w:color w:val="000000"/>
          <w:w w:val="95"/>
          <w:sz w:val="18"/>
          <w:szCs w:val="20"/>
        </w:rPr>
        <w:t xml:space="preserve"> </w:t>
      </w:r>
      <w:r w:rsidRPr="007342F1">
        <w:rPr>
          <w:color w:val="000000"/>
          <w:sz w:val="20"/>
        </w:rPr>
        <w:t>(не менее двух по</w:t>
      </w:r>
      <w:r w:rsidR="00D87583" w:rsidRPr="007342F1">
        <w:rPr>
          <w:color w:val="000000"/>
          <w:sz w:val="20"/>
        </w:rPr>
        <w:t xml:space="preserve"> </w:t>
      </w:r>
      <w:r w:rsidRPr="007342F1">
        <w:rPr>
          <w:color w:val="000000"/>
          <w:sz w:val="20"/>
        </w:rPr>
        <w:t>выбору).</w:t>
      </w:r>
      <w:r w:rsidR="00D87583" w:rsidRPr="007342F1">
        <w:rPr>
          <w:color w:val="000000"/>
          <w:sz w:val="20"/>
        </w:rPr>
        <w:t xml:space="preserve"> </w:t>
      </w:r>
      <w:r w:rsidRPr="007342F1">
        <w:rPr>
          <w:color w:val="000000"/>
          <w:w w:val="110"/>
          <w:sz w:val="20"/>
          <w:szCs w:val="20"/>
        </w:rPr>
        <w:t>Например,</w:t>
      </w:r>
      <w:r w:rsidR="00D87583" w:rsidRPr="007342F1">
        <w:rPr>
          <w:color w:val="000000"/>
          <w:w w:val="110"/>
          <w:sz w:val="20"/>
          <w:szCs w:val="20"/>
        </w:rPr>
        <w:t xml:space="preserve"> </w:t>
      </w:r>
      <w:r w:rsidRPr="007342F1">
        <w:rPr>
          <w:color w:val="000000"/>
          <w:w w:val="110"/>
          <w:sz w:val="20"/>
          <w:szCs w:val="20"/>
        </w:rPr>
        <w:t>произведения</w:t>
      </w:r>
      <w:r w:rsidR="00D87583" w:rsidRPr="007342F1">
        <w:rPr>
          <w:color w:val="000000"/>
          <w:w w:val="110"/>
          <w:sz w:val="20"/>
          <w:szCs w:val="20"/>
        </w:rPr>
        <w:t xml:space="preserve"> </w:t>
      </w:r>
      <w:r w:rsidRPr="007342F1">
        <w:rPr>
          <w:color w:val="000000"/>
          <w:w w:val="110"/>
          <w:sz w:val="20"/>
          <w:szCs w:val="20"/>
        </w:rPr>
        <w:t>И.</w:t>
      </w:r>
      <w:r w:rsidR="00D87583" w:rsidRPr="007342F1">
        <w:rPr>
          <w:color w:val="000000"/>
          <w:w w:val="110"/>
          <w:sz w:val="20"/>
          <w:szCs w:val="20"/>
        </w:rPr>
        <w:t xml:space="preserve"> </w:t>
      </w:r>
      <w:r w:rsidRPr="007342F1">
        <w:rPr>
          <w:color w:val="000000"/>
          <w:w w:val="110"/>
          <w:sz w:val="20"/>
          <w:szCs w:val="20"/>
        </w:rPr>
        <w:t>С.</w:t>
      </w:r>
      <w:r w:rsidR="00D87583" w:rsidRPr="007342F1">
        <w:rPr>
          <w:color w:val="000000"/>
          <w:w w:val="110"/>
          <w:sz w:val="20"/>
          <w:szCs w:val="20"/>
        </w:rPr>
        <w:t xml:space="preserve"> </w:t>
      </w:r>
      <w:r w:rsidRPr="007342F1">
        <w:rPr>
          <w:color w:val="000000"/>
          <w:w w:val="110"/>
          <w:sz w:val="20"/>
          <w:szCs w:val="20"/>
        </w:rPr>
        <w:t>Шмелёва,</w:t>
      </w:r>
      <w:r w:rsidRPr="007342F1">
        <w:rPr>
          <w:color w:val="000000"/>
          <w:spacing w:val="-52"/>
          <w:w w:val="110"/>
          <w:sz w:val="20"/>
          <w:szCs w:val="20"/>
        </w:rPr>
        <w:t xml:space="preserve"> </w:t>
      </w:r>
      <w:r w:rsidRPr="00005DA0">
        <w:rPr>
          <w:color w:val="000000"/>
          <w:w w:val="115"/>
          <w:sz w:val="20"/>
          <w:szCs w:val="20"/>
        </w:rPr>
        <w:t>М.</w:t>
      </w:r>
      <w:r w:rsidRPr="00005DA0">
        <w:rPr>
          <w:color w:val="000000"/>
          <w:spacing w:val="8"/>
          <w:w w:val="115"/>
          <w:sz w:val="20"/>
          <w:szCs w:val="20"/>
        </w:rPr>
        <w:t xml:space="preserve"> </w:t>
      </w:r>
      <w:r w:rsidRPr="00005DA0">
        <w:rPr>
          <w:color w:val="000000"/>
          <w:w w:val="110"/>
          <w:sz w:val="20"/>
          <w:szCs w:val="20"/>
        </w:rPr>
        <w:t>А.</w:t>
      </w:r>
      <w:r w:rsidR="00D87583">
        <w:rPr>
          <w:color w:val="000000"/>
          <w:w w:val="110"/>
          <w:sz w:val="20"/>
          <w:szCs w:val="20"/>
        </w:rPr>
        <w:t xml:space="preserve"> </w:t>
      </w:r>
      <w:r w:rsidRPr="00005DA0">
        <w:rPr>
          <w:color w:val="000000"/>
          <w:w w:val="110"/>
          <w:sz w:val="20"/>
          <w:szCs w:val="20"/>
        </w:rPr>
        <w:t>Осоргина,</w:t>
      </w:r>
      <w:r w:rsidR="00D87583">
        <w:rPr>
          <w:color w:val="000000"/>
          <w:w w:val="110"/>
          <w:sz w:val="20"/>
          <w:szCs w:val="20"/>
        </w:rPr>
        <w:t xml:space="preserve"> </w:t>
      </w:r>
      <w:r w:rsidRPr="00005DA0">
        <w:rPr>
          <w:color w:val="000000"/>
          <w:w w:val="110"/>
          <w:sz w:val="20"/>
          <w:szCs w:val="20"/>
        </w:rPr>
        <w:t>В.</w:t>
      </w:r>
      <w:r w:rsidR="00D87583">
        <w:rPr>
          <w:color w:val="000000"/>
          <w:w w:val="110"/>
          <w:sz w:val="20"/>
          <w:szCs w:val="20"/>
        </w:rPr>
        <w:t xml:space="preserve"> </w:t>
      </w:r>
      <w:r w:rsidRPr="00005DA0">
        <w:rPr>
          <w:color w:val="000000"/>
          <w:w w:val="110"/>
          <w:sz w:val="20"/>
          <w:szCs w:val="20"/>
        </w:rPr>
        <w:t>В.</w:t>
      </w:r>
      <w:r w:rsidR="00D87583">
        <w:rPr>
          <w:color w:val="000000"/>
          <w:w w:val="110"/>
          <w:sz w:val="20"/>
          <w:szCs w:val="20"/>
        </w:rPr>
        <w:t xml:space="preserve"> </w:t>
      </w:r>
      <w:r w:rsidRPr="00005DA0">
        <w:rPr>
          <w:color w:val="000000"/>
          <w:w w:val="110"/>
          <w:sz w:val="20"/>
          <w:szCs w:val="20"/>
        </w:rPr>
        <w:t>Набокова,</w:t>
      </w:r>
      <w:r w:rsidR="00D87583">
        <w:rPr>
          <w:color w:val="000000"/>
          <w:w w:val="110"/>
          <w:sz w:val="20"/>
          <w:szCs w:val="20"/>
        </w:rPr>
        <w:t xml:space="preserve"> </w:t>
      </w:r>
      <w:r w:rsidRPr="00005DA0">
        <w:rPr>
          <w:color w:val="000000"/>
          <w:w w:val="110"/>
          <w:sz w:val="20"/>
          <w:szCs w:val="20"/>
        </w:rPr>
        <w:t>Н.</w:t>
      </w:r>
      <w:r w:rsidR="00D87583">
        <w:rPr>
          <w:color w:val="000000"/>
          <w:w w:val="110"/>
          <w:sz w:val="20"/>
          <w:szCs w:val="20"/>
        </w:rPr>
        <w:t xml:space="preserve"> </w:t>
      </w:r>
      <w:r w:rsidRPr="00005DA0">
        <w:rPr>
          <w:color w:val="000000"/>
          <w:w w:val="110"/>
          <w:sz w:val="20"/>
          <w:szCs w:val="20"/>
        </w:rPr>
        <w:t>Тэффи,</w:t>
      </w:r>
      <w:r w:rsidR="00D87583">
        <w:rPr>
          <w:color w:val="000000"/>
          <w:w w:val="110"/>
          <w:sz w:val="20"/>
          <w:szCs w:val="20"/>
        </w:rPr>
        <w:t xml:space="preserve"> </w:t>
      </w:r>
      <w:r w:rsidRPr="00005DA0">
        <w:rPr>
          <w:color w:val="000000"/>
          <w:w w:val="110"/>
          <w:sz w:val="20"/>
          <w:szCs w:val="20"/>
        </w:rPr>
        <w:t>А.</w:t>
      </w:r>
      <w:r w:rsidR="00D87583">
        <w:rPr>
          <w:color w:val="000000"/>
          <w:w w:val="110"/>
          <w:sz w:val="20"/>
          <w:szCs w:val="20"/>
        </w:rPr>
        <w:t xml:space="preserve"> </w:t>
      </w:r>
      <w:r w:rsidRPr="00005DA0">
        <w:rPr>
          <w:color w:val="000000"/>
          <w:w w:val="110"/>
          <w:sz w:val="20"/>
          <w:szCs w:val="20"/>
        </w:rPr>
        <w:t>Т.</w:t>
      </w:r>
      <w:r w:rsidR="00D87583">
        <w:rPr>
          <w:color w:val="000000"/>
          <w:w w:val="110"/>
          <w:sz w:val="20"/>
          <w:szCs w:val="20"/>
        </w:rPr>
        <w:t xml:space="preserve"> </w:t>
      </w:r>
      <w:r w:rsidRPr="00005DA0">
        <w:rPr>
          <w:color w:val="000000"/>
          <w:w w:val="110"/>
          <w:sz w:val="20"/>
          <w:szCs w:val="20"/>
        </w:rPr>
        <w:t>Аверченко</w:t>
      </w:r>
      <w:r w:rsidRPr="00005DA0">
        <w:rPr>
          <w:color w:val="000000"/>
          <w:spacing w:val="-53"/>
          <w:w w:val="110"/>
          <w:sz w:val="20"/>
          <w:szCs w:val="20"/>
        </w:rPr>
        <w:t xml:space="preserve"> </w:t>
      </w:r>
      <w:r w:rsidRPr="00005DA0">
        <w:rPr>
          <w:color w:val="000000"/>
          <w:w w:val="110"/>
          <w:sz w:val="20"/>
          <w:szCs w:val="20"/>
        </w:rPr>
        <w:t>и</w:t>
      </w:r>
      <w:r w:rsidRPr="00005DA0">
        <w:rPr>
          <w:color w:val="000000"/>
          <w:spacing w:val="-7"/>
          <w:w w:val="110"/>
          <w:sz w:val="20"/>
          <w:szCs w:val="20"/>
        </w:rPr>
        <w:t xml:space="preserve"> </w:t>
      </w:r>
      <w:r w:rsidRPr="00005DA0">
        <w:rPr>
          <w:color w:val="000000"/>
          <w:w w:val="115"/>
          <w:sz w:val="20"/>
          <w:szCs w:val="20"/>
        </w:rPr>
        <w:t>др.</w:t>
      </w:r>
    </w:p>
    <w:p w14:paraId="794CECC1" w14:textId="77777777" w:rsidR="005B2FBF" w:rsidRPr="00005DA0" w:rsidRDefault="00005DA0" w:rsidP="00005DA0">
      <w:pPr>
        <w:pStyle w:val="a5"/>
        <w:ind w:firstLine="567"/>
        <w:jc w:val="both"/>
        <w:rPr>
          <w:color w:val="000000"/>
        </w:rPr>
      </w:pPr>
      <w:r w:rsidRPr="00005DA0">
        <w:rPr>
          <w:b/>
          <w:color w:val="000000"/>
        </w:rPr>
        <w:t xml:space="preserve">Поэзия первой половины ХХ века </w:t>
      </w:r>
      <w:r w:rsidR="007342F1">
        <w:rPr>
          <w:color w:val="000000"/>
        </w:rPr>
        <w:t>(не менее трёх стихотворе</w:t>
      </w:r>
      <w:r w:rsidRPr="00005DA0">
        <w:rPr>
          <w:color w:val="000000"/>
          <w:w w:val="110"/>
        </w:rPr>
        <w:t>ний</w:t>
      </w:r>
      <w:r w:rsidRPr="00005DA0">
        <w:rPr>
          <w:color w:val="000000"/>
          <w:spacing w:val="1"/>
          <w:w w:val="110"/>
        </w:rPr>
        <w:t xml:space="preserve"> </w:t>
      </w:r>
      <w:r w:rsidRPr="00005DA0">
        <w:rPr>
          <w:color w:val="000000"/>
          <w:w w:val="110"/>
        </w:rPr>
        <w:t>на</w:t>
      </w:r>
      <w:r w:rsidRPr="00005DA0">
        <w:rPr>
          <w:color w:val="000000"/>
          <w:spacing w:val="1"/>
          <w:w w:val="110"/>
        </w:rPr>
        <w:t xml:space="preserve"> </w:t>
      </w:r>
      <w:r w:rsidRPr="00005DA0">
        <w:rPr>
          <w:color w:val="000000"/>
          <w:w w:val="110"/>
        </w:rPr>
        <w:t>тему</w:t>
      </w:r>
      <w:r w:rsidRPr="00005DA0">
        <w:rPr>
          <w:color w:val="000000"/>
          <w:spacing w:val="1"/>
          <w:w w:val="110"/>
        </w:rPr>
        <w:t xml:space="preserve"> </w:t>
      </w:r>
      <w:r w:rsidRPr="00005DA0">
        <w:rPr>
          <w:color w:val="000000"/>
          <w:w w:val="110"/>
        </w:rPr>
        <w:t>«Человек</w:t>
      </w:r>
      <w:r w:rsidRPr="00005DA0">
        <w:rPr>
          <w:color w:val="000000"/>
          <w:spacing w:val="1"/>
          <w:w w:val="110"/>
        </w:rPr>
        <w:t xml:space="preserve"> </w:t>
      </w:r>
      <w:r w:rsidRPr="00005DA0">
        <w:rPr>
          <w:color w:val="000000"/>
          <w:w w:val="110"/>
        </w:rPr>
        <w:t>и</w:t>
      </w:r>
      <w:r w:rsidRPr="00005DA0">
        <w:rPr>
          <w:color w:val="000000"/>
          <w:spacing w:val="1"/>
          <w:w w:val="110"/>
        </w:rPr>
        <w:t xml:space="preserve"> </w:t>
      </w:r>
      <w:r w:rsidRPr="00005DA0">
        <w:rPr>
          <w:color w:val="000000"/>
          <w:w w:val="110"/>
        </w:rPr>
        <w:t>эпоха»</w:t>
      </w:r>
      <w:r w:rsidRPr="00005DA0">
        <w:rPr>
          <w:color w:val="000000"/>
          <w:spacing w:val="1"/>
          <w:w w:val="110"/>
        </w:rPr>
        <w:t xml:space="preserve"> </w:t>
      </w:r>
      <w:r w:rsidRPr="00005DA0">
        <w:rPr>
          <w:color w:val="000000"/>
          <w:w w:val="110"/>
        </w:rPr>
        <w:t>по</w:t>
      </w:r>
      <w:r w:rsidRPr="00005DA0">
        <w:rPr>
          <w:color w:val="000000"/>
          <w:spacing w:val="1"/>
          <w:w w:val="110"/>
        </w:rPr>
        <w:t xml:space="preserve"> </w:t>
      </w:r>
      <w:r w:rsidRPr="00005DA0">
        <w:rPr>
          <w:color w:val="000000"/>
          <w:w w:val="110"/>
        </w:rPr>
        <w:t>выбору).</w:t>
      </w:r>
      <w:r w:rsidRPr="00005DA0">
        <w:rPr>
          <w:color w:val="000000"/>
          <w:spacing w:val="1"/>
          <w:w w:val="110"/>
        </w:rPr>
        <w:t xml:space="preserve"> </w:t>
      </w:r>
      <w:r w:rsidRPr="00005DA0">
        <w:rPr>
          <w:color w:val="000000"/>
          <w:w w:val="110"/>
        </w:rPr>
        <w:t>Например,</w:t>
      </w:r>
      <w:r w:rsidRPr="00005DA0">
        <w:rPr>
          <w:color w:val="000000"/>
          <w:spacing w:val="1"/>
          <w:w w:val="110"/>
        </w:rPr>
        <w:t xml:space="preserve"> </w:t>
      </w:r>
      <w:r w:rsidR="007342F1">
        <w:rPr>
          <w:color w:val="000000"/>
          <w:w w:val="110"/>
        </w:rPr>
        <w:t>стихо</w:t>
      </w:r>
      <w:r w:rsidRPr="00005DA0">
        <w:rPr>
          <w:color w:val="000000"/>
          <w:w w:val="110"/>
        </w:rPr>
        <w:t>творения</w:t>
      </w:r>
      <w:r w:rsidRPr="00005DA0">
        <w:rPr>
          <w:color w:val="000000"/>
          <w:spacing w:val="1"/>
          <w:w w:val="110"/>
        </w:rPr>
        <w:t xml:space="preserve"> </w:t>
      </w:r>
      <w:r w:rsidRPr="00005DA0">
        <w:rPr>
          <w:color w:val="000000"/>
          <w:w w:val="110"/>
        </w:rPr>
        <w:t>В.</w:t>
      </w:r>
      <w:r w:rsidRPr="00005DA0">
        <w:rPr>
          <w:color w:val="000000"/>
          <w:spacing w:val="1"/>
          <w:w w:val="110"/>
        </w:rPr>
        <w:t xml:space="preserve"> </w:t>
      </w:r>
      <w:r w:rsidRPr="00005DA0">
        <w:rPr>
          <w:color w:val="000000"/>
          <w:w w:val="110"/>
        </w:rPr>
        <w:t>В.</w:t>
      </w:r>
      <w:r w:rsidRPr="00005DA0">
        <w:rPr>
          <w:color w:val="000000"/>
          <w:spacing w:val="1"/>
          <w:w w:val="110"/>
        </w:rPr>
        <w:t xml:space="preserve"> </w:t>
      </w:r>
      <w:r w:rsidRPr="00005DA0">
        <w:rPr>
          <w:color w:val="000000"/>
          <w:w w:val="110"/>
        </w:rPr>
        <w:t>Маяковского,</w:t>
      </w:r>
      <w:r w:rsidRPr="00005DA0">
        <w:rPr>
          <w:color w:val="000000"/>
          <w:spacing w:val="1"/>
          <w:w w:val="110"/>
        </w:rPr>
        <w:t xml:space="preserve"> </w:t>
      </w:r>
      <w:r w:rsidRPr="00005DA0">
        <w:rPr>
          <w:color w:val="000000"/>
          <w:w w:val="110"/>
        </w:rPr>
        <w:t>М.</w:t>
      </w:r>
      <w:r w:rsidRPr="00005DA0">
        <w:rPr>
          <w:color w:val="000000"/>
          <w:spacing w:val="1"/>
          <w:w w:val="110"/>
        </w:rPr>
        <w:t xml:space="preserve"> </w:t>
      </w:r>
      <w:r w:rsidRPr="00005DA0">
        <w:rPr>
          <w:color w:val="000000"/>
          <w:w w:val="110"/>
        </w:rPr>
        <w:t>И.</w:t>
      </w:r>
      <w:r w:rsidRPr="00005DA0">
        <w:rPr>
          <w:color w:val="000000"/>
          <w:spacing w:val="1"/>
          <w:w w:val="110"/>
        </w:rPr>
        <w:t xml:space="preserve"> </w:t>
      </w:r>
      <w:r w:rsidRPr="00005DA0">
        <w:rPr>
          <w:color w:val="000000"/>
          <w:w w:val="110"/>
        </w:rPr>
        <w:t>Цветаевой,</w:t>
      </w:r>
      <w:r w:rsidRPr="00005DA0">
        <w:rPr>
          <w:color w:val="000000"/>
          <w:spacing w:val="1"/>
          <w:w w:val="110"/>
        </w:rPr>
        <w:t xml:space="preserve"> </w:t>
      </w:r>
      <w:r w:rsidRPr="00005DA0">
        <w:rPr>
          <w:color w:val="000000"/>
          <w:w w:val="110"/>
        </w:rPr>
        <w:t>О.</w:t>
      </w:r>
      <w:r w:rsidRPr="00005DA0">
        <w:rPr>
          <w:color w:val="000000"/>
          <w:spacing w:val="1"/>
          <w:w w:val="110"/>
        </w:rPr>
        <w:t xml:space="preserve"> </w:t>
      </w:r>
      <w:r w:rsidRPr="00005DA0">
        <w:rPr>
          <w:color w:val="000000"/>
          <w:w w:val="110"/>
        </w:rPr>
        <w:t>Э.</w:t>
      </w:r>
      <w:r w:rsidRPr="00005DA0">
        <w:rPr>
          <w:color w:val="000000"/>
          <w:spacing w:val="1"/>
          <w:w w:val="110"/>
        </w:rPr>
        <w:t xml:space="preserve"> </w:t>
      </w:r>
      <w:r w:rsidR="007342F1">
        <w:rPr>
          <w:color w:val="000000"/>
          <w:w w:val="110"/>
        </w:rPr>
        <w:t>Мандель</w:t>
      </w:r>
      <w:r w:rsidRPr="00005DA0">
        <w:rPr>
          <w:color w:val="000000"/>
          <w:w w:val="110"/>
        </w:rPr>
        <w:t>штама,</w:t>
      </w:r>
      <w:r w:rsidRPr="00005DA0">
        <w:rPr>
          <w:color w:val="000000"/>
          <w:spacing w:val="-4"/>
          <w:w w:val="110"/>
        </w:rPr>
        <w:t xml:space="preserve"> </w:t>
      </w:r>
      <w:r w:rsidRPr="00005DA0">
        <w:rPr>
          <w:color w:val="000000"/>
          <w:w w:val="110"/>
        </w:rPr>
        <w:t>Б.</w:t>
      </w:r>
      <w:r w:rsidRPr="00005DA0">
        <w:rPr>
          <w:color w:val="000000"/>
          <w:spacing w:val="-4"/>
          <w:w w:val="110"/>
        </w:rPr>
        <w:t xml:space="preserve"> </w:t>
      </w:r>
      <w:r w:rsidRPr="00005DA0">
        <w:rPr>
          <w:color w:val="000000"/>
          <w:w w:val="110"/>
        </w:rPr>
        <w:t>Л.</w:t>
      </w:r>
      <w:r w:rsidRPr="00005DA0">
        <w:rPr>
          <w:color w:val="000000"/>
          <w:spacing w:val="-3"/>
          <w:w w:val="110"/>
        </w:rPr>
        <w:t xml:space="preserve"> </w:t>
      </w:r>
      <w:r w:rsidRPr="00005DA0">
        <w:rPr>
          <w:color w:val="000000"/>
          <w:w w:val="110"/>
        </w:rPr>
        <w:t>Пастернака</w:t>
      </w:r>
      <w:r w:rsidRPr="00005DA0">
        <w:rPr>
          <w:color w:val="000000"/>
          <w:spacing w:val="-4"/>
          <w:w w:val="110"/>
        </w:rPr>
        <w:t xml:space="preserve"> </w:t>
      </w:r>
      <w:r w:rsidRPr="00005DA0">
        <w:rPr>
          <w:color w:val="000000"/>
          <w:w w:val="110"/>
        </w:rPr>
        <w:t>и</w:t>
      </w:r>
      <w:r w:rsidRPr="00005DA0">
        <w:rPr>
          <w:color w:val="000000"/>
          <w:spacing w:val="-3"/>
          <w:w w:val="110"/>
        </w:rPr>
        <w:t xml:space="preserve"> </w:t>
      </w:r>
      <w:r w:rsidRPr="00005DA0">
        <w:rPr>
          <w:color w:val="000000"/>
          <w:w w:val="110"/>
        </w:rPr>
        <w:t>др.</w:t>
      </w:r>
    </w:p>
    <w:p w14:paraId="17238EFE" w14:textId="77777777" w:rsidR="007342F1" w:rsidRDefault="00005DA0" w:rsidP="007342F1">
      <w:pPr>
        <w:ind w:firstLine="567"/>
        <w:jc w:val="both"/>
        <w:rPr>
          <w:color w:val="000000"/>
          <w:sz w:val="20"/>
          <w:szCs w:val="20"/>
        </w:rPr>
      </w:pPr>
      <w:r w:rsidRPr="00005DA0">
        <w:rPr>
          <w:b/>
          <w:color w:val="000000"/>
          <w:spacing w:val="-1"/>
          <w:w w:val="110"/>
          <w:sz w:val="20"/>
          <w:szCs w:val="20"/>
        </w:rPr>
        <w:t>М.</w:t>
      </w:r>
      <w:r w:rsidRPr="00005DA0">
        <w:rPr>
          <w:b/>
          <w:color w:val="000000"/>
          <w:spacing w:val="-13"/>
          <w:w w:val="110"/>
          <w:sz w:val="20"/>
          <w:szCs w:val="20"/>
        </w:rPr>
        <w:t xml:space="preserve"> </w:t>
      </w:r>
      <w:r w:rsidRPr="00005DA0">
        <w:rPr>
          <w:b/>
          <w:color w:val="000000"/>
          <w:spacing w:val="-1"/>
          <w:w w:val="110"/>
          <w:sz w:val="20"/>
          <w:szCs w:val="20"/>
        </w:rPr>
        <w:t>А.</w:t>
      </w:r>
      <w:r w:rsidRPr="00005DA0">
        <w:rPr>
          <w:b/>
          <w:color w:val="000000"/>
          <w:spacing w:val="-12"/>
          <w:w w:val="110"/>
          <w:sz w:val="20"/>
          <w:szCs w:val="20"/>
        </w:rPr>
        <w:t xml:space="preserve"> </w:t>
      </w:r>
      <w:r w:rsidRPr="00005DA0">
        <w:rPr>
          <w:b/>
          <w:color w:val="000000"/>
          <w:spacing w:val="-1"/>
          <w:w w:val="110"/>
          <w:sz w:val="20"/>
          <w:szCs w:val="20"/>
        </w:rPr>
        <w:t>Булгаков</w:t>
      </w:r>
      <w:r w:rsidRPr="00005DA0">
        <w:rPr>
          <w:b/>
          <w:color w:val="000000"/>
          <w:spacing w:val="-12"/>
          <w:w w:val="110"/>
          <w:sz w:val="20"/>
          <w:szCs w:val="20"/>
        </w:rPr>
        <w:t xml:space="preserve"> </w:t>
      </w:r>
      <w:r w:rsidRPr="00005DA0">
        <w:rPr>
          <w:color w:val="000000"/>
          <w:spacing w:val="-1"/>
          <w:w w:val="110"/>
          <w:sz w:val="20"/>
          <w:szCs w:val="20"/>
        </w:rPr>
        <w:t>(одна</w:t>
      </w:r>
      <w:r w:rsidRPr="00005DA0">
        <w:rPr>
          <w:color w:val="000000"/>
          <w:spacing w:val="-10"/>
          <w:w w:val="110"/>
          <w:sz w:val="20"/>
          <w:szCs w:val="20"/>
        </w:rPr>
        <w:t xml:space="preserve"> </w:t>
      </w:r>
      <w:r w:rsidRPr="00005DA0">
        <w:rPr>
          <w:color w:val="000000"/>
          <w:spacing w:val="-1"/>
          <w:w w:val="110"/>
          <w:sz w:val="20"/>
          <w:szCs w:val="20"/>
        </w:rPr>
        <w:t>повесть</w:t>
      </w:r>
      <w:r w:rsidRPr="00005DA0">
        <w:rPr>
          <w:color w:val="000000"/>
          <w:spacing w:val="-11"/>
          <w:w w:val="110"/>
          <w:sz w:val="20"/>
          <w:szCs w:val="20"/>
        </w:rPr>
        <w:t xml:space="preserve"> </w:t>
      </w:r>
      <w:r w:rsidRPr="00005DA0">
        <w:rPr>
          <w:color w:val="000000"/>
          <w:spacing w:val="-1"/>
          <w:w w:val="110"/>
          <w:sz w:val="20"/>
          <w:szCs w:val="20"/>
        </w:rPr>
        <w:t>по</w:t>
      </w:r>
      <w:r w:rsidRPr="00005DA0">
        <w:rPr>
          <w:color w:val="000000"/>
          <w:spacing w:val="-11"/>
          <w:w w:val="110"/>
          <w:sz w:val="20"/>
          <w:szCs w:val="20"/>
        </w:rPr>
        <w:t xml:space="preserve"> </w:t>
      </w:r>
      <w:r w:rsidRPr="00005DA0">
        <w:rPr>
          <w:color w:val="000000"/>
          <w:spacing w:val="-1"/>
          <w:w w:val="110"/>
          <w:sz w:val="20"/>
          <w:szCs w:val="20"/>
        </w:rPr>
        <w:t>выбору).</w:t>
      </w:r>
      <w:r w:rsidRPr="00005DA0">
        <w:rPr>
          <w:color w:val="000000"/>
          <w:spacing w:val="-11"/>
          <w:w w:val="110"/>
          <w:sz w:val="20"/>
          <w:szCs w:val="20"/>
        </w:rPr>
        <w:t xml:space="preserve"> </w:t>
      </w:r>
      <w:r w:rsidRPr="00005DA0">
        <w:rPr>
          <w:color w:val="000000"/>
          <w:spacing w:val="-1"/>
          <w:w w:val="110"/>
          <w:sz w:val="20"/>
          <w:szCs w:val="20"/>
        </w:rPr>
        <w:t>Например,</w:t>
      </w:r>
      <w:r w:rsidRPr="00005DA0">
        <w:rPr>
          <w:color w:val="000000"/>
          <w:spacing w:val="-11"/>
          <w:w w:val="110"/>
          <w:sz w:val="20"/>
          <w:szCs w:val="20"/>
        </w:rPr>
        <w:t xml:space="preserve"> </w:t>
      </w:r>
      <w:r w:rsidRPr="00005DA0">
        <w:rPr>
          <w:color w:val="000000"/>
          <w:w w:val="110"/>
          <w:sz w:val="20"/>
          <w:szCs w:val="20"/>
        </w:rPr>
        <w:t>«Собачье</w:t>
      </w:r>
      <w:r w:rsidRPr="00005DA0">
        <w:rPr>
          <w:color w:val="000000"/>
          <w:spacing w:val="-53"/>
          <w:w w:val="110"/>
          <w:sz w:val="20"/>
          <w:szCs w:val="20"/>
        </w:rPr>
        <w:t xml:space="preserve"> </w:t>
      </w:r>
      <w:r w:rsidRPr="00005DA0">
        <w:rPr>
          <w:color w:val="000000"/>
          <w:w w:val="115"/>
          <w:sz w:val="20"/>
          <w:szCs w:val="20"/>
        </w:rPr>
        <w:t>сердце»</w:t>
      </w:r>
      <w:r w:rsidRPr="00005DA0">
        <w:rPr>
          <w:color w:val="000000"/>
          <w:spacing w:val="-10"/>
          <w:w w:val="115"/>
          <w:sz w:val="20"/>
          <w:szCs w:val="20"/>
        </w:rPr>
        <w:t xml:space="preserve"> </w:t>
      </w:r>
      <w:r w:rsidRPr="00005DA0">
        <w:rPr>
          <w:color w:val="000000"/>
          <w:w w:val="115"/>
          <w:sz w:val="20"/>
          <w:szCs w:val="20"/>
        </w:rPr>
        <w:t>и</w:t>
      </w:r>
      <w:r w:rsidRPr="00005DA0">
        <w:rPr>
          <w:color w:val="000000"/>
          <w:spacing w:val="-9"/>
          <w:w w:val="115"/>
          <w:sz w:val="20"/>
          <w:szCs w:val="20"/>
        </w:rPr>
        <w:t xml:space="preserve"> </w:t>
      </w:r>
      <w:r w:rsidRPr="00005DA0">
        <w:rPr>
          <w:color w:val="000000"/>
          <w:w w:val="115"/>
          <w:sz w:val="20"/>
          <w:szCs w:val="20"/>
        </w:rPr>
        <w:t>др.</w:t>
      </w:r>
    </w:p>
    <w:p w14:paraId="4A3168E2" w14:textId="77777777" w:rsidR="005B2FBF" w:rsidRPr="007342F1" w:rsidRDefault="00005DA0" w:rsidP="007342F1">
      <w:pPr>
        <w:ind w:firstLine="567"/>
        <w:jc w:val="both"/>
        <w:rPr>
          <w:color w:val="000000"/>
          <w:sz w:val="20"/>
          <w:szCs w:val="20"/>
        </w:rPr>
      </w:pPr>
      <w:r w:rsidRPr="007342F1">
        <w:rPr>
          <w:b/>
          <w:color w:val="000000"/>
          <w:sz w:val="20"/>
        </w:rPr>
        <w:t>Литература второй половины XX века</w:t>
      </w:r>
    </w:p>
    <w:p w14:paraId="6491924C" w14:textId="77777777" w:rsidR="005B2FBF" w:rsidRPr="00005DA0" w:rsidRDefault="00005DA0" w:rsidP="00005DA0">
      <w:pPr>
        <w:pStyle w:val="a5"/>
        <w:ind w:firstLine="567"/>
        <w:jc w:val="both"/>
        <w:rPr>
          <w:color w:val="000000"/>
        </w:rPr>
      </w:pPr>
      <w:r w:rsidRPr="00005DA0">
        <w:rPr>
          <w:b/>
          <w:color w:val="000000"/>
          <w:w w:val="110"/>
        </w:rPr>
        <w:t xml:space="preserve">А. Т. Твардовский. </w:t>
      </w:r>
      <w:r w:rsidRPr="00005DA0">
        <w:rPr>
          <w:color w:val="000000"/>
          <w:w w:val="110"/>
        </w:rPr>
        <w:t>Поэм</w:t>
      </w:r>
      <w:r w:rsidR="007342F1">
        <w:rPr>
          <w:color w:val="000000"/>
          <w:w w:val="110"/>
        </w:rPr>
        <w:t>а «Василий Тёркин» (главы «Пере</w:t>
      </w:r>
      <w:r w:rsidRPr="00005DA0">
        <w:rPr>
          <w:color w:val="000000"/>
          <w:w w:val="110"/>
        </w:rPr>
        <w:t>права»,</w:t>
      </w:r>
      <w:r w:rsidRPr="00005DA0">
        <w:rPr>
          <w:color w:val="000000"/>
          <w:spacing w:val="7"/>
          <w:w w:val="110"/>
        </w:rPr>
        <w:t xml:space="preserve"> </w:t>
      </w:r>
      <w:r w:rsidRPr="00005DA0">
        <w:rPr>
          <w:color w:val="000000"/>
          <w:w w:val="110"/>
        </w:rPr>
        <w:t>«Гармонь»,</w:t>
      </w:r>
      <w:r w:rsidRPr="00005DA0">
        <w:rPr>
          <w:color w:val="000000"/>
          <w:spacing w:val="7"/>
          <w:w w:val="110"/>
        </w:rPr>
        <w:t xml:space="preserve"> </w:t>
      </w:r>
      <w:r w:rsidRPr="00005DA0">
        <w:rPr>
          <w:color w:val="000000"/>
          <w:w w:val="110"/>
        </w:rPr>
        <w:t>«Два</w:t>
      </w:r>
      <w:r w:rsidRPr="00005DA0">
        <w:rPr>
          <w:color w:val="000000"/>
          <w:spacing w:val="7"/>
          <w:w w:val="110"/>
        </w:rPr>
        <w:t xml:space="preserve"> </w:t>
      </w:r>
      <w:r w:rsidRPr="00005DA0">
        <w:rPr>
          <w:color w:val="000000"/>
          <w:w w:val="110"/>
        </w:rPr>
        <w:t>солдата»,</w:t>
      </w:r>
      <w:r w:rsidRPr="00005DA0">
        <w:rPr>
          <w:color w:val="000000"/>
          <w:spacing w:val="7"/>
          <w:w w:val="110"/>
        </w:rPr>
        <w:t xml:space="preserve"> </w:t>
      </w:r>
      <w:r w:rsidRPr="00005DA0">
        <w:rPr>
          <w:color w:val="000000"/>
          <w:w w:val="110"/>
        </w:rPr>
        <w:t>«Поединок»</w:t>
      </w:r>
      <w:r w:rsidRPr="00005DA0">
        <w:rPr>
          <w:color w:val="000000"/>
          <w:spacing w:val="7"/>
          <w:w w:val="110"/>
        </w:rPr>
        <w:t xml:space="preserve"> </w:t>
      </w:r>
      <w:r w:rsidRPr="00005DA0">
        <w:rPr>
          <w:color w:val="000000"/>
          <w:w w:val="110"/>
        </w:rPr>
        <w:t>и</w:t>
      </w:r>
      <w:r w:rsidRPr="00005DA0">
        <w:rPr>
          <w:color w:val="000000"/>
          <w:spacing w:val="7"/>
          <w:w w:val="110"/>
        </w:rPr>
        <w:t xml:space="preserve"> </w:t>
      </w:r>
      <w:r w:rsidRPr="00005DA0">
        <w:rPr>
          <w:color w:val="000000"/>
          <w:w w:val="110"/>
        </w:rPr>
        <w:t>др.).</w:t>
      </w:r>
    </w:p>
    <w:p w14:paraId="3FA6528A" w14:textId="77777777" w:rsidR="005B2FBF" w:rsidRPr="00005DA0" w:rsidRDefault="00005DA0" w:rsidP="00005DA0">
      <w:pPr>
        <w:ind w:firstLine="567"/>
        <w:jc w:val="both"/>
        <w:rPr>
          <w:color w:val="000000"/>
          <w:sz w:val="20"/>
          <w:szCs w:val="20"/>
        </w:rPr>
      </w:pPr>
      <w:r w:rsidRPr="00005DA0">
        <w:rPr>
          <w:b/>
          <w:color w:val="000000"/>
          <w:w w:val="105"/>
          <w:sz w:val="20"/>
          <w:szCs w:val="20"/>
        </w:rPr>
        <w:t>М.</w:t>
      </w:r>
      <w:r w:rsidRPr="00005DA0">
        <w:rPr>
          <w:b/>
          <w:color w:val="000000"/>
          <w:spacing w:val="10"/>
          <w:w w:val="105"/>
          <w:sz w:val="20"/>
          <w:szCs w:val="20"/>
        </w:rPr>
        <w:t xml:space="preserve"> </w:t>
      </w:r>
      <w:r w:rsidRPr="00005DA0">
        <w:rPr>
          <w:b/>
          <w:color w:val="000000"/>
          <w:w w:val="105"/>
          <w:sz w:val="20"/>
          <w:szCs w:val="20"/>
        </w:rPr>
        <w:t>А.</w:t>
      </w:r>
      <w:r w:rsidRPr="00005DA0">
        <w:rPr>
          <w:b/>
          <w:color w:val="000000"/>
          <w:spacing w:val="10"/>
          <w:w w:val="105"/>
          <w:sz w:val="20"/>
          <w:szCs w:val="20"/>
        </w:rPr>
        <w:t xml:space="preserve"> </w:t>
      </w:r>
      <w:r w:rsidRPr="00005DA0">
        <w:rPr>
          <w:b/>
          <w:color w:val="000000"/>
          <w:w w:val="105"/>
          <w:sz w:val="20"/>
          <w:szCs w:val="20"/>
        </w:rPr>
        <w:t>Шолохов.</w:t>
      </w:r>
      <w:r w:rsidRPr="00005DA0">
        <w:rPr>
          <w:b/>
          <w:color w:val="000000"/>
          <w:spacing w:val="10"/>
          <w:w w:val="105"/>
          <w:sz w:val="20"/>
          <w:szCs w:val="20"/>
        </w:rPr>
        <w:t xml:space="preserve"> </w:t>
      </w:r>
      <w:r w:rsidRPr="00005DA0">
        <w:rPr>
          <w:color w:val="000000"/>
          <w:w w:val="105"/>
          <w:sz w:val="20"/>
          <w:szCs w:val="20"/>
        </w:rPr>
        <w:t>Рассказ</w:t>
      </w:r>
      <w:r w:rsidRPr="00005DA0">
        <w:rPr>
          <w:color w:val="000000"/>
          <w:spacing w:val="12"/>
          <w:w w:val="105"/>
          <w:sz w:val="20"/>
          <w:szCs w:val="20"/>
        </w:rPr>
        <w:t xml:space="preserve"> </w:t>
      </w:r>
      <w:r w:rsidRPr="00005DA0">
        <w:rPr>
          <w:color w:val="000000"/>
          <w:w w:val="105"/>
          <w:sz w:val="20"/>
          <w:szCs w:val="20"/>
        </w:rPr>
        <w:t>«Судьба</w:t>
      </w:r>
      <w:r w:rsidRPr="00005DA0">
        <w:rPr>
          <w:color w:val="000000"/>
          <w:spacing w:val="11"/>
          <w:w w:val="105"/>
          <w:sz w:val="20"/>
          <w:szCs w:val="20"/>
        </w:rPr>
        <w:t xml:space="preserve"> </w:t>
      </w:r>
      <w:r w:rsidRPr="00005DA0">
        <w:rPr>
          <w:color w:val="000000"/>
          <w:w w:val="105"/>
          <w:sz w:val="20"/>
          <w:szCs w:val="20"/>
        </w:rPr>
        <w:t>человека».</w:t>
      </w:r>
    </w:p>
    <w:p w14:paraId="6AB9454F" w14:textId="77777777" w:rsidR="005B2FBF" w:rsidRPr="00005DA0" w:rsidRDefault="00005DA0" w:rsidP="00005DA0">
      <w:pPr>
        <w:ind w:firstLine="567"/>
        <w:jc w:val="both"/>
        <w:rPr>
          <w:color w:val="000000"/>
          <w:sz w:val="20"/>
          <w:szCs w:val="20"/>
        </w:rPr>
      </w:pPr>
      <w:r w:rsidRPr="00005DA0">
        <w:rPr>
          <w:b/>
          <w:color w:val="000000"/>
          <w:w w:val="105"/>
          <w:sz w:val="20"/>
          <w:szCs w:val="20"/>
        </w:rPr>
        <w:t>А.</w:t>
      </w:r>
      <w:r w:rsidRPr="00005DA0">
        <w:rPr>
          <w:b/>
          <w:color w:val="000000"/>
          <w:spacing w:val="-1"/>
          <w:w w:val="105"/>
          <w:sz w:val="20"/>
          <w:szCs w:val="20"/>
        </w:rPr>
        <w:t xml:space="preserve"> </w:t>
      </w:r>
      <w:r w:rsidRPr="00005DA0">
        <w:rPr>
          <w:b/>
          <w:color w:val="000000"/>
          <w:w w:val="105"/>
          <w:sz w:val="20"/>
          <w:szCs w:val="20"/>
        </w:rPr>
        <w:t>И.</w:t>
      </w:r>
      <w:r w:rsidRPr="00005DA0">
        <w:rPr>
          <w:b/>
          <w:color w:val="000000"/>
          <w:spacing w:val="-1"/>
          <w:w w:val="105"/>
          <w:sz w:val="20"/>
          <w:szCs w:val="20"/>
        </w:rPr>
        <w:t xml:space="preserve"> </w:t>
      </w:r>
      <w:r w:rsidRPr="00005DA0">
        <w:rPr>
          <w:b/>
          <w:color w:val="000000"/>
          <w:w w:val="105"/>
          <w:sz w:val="20"/>
          <w:szCs w:val="20"/>
        </w:rPr>
        <w:t>Солженицын.</w:t>
      </w:r>
      <w:r w:rsidRPr="00005DA0">
        <w:rPr>
          <w:b/>
          <w:color w:val="000000"/>
          <w:spacing w:val="-1"/>
          <w:w w:val="105"/>
          <w:sz w:val="20"/>
          <w:szCs w:val="20"/>
        </w:rPr>
        <w:t xml:space="preserve"> </w:t>
      </w:r>
      <w:r w:rsidRPr="00005DA0">
        <w:rPr>
          <w:color w:val="000000"/>
          <w:w w:val="105"/>
          <w:sz w:val="20"/>
          <w:szCs w:val="20"/>
        </w:rPr>
        <w:t>Рассказ «Матрёнин двор».</w:t>
      </w:r>
    </w:p>
    <w:p w14:paraId="60A4C4FC" w14:textId="77777777" w:rsidR="005B2FBF" w:rsidRPr="00005DA0" w:rsidRDefault="00005DA0" w:rsidP="00005DA0">
      <w:pPr>
        <w:ind w:firstLine="567"/>
        <w:jc w:val="both"/>
        <w:rPr>
          <w:color w:val="000000"/>
          <w:sz w:val="20"/>
          <w:szCs w:val="20"/>
        </w:rPr>
      </w:pPr>
      <w:r w:rsidRPr="007656C1">
        <w:rPr>
          <w:b/>
          <w:sz w:val="20"/>
        </w:rPr>
        <w:t>Произведения отечественных прозаиков второй половины XX—XXI века</w:t>
      </w:r>
      <w:r w:rsidRPr="00005DA0">
        <w:rPr>
          <w:b/>
          <w:color w:val="000000"/>
          <w:w w:val="110"/>
          <w:sz w:val="20"/>
          <w:szCs w:val="20"/>
        </w:rPr>
        <w:t xml:space="preserve"> </w:t>
      </w:r>
      <w:r w:rsidRPr="00005DA0">
        <w:rPr>
          <w:color w:val="000000"/>
          <w:w w:val="110"/>
          <w:sz w:val="20"/>
          <w:szCs w:val="20"/>
        </w:rPr>
        <w:t>(не менее дв</w:t>
      </w:r>
      <w:r w:rsidR="007342F1">
        <w:rPr>
          <w:color w:val="000000"/>
          <w:w w:val="110"/>
          <w:sz w:val="20"/>
          <w:szCs w:val="20"/>
        </w:rPr>
        <w:t>ух произведений). Например, про</w:t>
      </w:r>
      <w:r w:rsidRPr="00005DA0">
        <w:rPr>
          <w:color w:val="000000"/>
          <w:w w:val="110"/>
          <w:sz w:val="20"/>
          <w:szCs w:val="20"/>
        </w:rPr>
        <w:t>изведения</w:t>
      </w:r>
      <w:r w:rsidRPr="00005DA0">
        <w:rPr>
          <w:color w:val="000000"/>
          <w:spacing w:val="1"/>
          <w:w w:val="110"/>
          <w:sz w:val="20"/>
          <w:szCs w:val="20"/>
        </w:rPr>
        <w:t xml:space="preserve"> </w:t>
      </w:r>
      <w:r w:rsidRPr="00005DA0">
        <w:rPr>
          <w:color w:val="000000"/>
          <w:w w:val="110"/>
          <w:sz w:val="20"/>
          <w:szCs w:val="20"/>
        </w:rPr>
        <w:t>Е. И.</w:t>
      </w:r>
      <w:r w:rsidRPr="00005DA0">
        <w:rPr>
          <w:color w:val="000000"/>
          <w:spacing w:val="1"/>
          <w:w w:val="110"/>
          <w:sz w:val="20"/>
          <w:szCs w:val="20"/>
        </w:rPr>
        <w:t xml:space="preserve"> </w:t>
      </w:r>
      <w:r w:rsidRPr="00005DA0">
        <w:rPr>
          <w:color w:val="000000"/>
          <w:w w:val="110"/>
          <w:sz w:val="20"/>
          <w:szCs w:val="20"/>
        </w:rPr>
        <w:t>Носова,</w:t>
      </w:r>
      <w:r w:rsidRPr="00005DA0">
        <w:rPr>
          <w:color w:val="000000"/>
          <w:spacing w:val="1"/>
          <w:w w:val="110"/>
          <w:sz w:val="20"/>
          <w:szCs w:val="20"/>
        </w:rPr>
        <w:t xml:space="preserve"> </w:t>
      </w:r>
      <w:r w:rsidRPr="00005DA0">
        <w:rPr>
          <w:color w:val="000000"/>
          <w:w w:val="110"/>
          <w:sz w:val="20"/>
          <w:szCs w:val="20"/>
        </w:rPr>
        <w:t>А.</w:t>
      </w:r>
      <w:r w:rsidRPr="00005DA0">
        <w:rPr>
          <w:color w:val="000000"/>
          <w:spacing w:val="1"/>
          <w:w w:val="110"/>
          <w:sz w:val="20"/>
          <w:szCs w:val="20"/>
        </w:rPr>
        <w:t xml:space="preserve"> </w:t>
      </w:r>
      <w:r w:rsidRPr="00005DA0">
        <w:rPr>
          <w:color w:val="000000"/>
          <w:w w:val="110"/>
          <w:sz w:val="20"/>
          <w:szCs w:val="20"/>
        </w:rPr>
        <w:t>Н.</w:t>
      </w:r>
      <w:r w:rsidRPr="00005DA0">
        <w:rPr>
          <w:color w:val="000000"/>
          <w:spacing w:val="1"/>
          <w:w w:val="110"/>
          <w:sz w:val="20"/>
          <w:szCs w:val="20"/>
        </w:rPr>
        <w:t xml:space="preserve"> </w:t>
      </w:r>
      <w:r w:rsidRPr="00005DA0">
        <w:rPr>
          <w:color w:val="000000"/>
          <w:w w:val="110"/>
          <w:sz w:val="20"/>
          <w:szCs w:val="20"/>
        </w:rPr>
        <w:t>и</w:t>
      </w:r>
      <w:r w:rsidRPr="00005DA0">
        <w:rPr>
          <w:color w:val="000000"/>
          <w:spacing w:val="1"/>
          <w:w w:val="110"/>
          <w:sz w:val="20"/>
          <w:szCs w:val="20"/>
        </w:rPr>
        <w:t xml:space="preserve"> </w:t>
      </w:r>
      <w:r w:rsidRPr="00005DA0">
        <w:rPr>
          <w:color w:val="000000"/>
          <w:w w:val="110"/>
          <w:sz w:val="20"/>
          <w:szCs w:val="20"/>
        </w:rPr>
        <w:t>Б.</w:t>
      </w:r>
      <w:r w:rsidRPr="00005DA0">
        <w:rPr>
          <w:color w:val="000000"/>
          <w:spacing w:val="1"/>
          <w:w w:val="110"/>
          <w:sz w:val="20"/>
          <w:szCs w:val="20"/>
        </w:rPr>
        <w:t xml:space="preserve"> </w:t>
      </w:r>
      <w:r w:rsidRPr="00005DA0">
        <w:rPr>
          <w:color w:val="000000"/>
          <w:w w:val="110"/>
          <w:sz w:val="20"/>
          <w:szCs w:val="20"/>
        </w:rPr>
        <w:t>Н. Стругацких,</w:t>
      </w:r>
      <w:r w:rsidRPr="00005DA0">
        <w:rPr>
          <w:color w:val="000000"/>
          <w:spacing w:val="1"/>
          <w:w w:val="110"/>
          <w:sz w:val="20"/>
          <w:szCs w:val="20"/>
        </w:rPr>
        <w:t xml:space="preserve"> </w:t>
      </w:r>
      <w:r w:rsidR="007342F1">
        <w:rPr>
          <w:color w:val="000000"/>
          <w:w w:val="110"/>
          <w:sz w:val="20"/>
          <w:szCs w:val="20"/>
        </w:rPr>
        <w:t>В. Ф. Тен</w:t>
      </w:r>
      <w:r w:rsidRPr="00005DA0">
        <w:rPr>
          <w:color w:val="000000"/>
          <w:w w:val="110"/>
          <w:sz w:val="20"/>
          <w:szCs w:val="20"/>
        </w:rPr>
        <w:t>дрякова,</w:t>
      </w:r>
      <w:r w:rsidRPr="00005DA0">
        <w:rPr>
          <w:color w:val="000000"/>
          <w:spacing w:val="-4"/>
          <w:w w:val="110"/>
          <w:sz w:val="20"/>
          <w:szCs w:val="20"/>
        </w:rPr>
        <w:t xml:space="preserve"> </w:t>
      </w:r>
      <w:r w:rsidRPr="00005DA0">
        <w:rPr>
          <w:color w:val="000000"/>
          <w:w w:val="110"/>
          <w:sz w:val="20"/>
          <w:szCs w:val="20"/>
        </w:rPr>
        <w:t>Б.</w:t>
      </w:r>
      <w:r w:rsidRPr="00005DA0">
        <w:rPr>
          <w:color w:val="000000"/>
          <w:spacing w:val="-4"/>
          <w:w w:val="110"/>
          <w:sz w:val="20"/>
          <w:szCs w:val="20"/>
        </w:rPr>
        <w:t xml:space="preserve"> </w:t>
      </w:r>
      <w:r w:rsidRPr="00005DA0">
        <w:rPr>
          <w:color w:val="000000"/>
          <w:w w:val="110"/>
          <w:sz w:val="20"/>
          <w:szCs w:val="20"/>
        </w:rPr>
        <w:t>П.</w:t>
      </w:r>
      <w:r w:rsidRPr="00005DA0">
        <w:rPr>
          <w:color w:val="000000"/>
          <w:spacing w:val="-4"/>
          <w:w w:val="110"/>
          <w:sz w:val="20"/>
          <w:szCs w:val="20"/>
        </w:rPr>
        <w:t xml:space="preserve"> </w:t>
      </w:r>
      <w:r w:rsidRPr="00005DA0">
        <w:rPr>
          <w:color w:val="000000"/>
          <w:w w:val="110"/>
          <w:sz w:val="20"/>
          <w:szCs w:val="20"/>
        </w:rPr>
        <w:t>Екимова</w:t>
      </w:r>
      <w:r w:rsidRPr="00005DA0">
        <w:rPr>
          <w:color w:val="000000"/>
          <w:spacing w:val="-4"/>
          <w:w w:val="110"/>
          <w:sz w:val="20"/>
          <w:szCs w:val="20"/>
        </w:rPr>
        <w:t xml:space="preserve"> </w:t>
      </w:r>
      <w:r w:rsidRPr="00005DA0">
        <w:rPr>
          <w:color w:val="000000"/>
          <w:w w:val="110"/>
          <w:sz w:val="20"/>
          <w:szCs w:val="20"/>
        </w:rPr>
        <w:t>и</w:t>
      </w:r>
      <w:r w:rsidRPr="00005DA0">
        <w:rPr>
          <w:color w:val="000000"/>
          <w:spacing w:val="-4"/>
          <w:w w:val="110"/>
          <w:sz w:val="20"/>
          <w:szCs w:val="20"/>
        </w:rPr>
        <w:t xml:space="preserve"> </w:t>
      </w:r>
      <w:r w:rsidRPr="00005DA0">
        <w:rPr>
          <w:color w:val="000000"/>
          <w:w w:val="110"/>
          <w:sz w:val="20"/>
          <w:szCs w:val="20"/>
        </w:rPr>
        <w:t>др.</w:t>
      </w:r>
    </w:p>
    <w:p w14:paraId="2C25D6DB" w14:textId="77777777" w:rsidR="005B2FBF" w:rsidRPr="00005DA0" w:rsidRDefault="00005DA0" w:rsidP="00005DA0">
      <w:pPr>
        <w:ind w:firstLine="567"/>
        <w:jc w:val="both"/>
        <w:rPr>
          <w:color w:val="000000"/>
          <w:sz w:val="20"/>
          <w:szCs w:val="20"/>
        </w:rPr>
      </w:pPr>
      <w:r w:rsidRPr="007656C1">
        <w:rPr>
          <w:b/>
          <w:sz w:val="20"/>
        </w:rPr>
        <w:t xml:space="preserve">Произведения отечественных и зарубежных прозаиков </w:t>
      </w:r>
      <w:r w:rsidR="007342F1" w:rsidRPr="007656C1">
        <w:rPr>
          <w:b/>
          <w:sz w:val="20"/>
        </w:rPr>
        <w:t>вто</w:t>
      </w:r>
      <w:r w:rsidRPr="007656C1">
        <w:rPr>
          <w:b/>
          <w:sz w:val="20"/>
        </w:rPr>
        <w:t>рой половины XX—XXI века</w:t>
      </w:r>
      <w:r w:rsidRPr="007656C1">
        <w:rPr>
          <w:b/>
          <w:color w:val="000000"/>
          <w:w w:val="105"/>
          <w:sz w:val="18"/>
          <w:szCs w:val="20"/>
        </w:rPr>
        <w:t xml:space="preserve"> </w:t>
      </w:r>
      <w:r w:rsidRPr="00005DA0">
        <w:rPr>
          <w:color w:val="000000"/>
          <w:w w:val="105"/>
          <w:sz w:val="20"/>
          <w:szCs w:val="20"/>
        </w:rPr>
        <w:t>(не менее двух произведений на</w:t>
      </w:r>
      <w:r w:rsidRPr="00005DA0">
        <w:rPr>
          <w:color w:val="000000"/>
          <w:spacing w:val="1"/>
          <w:w w:val="105"/>
          <w:sz w:val="20"/>
          <w:szCs w:val="20"/>
        </w:rPr>
        <w:t xml:space="preserve"> </w:t>
      </w:r>
      <w:r w:rsidRPr="00005DA0">
        <w:rPr>
          <w:color w:val="000000"/>
          <w:w w:val="110"/>
          <w:sz w:val="20"/>
          <w:szCs w:val="20"/>
        </w:rPr>
        <w:t>тему</w:t>
      </w:r>
      <w:r w:rsidRPr="00005DA0">
        <w:rPr>
          <w:color w:val="000000"/>
          <w:spacing w:val="1"/>
          <w:w w:val="110"/>
          <w:sz w:val="20"/>
          <w:szCs w:val="20"/>
        </w:rPr>
        <w:t xml:space="preserve"> </w:t>
      </w:r>
      <w:r w:rsidRPr="00005DA0">
        <w:rPr>
          <w:color w:val="000000"/>
          <w:w w:val="110"/>
          <w:sz w:val="20"/>
          <w:szCs w:val="20"/>
        </w:rPr>
        <w:t>«Человек</w:t>
      </w:r>
      <w:r w:rsidRPr="00005DA0">
        <w:rPr>
          <w:color w:val="000000"/>
          <w:spacing w:val="1"/>
          <w:w w:val="110"/>
          <w:sz w:val="20"/>
          <w:szCs w:val="20"/>
        </w:rPr>
        <w:t xml:space="preserve"> </w:t>
      </w:r>
      <w:r w:rsidRPr="00005DA0">
        <w:rPr>
          <w:color w:val="000000"/>
          <w:w w:val="110"/>
          <w:sz w:val="20"/>
          <w:szCs w:val="20"/>
        </w:rPr>
        <w:t>в</w:t>
      </w:r>
      <w:r w:rsidRPr="00005DA0">
        <w:rPr>
          <w:color w:val="000000"/>
          <w:spacing w:val="1"/>
          <w:w w:val="110"/>
          <w:sz w:val="20"/>
          <w:szCs w:val="20"/>
        </w:rPr>
        <w:t xml:space="preserve"> </w:t>
      </w:r>
      <w:r w:rsidRPr="00005DA0">
        <w:rPr>
          <w:color w:val="000000"/>
          <w:w w:val="110"/>
          <w:sz w:val="20"/>
          <w:szCs w:val="20"/>
        </w:rPr>
        <w:t>ситуации</w:t>
      </w:r>
      <w:r w:rsidRPr="00005DA0">
        <w:rPr>
          <w:color w:val="000000"/>
          <w:spacing w:val="1"/>
          <w:w w:val="110"/>
          <w:sz w:val="20"/>
          <w:szCs w:val="20"/>
        </w:rPr>
        <w:t xml:space="preserve"> </w:t>
      </w:r>
      <w:r w:rsidRPr="00005DA0">
        <w:rPr>
          <w:color w:val="000000"/>
          <w:w w:val="110"/>
          <w:sz w:val="20"/>
          <w:szCs w:val="20"/>
        </w:rPr>
        <w:t>нравственного</w:t>
      </w:r>
      <w:r w:rsidRPr="00005DA0">
        <w:rPr>
          <w:color w:val="000000"/>
          <w:spacing w:val="1"/>
          <w:w w:val="110"/>
          <w:sz w:val="20"/>
          <w:szCs w:val="20"/>
        </w:rPr>
        <w:t xml:space="preserve"> </w:t>
      </w:r>
      <w:r w:rsidRPr="00005DA0">
        <w:rPr>
          <w:color w:val="000000"/>
          <w:w w:val="110"/>
          <w:sz w:val="20"/>
          <w:szCs w:val="20"/>
        </w:rPr>
        <w:t>выбора»).</w:t>
      </w:r>
      <w:r w:rsidRPr="00005DA0">
        <w:rPr>
          <w:color w:val="000000"/>
          <w:spacing w:val="1"/>
          <w:w w:val="110"/>
          <w:sz w:val="20"/>
          <w:szCs w:val="20"/>
        </w:rPr>
        <w:t xml:space="preserve"> </w:t>
      </w:r>
      <w:r w:rsidRPr="00005DA0">
        <w:rPr>
          <w:color w:val="000000"/>
          <w:w w:val="110"/>
          <w:sz w:val="20"/>
          <w:szCs w:val="20"/>
        </w:rPr>
        <w:t>Например,</w:t>
      </w:r>
      <w:r w:rsidRPr="00005DA0">
        <w:rPr>
          <w:color w:val="000000"/>
          <w:spacing w:val="1"/>
          <w:w w:val="110"/>
          <w:sz w:val="20"/>
          <w:szCs w:val="20"/>
        </w:rPr>
        <w:t xml:space="preserve"> </w:t>
      </w:r>
      <w:r w:rsidRPr="00005DA0">
        <w:rPr>
          <w:color w:val="000000"/>
          <w:w w:val="110"/>
          <w:sz w:val="20"/>
          <w:szCs w:val="20"/>
        </w:rPr>
        <w:t xml:space="preserve">произведения В. П. Астафьева, </w:t>
      </w:r>
      <w:r w:rsidRPr="00005DA0">
        <w:rPr>
          <w:color w:val="000000"/>
          <w:w w:val="115"/>
          <w:sz w:val="20"/>
          <w:szCs w:val="20"/>
        </w:rPr>
        <w:t xml:space="preserve">Ю. </w:t>
      </w:r>
      <w:r w:rsidR="007342F1">
        <w:rPr>
          <w:color w:val="000000"/>
          <w:w w:val="110"/>
          <w:sz w:val="20"/>
          <w:szCs w:val="20"/>
        </w:rPr>
        <w:t>В. Бондарева, Н. С. Дашев</w:t>
      </w:r>
      <w:r w:rsidRPr="00005DA0">
        <w:rPr>
          <w:color w:val="000000"/>
          <w:w w:val="110"/>
          <w:sz w:val="20"/>
          <w:szCs w:val="20"/>
        </w:rPr>
        <w:t>ской,</w:t>
      </w:r>
      <w:r w:rsidRPr="00005DA0">
        <w:rPr>
          <w:color w:val="000000"/>
          <w:spacing w:val="8"/>
          <w:w w:val="110"/>
          <w:sz w:val="20"/>
          <w:szCs w:val="20"/>
        </w:rPr>
        <w:t xml:space="preserve"> </w:t>
      </w:r>
      <w:r w:rsidRPr="00005DA0">
        <w:rPr>
          <w:color w:val="000000"/>
          <w:w w:val="115"/>
          <w:sz w:val="20"/>
          <w:szCs w:val="20"/>
        </w:rPr>
        <w:t>Дж.</w:t>
      </w:r>
      <w:r w:rsidRPr="00005DA0">
        <w:rPr>
          <w:color w:val="000000"/>
          <w:spacing w:val="6"/>
          <w:w w:val="115"/>
          <w:sz w:val="20"/>
          <w:szCs w:val="20"/>
        </w:rPr>
        <w:t xml:space="preserve"> </w:t>
      </w:r>
      <w:r w:rsidRPr="00005DA0">
        <w:rPr>
          <w:color w:val="000000"/>
          <w:w w:val="110"/>
          <w:sz w:val="20"/>
          <w:szCs w:val="20"/>
        </w:rPr>
        <w:t>Сэлинджера,</w:t>
      </w:r>
      <w:r w:rsidRPr="00005DA0">
        <w:rPr>
          <w:color w:val="000000"/>
          <w:spacing w:val="8"/>
          <w:w w:val="110"/>
          <w:sz w:val="20"/>
          <w:szCs w:val="20"/>
        </w:rPr>
        <w:t xml:space="preserve"> </w:t>
      </w:r>
      <w:r w:rsidRPr="00005DA0">
        <w:rPr>
          <w:color w:val="000000"/>
          <w:w w:val="110"/>
          <w:sz w:val="20"/>
          <w:szCs w:val="20"/>
        </w:rPr>
        <w:t>К.</w:t>
      </w:r>
      <w:r w:rsidRPr="00005DA0">
        <w:rPr>
          <w:color w:val="000000"/>
          <w:spacing w:val="8"/>
          <w:w w:val="110"/>
          <w:sz w:val="20"/>
          <w:szCs w:val="20"/>
        </w:rPr>
        <w:t xml:space="preserve"> </w:t>
      </w:r>
      <w:r w:rsidRPr="00005DA0">
        <w:rPr>
          <w:color w:val="000000"/>
          <w:w w:val="110"/>
          <w:sz w:val="20"/>
          <w:szCs w:val="20"/>
        </w:rPr>
        <w:t>Патерсон,</w:t>
      </w:r>
      <w:r w:rsidRPr="00005DA0">
        <w:rPr>
          <w:color w:val="000000"/>
          <w:spacing w:val="8"/>
          <w:w w:val="110"/>
          <w:sz w:val="20"/>
          <w:szCs w:val="20"/>
        </w:rPr>
        <w:t xml:space="preserve"> </w:t>
      </w:r>
      <w:r w:rsidRPr="00005DA0">
        <w:rPr>
          <w:color w:val="000000"/>
          <w:w w:val="110"/>
          <w:sz w:val="20"/>
          <w:szCs w:val="20"/>
        </w:rPr>
        <w:t>Б.</w:t>
      </w:r>
      <w:r w:rsidRPr="00005DA0">
        <w:rPr>
          <w:color w:val="000000"/>
          <w:spacing w:val="9"/>
          <w:w w:val="110"/>
          <w:sz w:val="20"/>
          <w:szCs w:val="20"/>
        </w:rPr>
        <w:t xml:space="preserve"> </w:t>
      </w:r>
      <w:r w:rsidRPr="00005DA0">
        <w:rPr>
          <w:color w:val="000000"/>
          <w:w w:val="110"/>
          <w:sz w:val="20"/>
          <w:szCs w:val="20"/>
        </w:rPr>
        <w:t>Кауфман</w:t>
      </w:r>
      <w:r w:rsidRPr="00005DA0">
        <w:rPr>
          <w:color w:val="000000"/>
          <w:spacing w:val="8"/>
          <w:w w:val="110"/>
          <w:sz w:val="20"/>
          <w:szCs w:val="20"/>
        </w:rPr>
        <w:t xml:space="preserve"> </w:t>
      </w:r>
      <w:r w:rsidRPr="00005DA0">
        <w:rPr>
          <w:color w:val="000000"/>
          <w:w w:val="110"/>
          <w:sz w:val="20"/>
          <w:szCs w:val="20"/>
        </w:rPr>
        <w:t>и</w:t>
      </w:r>
      <w:r w:rsidRPr="00005DA0">
        <w:rPr>
          <w:color w:val="000000"/>
          <w:spacing w:val="8"/>
          <w:w w:val="110"/>
          <w:sz w:val="20"/>
          <w:szCs w:val="20"/>
        </w:rPr>
        <w:t xml:space="preserve"> </w:t>
      </w:r>
      <w:r w:rsidRPr="00005DA0">
        <w:rPr>
          <w:color w:val="000000"/>
          <w:w w:val="115"/>
          <w:sz w:val="20"/>
          <w:szCs w:val="20"/>
        </w:rPr>
        <w:t>др.).</w:t>
      </w:r>
    </w:p>
    <w:p w14:paraId="42B06B32" w14:textId="77777777" w:rsidR="007342F1" w:rsidRDefault="00005DA0" w:rsidP="007342F1">
      <w:pPr>
        <w:pStyle w:val="a5"/>
        <w:ind w:firstLine="567"/>
        <w:jc w:val="both"/>
        <w:rPr>
          <w:color w:val="000000"/>
          <w:w w:val="110"/>
        </w:rPr>
      </w:pPr>
      <w:r w:rsidRPr="00005DA0">
        <w:rPr>
          <w:b/>
          <w:color w:val="000000"/>
        </w:rPr>
        <w:t xml:space="preserve">Поэзия второй половины XX — начала XXI века </w:t>
      </w:r>
      <w:r w:rsidRPr="00005DA0">
        <w:rPr>
          <w:color w:val="000000"/>
        </w:rPr>
        <w:t>(не менее</w:t>
      </w:r>
      <w:r w:rsidRPr="00005DA0">
        <w:rPr>
          <w:color w:val="000000"/>
          <w:spacing w:val="1"/>
        </w:rPr>
        <w:t xml:space="preserve"> </w:t>
      </w:r>
      <w:r w:rsidRPr="00005DA0">
        <w:rPr>
          <w:color w:val="000000"/>
          <w:w w:val="110"/>
        </w:rPr>
        <w:t>трёх</w:t>
      </w:r>
      <w:r w:rsidRPr="00005DA0">
        <w:rPr>
          <w:color w:val="000000"/>
          <w:spacing w:val="1"/>
          <w:w w:val="110"/>
        </w:rPr>
        <w:t xml:space="preserve"> </w:t>
      </w:r>
      <w:r w:rsidRPr="00005DA0">
        <w:rPr>
          <w:color w:val="000000"/>
          <w:w w:val="110"/>
        </w:rPr>
        <w:t>стихотворений).</w:t>
      </w:r>
      <w:r w:rsidRPr="00005DA0">
        <w:rPr>
          <w:color w:val="000000"/>
          <w:spacing w:val="1"/>
          <w:w w:val="110"/>
        </w:rPr>
        <w:t xml:space="preserve"> </w:t>
      </w:r>
      <w:r w:rsidRPr="00005DA0">
        <w:rPr>
          <w:color w:val="000000"/>
          <w:w w:val="110"/>
        </w:rPr>
        <w:t>Например,</w:t>
      </w:r>
      <w:r w:rsidRPr="00005DA0">
        <w:rPr>
          <w:color w:val="000000"/>
          <w:spacing w:val="1"/>
          <w:w w:val="110"/>
        </w:rPr>
        <w:t xml:space="preserve"> </w:t>
      </w:r>
      <w:r w:rsidRPr="00005DA0">
        <w:rPr>
          <w:color w:val="000000"/>
          <w:w w:val="110"/>
        </w:rPr>
        <w:t>стихотворения</w:t>
      </w:r>
      <w:r w:rsidRPr="00005DA0">
        <w:rPr>
          <w:color w:val="000000"/>
          <w:spacing w:val="1"/>
          <w:w w:val="110"/>
        </w:rPr>
        <w:t xml:space="preserve"> </w:t>
      </w:r>
      <w:r w:rsidRPr="00005DA0">
        <w:rPr>
          <w:color w:val="000000"/>
          <w:w w:val="110"/>
        </w:rPr>
        <w:t>Н.</w:t>
      </w:r>
      <w:r w:rsidRPr="00005DA0">
        <w:rPr>
          <w:color w:val="000000"/>
          <w:spacing w:val="1"/>
          <w:w w:val="110"/>
        </w:rPr>
        <w:t xml:space="preserve"> </w:t>
      </w:r>
      <w:r w:rsidRPr="00005DA0">
        <w:rPr>
          <w:color w:val="000000"/>
          <w:w w:val="110"/>
        </w:rPr>
        <w:t>А.</w:t>
      </w:r>
      <w:r w:rsidRPr="00005DA0">
        <w:rPr>
          <w:color w:val="000000"/>
          <w:spacing w:val="1"/>
          <w:w w:val="110"/>
        </w:rPr>
        <w:t xml:space="preserve"> </w:t>
      </w:r>
      <w:r w:rsidR="007342F1">
        <w:rPr>
          <w:color w:val="000000"/>
          <w:w w:val="110"/>
        </w:rPr>
        <w:t>Заболоц</w:t>
      </w:r>
      <w:r w:rsidRPr="00005DA0">
        <w:rPr>
          <w:color w:val="000000"/>
          <w:w w:val="110"/>
        </w:rPr>
        <w:t>кого,</w:t>
      </w:r>
      <w:r w:rsidRPr="00005DA0">
        <w:rPr>
          <w:color w:val="000000"/>
          <w:spacing w:val="38"/>
          <w:w w:val="110"/>
        </w:rPr>
        <w:t xml:space="preserve"> </w:t>
      </w:r>
      <w:r w:rsidRPr="00005DA0">
        <w:rPr>
          <w:color w:val="000000"/>
          <w:w w:val="110"/>
        </w:rPr>
        <w:t>М.</w:t>
      </w:r>
      <w:r w:rsidRPr="00005DA0">
        <w:rPr>
          <w:color w:val="000000"/>
          <w:spacing w:val="37"/>
          <w:w w:val="110"/>
        </w:rPr>
        <w:t xml:space="preserve"> </w:t>
      </w:r>
      <w:r w:rsidRPr="00005DA0">
        <w:rPr>
          <w:color w:val="000000"/>
          <w:w w:val="110"/>
        </w:rPr>
        <w:t>А.</w:t>
      </w:r>
      <w:r w:rsidR="00D87583">
        <w:rPr>
          <w:color w:val="000000"/>
          <w:w w:val="110"/>
        </w:rPr>
        <w:t xml:space="preserve"> </w:t>
      </w:r>
      <w:r w:rsidRPr="00005DA0">
        <w:rPr>
          <w:color w:val="000000"/>
          <w:w w:val="110"/>
        </w:rPr>
        <w:t>Светлова,</w:t>
      </w:r>
      <w:r w:rsidR="00D87583">
        <w:rPr>
          <w:color w:val="000000"/>
          <w:w w:val="110"/>
        </w:rPr>
        <w:t xml:space="preserve"> </w:t>
      </w:r>
      <w:r w:rsidRPr="00005DA0">
        <w:rPr>
          <w:color w:val="000000"/>
          <w:w w:val="110"/>
        </w:rPr>
        <w:t>М.</w:t>
      </w:r>
      <w:r w:rsidR="00D87583">
        <w:rPr>
          <w:color w:val="000000"/>
          <w:w w:val="110"/>
        </w:rPr>
        <w:t xml:space="preserve"> </w:t>
      </w:r>
      <w:r w:rsidRPr="00005DA0">
        <w:rPr>
          <w:color w:val="000000"/>
          <w:w w:val="110"/>
        </w:rPr>
        <w:t>В.</w:t>
      </w:r>
      <w:r w:rsidR="00D87583">
        <w:rPr>
          <w:color w:val="000000"/>
          <w:w w:val="110"/>
        </w:rPr>
        <w:t xml:space="preserve"> </w:t>
      </w:r>
      <w:r w:rsidRPr="00005DA0">
        <w:rPr>
          <w:color w:val="000000"/>
          <w:w w:val="110"/>
        </w:rPr>
        <w:t>Исаковского,</w:t>
      </w:r>
      <w:r w:rsidR="00D87583">
        <w:rPr>
          <w:color w:val="000000"/>
          <w:w w:val="110"/>
        </w:rPr>
        <w:t xml:space="preserve"> </w:t>
      </w:r>
      <w:r w:rsidRPr="00005DA0">
        <w:rPr>
          <w:color w:val="000000"/>
          <w:w w:val="110"/>
        </w:rPr>
        <w:t>К.</w:t>
      </w:r>
      <w:r w:rsidR="00D87583">
        <w:rPr>
          <w:color w:val="000000"/>
          <w:w w:val="110"/>
        </w:rPr>
        <w:t xml:space="preserve"> </w:t>
      </w:r>
      <w:r w:rsidRPr="00005DA0">
        <w:rPr>
          <w:color w:val="000000"/>
          <w:w w:val="110"/>
        </w:rPr>
        <w:t>М.</w:t>
      </w:r>
      <w:r w:rsidR="00D87583">
        <w:rPr>
          <w:color w:val="000000"/>
          <w:w w:val="110"/>
        </w:rPr>
        <w:t xml:space="preserve"> </w:t>
      </w:r>
      <w:r w:rsidRPr="00005DA0">
        <w:rPr>
          <w:color w:val="000000"/>
          <w:w w:val="110"/>
        </w:rPr>
        <w:t>Симонова,</w:t>
      </w:r>
      <w:r w:rsidRPr="00005DA0">
        <w:rPr>
          <w:color w:val="000000"/>
          <w:spacing w:val="-53"/>
          <w:w w:val="110"/>
        </w:rPr>
        <w:t xml:space="preserve"> </w:t>
      </w:r>
      <w:r w:rsidRPr="00005DA0">
        <w:rPr>
          <w:color w:val="000000"/>
          <w:w w:val="110"/>
        </w:rPr>
        <w:t>Р. Г. Гамзатова, Б. Ш. Окуджав</w:t>
      </w:r>
      <w:r w:rsidR="007342F1">
        <w:rPr>
          <w:color w:val="000000"/>
          <w:w w:val="110"/>
        </w:rPr>
        <w:t>ы, В. С. Высоцкого, А. А. Возне</w:t>
      </w:r>
      <w:r w:rsidRPr="00005DA0">
        <w:rPr>
          <w:color w:val="000000"/>
          <w:w w:val="110"/>
        </w:rPr>
        <w:t>сенского, Е. А. Евтушенко, Р. И. Рождественского, И. А. Бр</w:t>
      </w:r>
      <w:r w:rsidR="007342F1">
        <w:rPr>
          <w:color w:val="000000"/>
          <w:w w:val="110"/>
        </w:rPr>
        <w:t>од</w:t>
      </w:r>
      <w:r w:rsidRPr="00005DA0">
        <w:rPr>
          <w:color w:val="000000"/>
          <w:w w:val="110"/>
        </w:rPr>
        <w:t>ского,</w:t>
      </w:r>
      <w:r w:rsidRPr="00005DA0">
        <w:rPr>
          <w:color w:val="000000"/>
          <w:spacing w:val="-5"/>
          <w:w w:val="110"/>
        </w:rPr>
        <w:t xml:space="preserve"> </w:t>
      </w:r>
      <w:r w:rsidRPr="00005DA0">
        <w:rPr>
          <w:color w:val="000000"/>
          <w:w w:val="110"/>
        </w:rPr>
        <w:t>А.</w:t>
      </w:r>
      <w:r w:rsidRPr="00005DA0">
        <w:rPr>
          <w:color w:val="000000"/>
          <w:spacing w:val="-5"/>
          <w:w w:val="110"/>
        </w:rPr>
        <w:t xml:space="preserve"> </w:t>
      </w:r>
      <w:r w:rsidRPr="00005DA0">
        <w:rPr>
          <w:color w:val="000000"/>
          <w:w w:val="110"/>
        </w:rPr>
        <w:t>С.</w:t>
      </w:r>
      <w:r w:rsidRPr="00005DA0">
        <w:rPr>
          <w:color w:val="000000"/>
          <w:spacing w:val="-5"/>
          <w:w w:val="110"/>
        </w:rPr>
        <w:t xml:space="preserve"> </w:t>
      </w:r>
      <w:r w:rsidRPr="00005DA0">
        <w:rPr>
          <w:color w:val="000000"/>
          <w:w w:val="110"/>
        </w:rPr>
        <w:t>Кушнера</w:t>
      </w:r>
      <w:r w:rsidRPr="00005DA0">
        <w:rPr>
          <w:color w:val="000000"/>
          <w:spacing w:val="-5"/>
          <w:w w:val="110"/>
        </w:rPr>
        <w:t xml:space="preserve"> </w:t>
      </w:r>
      <w:r w:rsidRPr="00005DA0">
        <w:rPr>
          <w:color w:val="000000"/>
          <w:w w:val="110"/>
        </w:rPr>
        <w:t>и</w:t>
      </w:r>
      <w:r w:rsidRPr="00005DA0">
        <w:rPr>
          <w:color w:val="000000"/>
          <w:spacing w:val="-5"/>
          <w:w w:val="110"/>
        </w:rPr>
        <w:t xml:space="preserve"> </w:t>
      </w:r>
      <w:r w:rsidRPr="00005DA0">
        <w:rPr>
          <w:color w:val="000000"/>
          <w:w w:val="110"/>
        </w:rPr>
        <w:t>др.</w:t>
      </w:r>
    </w:p>
    <w:p w14:paraId="050D3CA0" w14:textId="77777777" w:rsidR="005B2FBF" w:rsidRPr="007342F1" w:rsidRDefault="00005DA0" w:rsidP="007342F1">
      <w:pPr>
        <w:pStyle w:val="a5"/>
        <w:ind w:firstLine="567"/>
        <w:jc w:val="both"/>
        <w:rPr>
          <w:color w:val="000000"/>
        </w:rPr>
      </w:pPr>
      <w:r w:rsidRPr="007342F1">
        <w:rPr>
          <w:b/>
          <w:color w:val="000000"/>
        </w:rPr>
        <w:t>Зарубежная литература</w:t>
      </w:r>
    </w:p>
    <w:p w14:paraId="67DB8955" w14:textId="77777777" w:rsidR="005B2FBF" w:rsidRPr="007342F1" w:rsidRDefault="00005DA0" w:rsidP="007342F1">
      <w:pPr>
        <w:ind w:firstLine="567"/>
        <w:jc w:val="both"/>
        <w:rPr>
          <w:color w:val="000000"/>
          <w:sz w:val="20"/>
          <w:szCs w:val="20"/>
        </w:rPr>
      </w:pPr>
      <w:r w:rsidRPr="00005DA0">
        <w:rPr>
          <w:b/>
          <w:color w:val="000000"/>
          <w:w w:val="110"/>
          <w:sz w:val="20"/>
          <w:szCs w:val="20"/>
        </w:rPr>
        <w:t>У.</w:t>
      </w:r>
      <w:r w:rsidRPr="00005DA0">
        <w:rPr>
          <w:b/>
          <w:color w:val="000000"/>
          <w:spacing w:val="16"/>
          <w:w w:val="110"/>
          <w:sz w:val="20"/>
          <w:szCs w:val="20"/>
        </w:rPr>
        <w:t xml:space="preserve"> </w:t>
      </w:r>
      <w:r w:rsidRPr="00005DA0">
        <w:rPr>
          <w:b/>
          <w:color w:val="000000"/>
          <w:w w:val="110"/>
          <w:sz w:val="20"/>
          <w:szCs w:val="20"/>
        </w:rPr>
        <w:t>Шекспир.</w:t>
      </w:r>
      <w:r w:rsidRPr="00005DA0">
        <w:rPr>
          <w:b/>
          <w:color w:val="000000"/>
          <w:spacing w:val="16"/>
          <w:w w:val="110"/>
          <w:sz w:val="20"/>
          <w:szCs w:val="20"/>
        </w:rPr>
        <w:t xml:space="preserve"> </w:t>
      </w:r>
      <w:r w:rsidRPr="00005DA0">
        <w:rPr>
          <w:color w:val="000000"/>
          <w:w w:val="110"/>
          <w:sz w:val="20"/>
          <w:szCs w:val="20"/>
        </w:rPr>
        <w:t>Сонеты</w:t>
      </w:r>
      <w:r w:rsidRPr="00005DA0">
        <w:rPr>
          <w:color w:val="000000"/>
          <w:spacing w:val="17"/>
          <w:w w:val="110"/>
          <w:sz w:val="20"/>
          <w:szCs w:val="20"/>
        </w:rPr>
        <w:t xml:space="preserve"> </w:t>
      </w:r>
      <w:r w:rsidRPr="00005DA0">
        <w:rPr>
          <w:color w:val="000000"/>
          <w:w w:val="110"/>
          <w:sz w:val="20"/>
          <w:szCs w:val="20"/>
        </w:rPr>
        <w:t>(один-два</w:t>
      </w:r>
      <w:r w:rsidRPr="00005DA0">
        <w:rPr>
          <w:color w:val="000000"/>
          <w:spacing w:val="17"/>
          <w:w w:val="110"/>
          <w:sz w:val="20"/>
          <w:szCs w:val="20"/>
        </w:rPr>
        <w:t xml:space="preserve"> </w:t>
      </w:r>
      <w:r w:rsidRPr="00005DA0">
        <w:rPr>
          <w:color w:val="000000"/>
          <w:w w:val="110"/>
          <w:sz w:val="20"/>
          <w:szCs w:val="20"/>
        </w:rPr>
        <w:t>по</w:t>
      </w:r>
      <w:r w:rsidRPr="00005DA0">
        <w:rPr>
          <w:color w:val="000000"/>
          <w:spacing w:val="17"/>
          <w:w w:val="110"/>
          <w:sz w:val="20"/>
          <w:szCs w:val="20"/>
        </w:rPr>
        <w:t xml:space="preserve"> </w:t>
      </w:r>
      <w:r w:rsidRPr="00005DA0">
        <w:rPr>
          <w:color w:val="000000"/>
          <w:w w:val="110"/>
          <w:sz w:val="20"/>
          <w:szCs w:val="20"/>
        </w:rPr>
        <w:t>выбору).</w:t>
      </w:r>
      <w:r w:rsidRPr="00005DA0">
        <w:rPr>
          <w:color w:val="000000"/>
          <w:spacing w:val="16"/>
          <w:w w:val="110"/>
          <w:sz w:val="20"/>
          <w:szCs w:val="20"/>
        </w:rPr>
        <w:t xml:space="preserve"> </w:t>
      </w:r>
      <w:r w:rsidRPr="007342F1">
        <w:rPr>
          <w:color w:val="000000"/>
          <w:w w:val="110"/>
          <w:sz w:val="20"/>
          <w:szCs w:val="20"/>
        </w:rPr>
        <w:t>Например,</w:t>
      </w:r>
      <w:r w:rsidRPr="007342F1">
        <w:rPr>
          <w:color w:val="000000"/>
          <w:spacing w:val="17"/>
          <w:w w:val="110"/>
          <w:sz w:val="20"/>
          <w:szCs w:val="20"/>
        </w:rPr>
        <w:t xml:space="preserve"> </w:t>
      </w:r>
      <w:r w:rsidRPr="007342F1">
        <w:rPr>
          <w:color w:val="000000"/>
          <w:w w:val="110"/>
          <w:sz w:val="20"/>
          <w:szCs w:val="20"/>
        </w:rPr>
        <w:t>№</w:t>
      </w:r>
      <w:r w:rsidRPr="007342F1">
        <w:rPr>
          <w:color w:val="000000"/>
          <w:spacing w:val="17"/>
          <w:w w:val="110"/>
          <w:sz w:val="20"/>
          <w:szCs w:val="20"/>
        </w:rPr>
        <w:t xml:space="preserve"> </w:t>
      </w:r>
      <w:r w:rsidRPr="007342F1">
        <w:rPr>
          <w:color w:val="000000"/>
          <w:w w:val="110"/>
          <w:sz w:val="20"/>
          <w:szCs w:val="20"/>
        </w:rPr>
        <w:t>66</w:t>
      </w:r>
      <w:r w:rsidR="007342F1" w:rsidRPr="007342F1">
        <w:rPr>
          <w:color w:val="000000"/>
          <w:w w:val="110"/>
          <w:sz w:val="20"/>
          <w:szCs w:val="20"/>
        </w:rPr>
        <w:t xml:space="preserve"> </w:t>
      </w:r>
      <w:r w:rsidRPr="007342F1">
        <w:rPr>
          <w:color w:val="000000"/>
          <w:w w:val="115"/>
          <w:sz w:val="20"/>
          <w:szCs w:val="20"/>
        </w:rPr>
        <w:t>«Измучась всем, я умереть хочу…», № 130 «Её глаза на звёзды</w:t>
      </w:r>
      <w:r w:rsidRPr="007342F1">
        <w:rPr>
          <w:color w:val="000000"/>
          <w:spacing w:val="1"/>
          <w:w w:val="115"/>
          <w:sz w:val="20"/>
          <w:szCs w:val="20"/>
        </w:rPr>
        <w:t xml:space="preserve"> </w:t>
      </w:r>
      <w:r w:rsidRPr="007342F1">
        <w:rPr>
          <w:color w:val="000000"/>
          <w:w w:val="115"/>
          <w:sz w:val="20"/>
          <w:szCs w:val="20"/>
        </w:rPr>
        <w:t>не похожи…» и др. Трагедия «Ромео и Джульетта» (фрагменты</w:t>
      </w:r>
      <w:r w:rsidRPr="007342F1">
        <w:rPr>
          <w:color w:val="000000"/>
          <w:spacing w:val="1"/>
          <w:w w:val="115"/>
          <w:sz w:val="20"/>
          <w:szCs w:val="20"/>
        </w:rPr>
        <w:t xml:space="preserve"> </w:t>
      </w:r>
      <w:r w:rsidRPr="007342F1">
        <w:rPr>
          <w:color w:val="000000"/>
          <w:w w:val="120"/>
          <w:sz w:val="20"/>
          <w:szCs w:val="20"/>
        </w:rPr>
        <w:t>по</w:t>
      </w:r>
      <w:r w:rsidRPr="007342F1">
        <w:rPr>
          <w:color w:val="000000"/>
          <w:spacing w:val="-13"/>
          <w:w w:val="120"/>
          <w:sz w:val="20"/>
          <w:szCs w:val="20"/>
        </w:rPr>
        <w:t xml:space="preserve"> </w:t>
      </w:r>
      <w:r w:rsidRPr="007342F1">
        <w:rPr>
          <w:color w:val="000000"/>
          <w:w w:val="120"/>
          <w:sz w:val="20"/>
          <w:szCs w:val="20"/>
        </w:rPr>
        <w:t>выбору).</w:t>
      </w:r>
    </w:p>
    <w:p w14:paraId="6C307F75" w14:textId="77777777" w:rsidR="005B2FBF" w:rsidRPr="00005DA0" w:rsidRDefault="00005DA0" w:rsidP="00005DA0">
      <w:pPr>
        <w:pStyle w:val="a5"/>
        <w:ind w:firstLine="567"/>
        <w:jc w:val="both"/>
        <w:rPr>
          <w:color w:val="000000"/>
        </w:rPr>
      </w:pPr>
      <w:r w:rsidRPr="00005DA0">
        <w:rPr>
          <w:b/>
          <w:color w:val="000000"/>
          <w:w w:val="110"/>
        </w:rPr>
        <w:t xml:space="preserve">Ж.-Б. Мольер. </w:t>
      </w:r>
      <w:r w:rsidRPr="00005DA0">
        <w:rPr>
          <w:color w:val="000000"/>
          <w:w w:val="110"/>
        </w:rPr>
        <w:t>Комедия «</w:t>
      </w:r>
      <w:r w:rsidR="007342F1">
        <w:rPr>
          <w:color w:val="000000"/>
          <w:w w:val="110"/>
        </w:rPr>
        <w:t>Мещанин во дворянстве» (фрагмен</w:t>
      </w:r>
      <w:r w:rsidRPr="00005DA0">
        <w:rPr>
          <w:color w:val="000000"/>
          <w:w w:val="110"/>
        </w:rPr>
        <w:t>ты</w:t>
      </w:r>
      <w:r w:rsidRPr="00005DA0">
        <w:rPr>
          <w:color w:val="000000"/>
          <w:spacing w:val="-7"/>
          <w:w w:val="110"/>
        </w:rPr>
        <w:t xml:space="preserve"> </w:t>
      </w:r>
      <w:r w:rsidRPr="00005DA0">
        <w:rPr>
          <w:color w:val="000000"/>
          <w:w w:val="110"/>
        </w:rPr>
        <w:t>по</w:t>
      </w:r>
      <w:r w:rsidRPr="00005DA0">
        <w:rPr>
          <w:color w:val="000000"/>
          <w:spacing w:val="-6"/>
          <w:w w:val="110"/>
        </w:rPr>
        <w:t xml:space="preserve"> </w:t>
      </w:r>
      <w:r w:rsidRPr="00005DA0">
        <w:rPr>
          <w:color w:val="000000"/>
          <w:w w:val="110"/>
        </w:rPr>
        <w:t>выбору).</w:t>
      </w:r>
    </w:p>
    <w:p w14:paraId="1B9695D4" w14:textId="77777777" w:rsidR="005B2FBF" w:rsidRPr="00005DA0" w:rsidRDefault="005B2FBF" w:rsidP="00005DA0">
      <w:pPr>
        <w:pStyle w:val="a5"/>
        <w:ind w:firstLine="567"/>
        <w:jc w:val="both"/>
        <w:rPr>
          <w:color w:val="000000"/>
        </w:rPr>
      </w:pPr>
    </w:p>
    <w:p w14:paraId="47C943C1" w14:textId="77777777" w:rsidR="00720E09" w:rsidRDefault="00720E09">
      <w:pPr>
        <w:rPr>
          <w:rFonts w:eastAsia="Trebuchet MS"/>
          <w:b/>
          <w:sz w:val="20"/>
        </w:rPr>
      </w:pPr>
      <w:bookmarkStart w:id="8" w:name="_Toc106276908"/>
      <w:r>
        <w:rPr>
          <w:b/>
          <w:sz w:val="20"/>
        </w:rPr>
        <w:br w:type="page"/>
      </w:r>
    </w:p>
    <w:p w14:paraId="7AFEB643" w14:textId="2331C7C3" w:rsidR="005B2FBF" w:rsidRPr="005A0E17" w:rsidRDefault="00005DA0" w:rsidP="005A0E17">
      <w:pPr>
        <w:pStyle w:val="31"/>
        <w:jc w:val="center"/>
        <w:rPr>
          <w:rFonts w:ascii="Times New Roman" w:hAnsi="Times New Roman" w:cs="Times New Roman"/>
          <w:b/>
          <w:sz w:val="20"/>
        </w:rPr>
      </w:pPr>
      <w:r w:rsidRPr="005A0E17">
        <w:rPr>
          <w:rFonts w:ascii="Times New Roman" w:hAnsi="Times New Roman" w:cs="Times New Roman"/>
          <w:b/>
          <w:sz w:val="20"/>
        </w:rPr>
        <w:lastRenderedPageBreak/>
        <w:t>9 КЛАСС</w:t>
      </w:r>
      <w:bookmarkEnd w:id="8"/>
    </w:p>
    <w:p w14:paraId="18A316C9" w14:textId="77777777" w:rsidR="005B2FBF" w:rsidRPr="007342F1" w:rsidRDefault="00005DA0" w:rsidP="007342F1">
      <w:pPr>
        <w:ind w:firstLine="567"/>
        <w:rPr>
          <w:b/>
          <w:color w:val="000000"/>
          <w:sz w:val="20"/>
        </w:rPr>
      </w:pPr>
      <w:r w:rsidRPr="007342F1">
        <w:rPr>
          <w:b/>
          <w:color w:val="000000"/>
          <w:sz w:val="20"/>
        </w:rPr>
        <w:t>Древнерусская литература</w:t>
      </w:r>
    </w:p>
    <w:p w14:paraId="43ADECF8" w14:textId="77777777" w:rsidR="007342F1" w:rsidRDefault="00005DA0" w:rsidP="007342F1">
      <w:pPr>
        <w:pStyle w:val="a5"/>
        <w:ind w:firstLine="567"/>
        <w:jc w:val="both"/>
        <w:rPr>
          <w:color w:val="000000"/>
          <w:w w:val="115"/>
        </w:rPr>
      </w:pPr>
      <w:r w:rsidRPr="00005DA0">
        <w:rPr>
          <w:color w:val="000000"/>
          <w:w w:val="115"/>
        </w:rPr>
        <w:t>«Слово</w:t>
      </w:r>
      <w:r w:rsidRPr="00005DA0">
        <w:rPr>
          <w:color w:val="000000"/>
          <w:spacing w:val="-8"/>
          <w:w w:val="115"/>
        </w:rPr>
        <w:t xml:space="preserve"> </w:t>
      </w:r>
      <w:r w:rsidRPr="00005DA0">
        <w:rPr>
          <w:color w:val="000000"/>
          <w:w w:val="115"/>
        </w:rPr>
        <w:t>о</w:t>
      </w:r>
      <w:r w:rsidRPr="00005DA0">
        <w:rPr>
          <w:color w:val="000000"/>
          <w:spacing w:val="-8"/>
          <w:w w:val="115"/>
        </w:rPr>
        <w:t xml:space="preserve"> </w:t>
      </w:r>
      <w:r w:rsidRPr="00005DA0">
        <w:rPr>
          <w:color w:val="000000"/>
          <w:w w:val="115"/>
        </w:rPr>
        <w:t>полку</w:t>
      </w:r>
      <w:r w:rsidRPr="00005DA0">
        <w:rPr>
          <w:color w:val="000000"/>
          <w:spacing w:val="-8"/>
          <w:w w:val="115"/>
        </w:rPr>
        <w:t xml:space="preserve"> </w:t>
      </w:r>
      <w:r w:rsidRPr="00005DA0">
        <w:rPr>
          <w:color w:val="000000"/>
          <w:w w:val="115"/>
        </w:rPr>
        <w:t>Игореве».</w:t>
      </w:r>
    </w:p>
    <w:p w14:paraId="0268B8AB" w14:textId="77777777" w:rsidR="005B2FBF" w:rsidRPr="007342F1" w:rsidRDefault="00005DA0" w:rsidP="007342F1">
      <w:pPr>
        <w:pStyle w:val="a5"/>
        <w:ind w:firstLine="567"/>
        <w:jc w:val="both"/>
        <w:rPr>
          <w:color w:val="000000"/>
        </w:rPr>
      </w:pPr>
      <w:r w:rsidRPr="007342F1">
        <w:rPr>
          <w:b/>
          <w:color w:val="000000"/>
        </w:rPr>
        <w:t>Литература XVIII века</w:t>
      </w:r>
    </w:p>
    <w:p w14:paraId="0681320B" w14:textId="77777777" w:rsidR="005B2FBF" w:rsidRPr="00005DA0" w:rsidRDefault="00005DA0" w:rsidP="00005DA0">
      <w:pPr>
        <w:pStyle w:val="a5"/>
        <w:ind w:firstLine="567"/>
        <w:jc w:val="both"/>
        <w:rPr>
          <w:color w:val="000000"/>
        </w:rPr>
      </w:pPr>
      <w:r w:rsidRPr="00005DA0">
        <w:rPr>
          <w:b/>
          <w:color w:val="000000"/>
          <w:w w:val="105"/>
        </w:rPr>
        <w:t xml:space="preserve">М. В. Ломоносов. </w:t>
      </w:r>
      <w:r w:rsidRPr="00005DA0">
        <w:rPr>
          <w:color w:val="000000"/>
          <w:w w:val="105"/>
        </w:rPr>
        <w:t>«Ода на день восшествия на Всероссийский</w:t>
      </w:r>
      <w:r w:rsidRPr="00005DA0">
        <w:rPr>
          <w:color w:val="000000"/>
          <w:spacing w:val="1"/>
          <w:w w:val="105"/>
        </w:rPr>
        <w:t xml:space="preserve"> </w:t>
      </w:r>
      <w:r w:rsidRPr="00005DA0">
        <w:rPr>
          <w:color w:val="000000"/>
          <w:w w:val="110"/>
        </w:rPr>
        <w:t>престол</w:t>
      </w:r>
      <w:r w:rsidRPr="00005DA0">
        <w:rPr>
          <w:color w:val="000000"/>
          <w:spacing w:val="1"/>
          <w:w w:val="110"/>
        </w:rPr>
        <w:t xml:space="preserve"> </w:t>
      </w:r>
      <w:r w:rsidRPr="00005DA0">
        <w:rPr>
          <w:color w:val="000000"/>
          <w:w w:val="110"/>
        </w:rPr>
        <w:t>Ея</w:t>
      </w:r>
      <w:r w:rsidRPr="00005DA0">
        <w:rPr>
          <w:color w:val="000000"/>
          <w:spacing w:val="1"/>
          <w:w w:val="110"/>
        </w:rPr>
        <w:t xml:space="preserve"> </w:t>
      </w:r>
      <w:r w:rsidRPr="00005DA0">
        <w:rPr>
          <w:color w:val="000000"/>
          <w:w w:val="110"/>
        </w:rPr>
        <w:t>Величества</w:t>
      </w:r>
      <w:r w:rsidRPr="00005DA0">
        <w:rPr>
          <w:color w:val="000000"/>
          <w:spacing w:val="1"/>
          <w:w w:val="110"/>
        </w:rPr>
        <w:t xml:space="preserve"> </w:t>
      </w:r>
      <w:r w:rsidRPr="00005DA0">
        <w:rPr>
          <w:color w:val="000000"/>
          <w:w w:val="110"/>
        </w:rPr>
        <w:t>Государыни</w:t>
      </w:r>
      <w:r w:rsidRPr="00005DA0">
        <w:rPr>
          <w:color w:val="000000"/>
          <w:spacing w:val="1"/>
          <w:w w:val="110"/>
        </w:rPr>
        <w:t xml:space="preserve"> </w:t>
      </w:r>
      <w:r w:rsidRPr="00005DA0">
        <w:rPr>
          <w:color w:val="000000"/>
          <w:w w:val="110"/>
        </w:rPr>
        <w:t>Императрицы</w:t>
      </w:r>
      <w:r w:rsidRPr="00005DA0">
        <w:rPr>
          <w:color w:val="000000"/>
          <w:spacing w:val="1"/>
          <w:w w:val="110"/>
        </w:rPr>
        <w:t xml:space="preserve"> </w:t>
      </w:r>
      <w:r w:rsidRPr="00005DA0">
        <w:rPr>
          <w:color w:val="000000"/>
          <w:w w:val="110"/>
        </w:rPr>
        <w:t>Елисаветы</w:t>
      </w:r>
      <w:r w:rsidRPr="00005DA0">
        <w:rPr>
          <w:color w:val="000000"/>
          <w:spacing w:val="-52"/>
          <w:w w:val="110"/>
        </w:rPr>
        <w:t xml:space="preserve"> </w:t>
      </w:r>
      <w:r w:rsidRPr="00005DA0">
        <w:rPr>
          <w:color w:val="000000"/>
          <w:w w:val="110"/>
        </w:rPr>
        <w:t>Петровны</w:t>
      </w:r>
      <w:r w:rsidRPr="00005DA0">
        <w:rPr>
          <w:color w:val="000000"/>
          <w:spacing w:val="8"/>
          <w:w w:val="110"/>
        </w:rPr>
        <w:t xml:space="preserve"> </w:t>
      </w:r>
      <w:r w:rsidRPr="00005DA0">
        <w:rPr>
          <w:color w:val="000000"/>
          <w:w w:val="110"/>
        </w:rPr>
        <w:t>1747</w:t>
      </w:r>
      <w:r w:rsidRPr="00005DA0">
        <w:rPr>
          <w:color w:val="000000"/>
          <w:spacing w:val="9"/>
          <w:w w:val="110"/>
        </w:rPr>
        <w:t xml:space="preserve"> </w:t>
      </w:r>
      <w:r w:rsidRPr="00005DA0">
        <w:rPr>
          <w:color w:val="000000"/>
          <w:w w:val="110"/>
        </w:rPr>
        <w:t>года»</w:t>
      </w:r>
      <w:r w:rsidRPr="00005DA0">
        <w:rPr>
          <w:color w:val="000000"/>
          <w:spacing w:val="8"/>
          <w:w w:val="110"/>
        </w:rPr>
        <w:t xml:space="preserve"> </w:t>
      </w:r>
      <w:r w:rsidRPr="00005DA0">
        <w:rPr>
          <w:color w:val="000000"/>
          <w:w w:val="110"/>
        </w:rPr>
        <w:t>и</w:t>
      </w:r>
      <w:r w:rsidRPr="00005DA0">
        <w:rPr>
          <w:color w:val="000000"/>
          <w:spacing w:val="9"/>
          <w:w w:val="110"/>
        </w:rPr>
        <w:t xml:space="preserve"> </w:t>
      </w:r>
      <w:r w:rsidRPr="00005DA0">
        <w:rPr>
          <w:color w:val="000000"/>
          <w:w w:val="110"/>
        </w:rPr>
        <w:t>другие</w:t>
      </w:r>
      <w:r w:rsidRPr="00005DA0">
        <w:rPr>
          <w:color w:val="000000"/>
          <w:spacing w:val="9"/>
          <w:w w:val="110"/>
        </w:rPr>
        <w:t xml:space="preserve"> </w:t>
      </w:r>
      <w:r w:rsidRPr="00005DA0">
        <w:rPr>
          <w:color w:val="000000"/>
          <w:w w:val="110"/>
        </w:rPr>
        <w:t>стихотворения</w:t>
      </w:r>
      <w:r w:rsidRPr="00005DA0">
        <w:rPr>
          <w:color w:val="000000"/>
          <w:spacing w:val="8"/>
          <w:w w:val="110"/>
        </w:rPr>
        <w:t xml:space="preserve"> </w:t>
      </w:r>
      <w:r w:rsidRPr="00005DA0">
        <w:rPr>
          <w:color w:val="000000"/>
          <w:w w:val="110"/>
        </w:rPr>
        <w:t>(по</w:t>
      </w:r>
      <w:r w:rsidRPr="00005DA0">
        <w:rPr>
          <w:color w:val="000000"/>
          <w:spacing w:val="9"/>
          <w:w w:val="110"/>
        </w:rPr>
        <w:t xml:space="preserve"> </w:t>
      </w:r>
      <w:r w:rsidRPr="00005DA0">
        <w:rPr>
          <w:color w:val="000000"/>
          <w:w w:val="110"/>
        </w:rPr>
        <w:t>выбору).</w:t>
      </w:r>
    </w:p>
    <w:p w14:paraId="25699323" w14:textId="77777777" w:rsidR="005B2FBF" w:rsidRPr="007342F1" w:rsidRDefault="00005DA0" w:rsidP="007342F1">
      <w:pPr>
        <w:ind w:firstLine="567"/>
        <w:jc w:val="both"/>
        <w:rPr>
          <w:color w:val="000000"/>
          <w:sz w:val="20"/>
          <w:szCs w:val="20"/>
        </w:rPr>
      </w:pPr>
      <w:r w:rsidRPr="00005DA0">
        <w:rPr>
          <w:b/>
          <w:color w:val="000000"/>
          <w:w w:val="110"/>
          <w:sz w:val="20"/>
          <w:szCs w:val="20"/>
        </w:rPr>
        <w:t>Г.</w:t>
      </w:r>
      <w:r w:rsidRPr="00005DA0">
        <w:rPr>
          <w:b/>
          <w:color w:val="000000"/>
          <w:spacing w:val="16"/>
          <w:w w:val="110"/>
          <w:sz w:val="20"/>
          <w:szCs w:val="20"/>
        </w:rPr>
        <w:t xml:space="preserve"> </w:t>
      </w:r>
      <w:r w:rsidRPr="00005DA0">
        <w:rPr>
          <w:b/>
          <w:color w:val="000000"/>
          <w:w w:val="110"/>
          <w:sz w:val="20"/>
          <w:szCs w:val="20"/>
        </w:rPr>
        <w:t>Р.</w:t>
      </w:r>
      <w:r w:rsidRPr="00005DA0">
        <w:rPr>
          <w:b/>
          <w:color w:val="000000"/>
          <w:spacing w:val="16"/>
          <w:w w:val="110"/>
          <w:sz w:val="20"/>
          <w:szCs w:val="20"/>
        </w:rPr>
        <w:t xml:space="preserve"> </w:t>
      </w:r>
      <w:r w:rsidRPr="007342F1">
        <w:rPr>
          <w:b/>
          <w:color w:val="000000"/>
          <w:w w:val="110"/>
          <w:sz w:val="20"/>
          <w:szCs w:val="20"/>
        </w:rPr>
        <w:t>Державин.</w:t>
      </w:r>
      <w:r w:rsidRPr="007342F1">
        <w:rPr>
          <w:b/>
          <w:color w:val="000000"/>
          <w:spacing w:val="17"/>
          <w:w w:val="110"/>
          <w:sz w:val="20"/>
          <w:szCs w:val="20"/>
        </w:rPr>
        <w:t xml:space="preserve"> </w:t>
      </w:r>
      <w:r w:rsidRPr="007342F1">
        <w:rPr>
          <w:color w:val="000000"/>
          <w:w w:val="110"/>
          <w:sz w:val="20"/>
          <w:szCs w:val="20"/>
        </w:rPr>
        <w:t>Стихотворения</w:t>
      </w:r>
      <w:r w:rsidRPr="007342F1">
        <w:rPr>
          <w:color w:val="000000"/>
          <w:spacing w:val="18"/>
          <w:w w:val="110"/>
          <w:sz w:val="20"/>
          <w:szCs w:val="20"/>
        </w:rPr>
        <w:t xml:space="preserve"> </w:t>
      </w:r>
      <w:r w:rsidRPr="007342F1">
        <w:rPr>
          <w:color w:val="000000"/>
          <w:w w:val="110"/>
          <w:sz w:val="20"/>
          <w:szCs w:val="20"/>
        </w:rPr>
        <w:t>(два</w:t>
      </w:r>
      <w:r w:rsidRPr="007342F1">
        <w:rPr>
          <w:color w:val="000000"/>
          <w:spacing w:val="17"/>
          <w:w w:val="110"/>
          <w:sz w:val="20"/>
          <w:szCs w:val="20"/>
        </w:rPr>
        <w:t xml:space="preserve"> </w:t>
      </w:r>
      <w:r w:rsidRPr="007342F1">
        <w:rPr>
          <w:color w:val="000000"/>
          <w:w w:val="110"/>
          <w:sz w:val="20"/>
          <w:szCs w:val="20"/>
        </w:rPr>
        <w:t>по</w:t>
      </w:r>
      <w:r w:rsidRPr="007342F1">
        <w:rPr>
          <w:color w:val="000000"/>
          <w:spacing w:val="18"/>
          <w:w w:val="110"/>
          <w:sz w:val="20"/>
          <w:szCs w:val="20"/>
        </w:rPr>
        <w:t xml:space="preserve"> </w:t>
      </w:r>
      <w:r w:rsidRPr="007342F1">
        <w:rPr>
          <w:color w:val="000000"/>
          <w:w w:val="110"/>
          <w:sz w:val="20"/>
          <w:szCs w:val="20"/>
        </w:rPr>
        <w:t>выбору).</w:t>
      </w:r>
      <w:r w:rsidRPr="007342F1">
        <w:rPr>
          <w:color w:val="000000"/>
          <w:spacing w:val="18"/>
          <w:w w:val="110"/>
          <w:sz w:val="20"/>
          <w:szCs w:val="20"/>
        </w:rPr>
        <w:t xml:space="preserve"> </w:t>
      </w:r>
      <w:r w:rsidRPr="007342F1">
        <w:rPr>
          <w:color w:val="000000"/>
          <w:w w:val="110"/>
          <w:sz w:val="20"/>
          <w:szCs w:val="20"/>
        </w:rPr>
        <w:t>Например,</w:t>
      </w:r>
      <w:r w:rsidR="007342F1" w:rsidRPr="007342F1">
        <w:rPr>
          <w:color w:val="000000"/>
          <w:w w:val="110"/>
          <w:sz w:val="20"/>
          <w:szCs w:val="20"/>
        </w:rPr>
        <w:t xml:space="preserve"> </w:t>
      </w:r>
      <w:r w:rsidRPr="007342F1">
        <w:rPr>
          <w:color w:val="000000"/>
          <w:w w:val="120"/>
          <w:sz w:val="20"/>
          <w:szCs w:val="20"/>
        </w:rPr>
        <w:t>«Властителям</w:t>
      </w:r>
      <w:r w:rsidRPr="007342F1">
        <w:rPr>
          <w:color w:val="000000"/>
          <w:spacing w:val="-14"/>
          <w:w w:val="120"/>
          <w:sz w:val="20"/>
          <w:szCs w:val="20"/>
        </w:rPr>
        <w:t xml:space="preserve"> </w:t>
      </w:r>
      <w:r w:rsidRPr="007342F1">
        <w:rPr>
          <w:color w:val="000000"/>
          <w:w w:val="120"/>
          <w:sz w:val="20"/>
          <w:szCs w:val="20"/>
        </w:rPr>
        <w:t>и</w:t>
      </w:r>
      <w:r w:rsidRPr="007342F1">
        <w:rPr>
          <w:color w:val="000000"/>
          <w:spacing w:val="-13"/>
          <w:w w:val="120"/>
          <w:sz w:val="20"/>
          <w:szCs w:val="20"/>
        </w:rPr>
        <w:t xml:space="preserve"> </w:t>
      </w:r>
      <w:r w:rsidRPr="007342F1">
        <w:rPr>
          <w:color w:val="000000"/>
          <w:w w:val="120"/>
          <w:sz w:val="20"/>
          <w:szCs w:val="20"/>
        </w:rPr>
        <w:t>судиям»,</w:t>
      </w:r>
      <w:r w:rsidRPr="007342F1">
        <w:rPr>
          <w:color w:val="000000"/>
          <w:spacing w:val="-13"/>
          <w:w w:val="120"/>
          <w:sz w:val="20"/>
          <w:szCs w:val="20"/>
        </w:rPr>
        <w:t xml:space="preserve"> </w:t>
      </w:r>
      <w:r w:rsidRPr="007342F1">
        <w:rPr>
          <w:color w:val="000000"/>
          <w:w w:val="120"/>
          <w:sz w:val="20"/>
          <w:szCs w:val="20"/>
        </w:rPr>
        <w:t>«Памятник»</w:t>
      </w:r>
      <w:r w:rsidRPr="007342F1">
        <w:rPr>
          <w:color w:val="000000"/>
          <w:spacing w:val="-13"/>
          <w:w w:val="120"/>
          <w:sz w:val="20"/>
          <w:szCs w:val="20"/>
        </w:rPr>
        <w:t xml:space="preserve"> </w:t>
      </w:r>
      <w:r w:rsidRPr="007342F1">
        <w:rPr>
          <w:color w:val="000000"/>
          <w:w w:val="120"/>
          <w:sz w:val="20"/>
          <w:szCs w:val="20"/>
        </w:rPr>
        <w:t>и</w:t>
      </w:r>
      <w:r w:rsidRPr="007342F1">
        <w:rPr>
          <w:color w:val="000000"/>
          <w:spacing w:val="-14"/>
          <w:w w:val="120"/>
          <w:sz w:val="20"/>
          <w:szCs w:val="20"/>
        </w:rPr>
        <w:t xml:space="preserve"> </w:t>
      </w:r>
      <w:r w:rsidRPr="007342F1">
        <w:rPr>
          <w:color w:val="000000"/>
          <w:w w:val="120"/>
          <w:sz w:val="20"/>
          <w:szCs w:val="20"/>
        </w:rPr>
        <w:t>др.</w:t>
      </w:r>
    </w:p>
    <w:p w14:paraId="5E3E6698" w14:textId="77777777" w:rsidR="007342F1" w:rsidRDefault="00005DA0" w:rsidP="007342F1">
      <w:pPr>
        <w:ind w:firstLine="567"/>
        <w:jc w:val="both"/>
        <w:rPr>
          <w:color w:val="000000"/>
          <w:sz w:val="20"/>
          <w:szCs w:val="20"/>
        </w:rPr>
      </w:pPr>
      <w:r w:rsidRPr="007342F1">
        <w:rPr>
          <w:b/>
          <w:color w:val="000000"/>
          <w:w w:val="105"/>
          <w:sz w:val="20"/>
          <w:szCs w:val="20"/>
        </w:rPr>
        <w:t>Н.</w:t>
      </w:r>
      <w:r w:rsidRPr="007342F1">
        <w:rPr>
          <w:b/>
          <w:color w:val="000000"/>
          <w:spacing w:val="6"/>
          <w:w w:val="105"/>
          <w:sz w:val="20"/>
          <w:szCs w:val="20"/>
        </w:rPr>
        <w:t xml:space="preserve"> </w:t>
      </w:r>
      <w:r w:rsidRPr="007342F1">
        <w:rPr>
          <w:b/>
          <w:color w:val="000000"/>
          <w:w w:val="105"/>
          <w:sz w:val="20"/>
          <w:szCs w:val="20"/>
        </w:rPr>
        <w:t>М.</w:t>
      </w:r>
      <w:r w:rsidRPr="007342F1">
        <w:rPr>
          <w:b/>
          <w:color w:val="000000"/>
          <w:spacing w:val="6"/>
          <w:w w:val="105"/>
          <w:sz w:val="20"/>
          <w:szCs w:val="20"/>
        </w:rPr>
        <w:t xml:space="preserve"> </w:t>
      </w:r>
      <w:r w:rsidRPr="007342F1">
        <w:rPr>
          <w:b/>
          <w:color w:val="000000"/>
          <w:w w:val="105"/>
          <w:sz w:val="20"/>
          <w:szCs w:val="20"/>
        </w:rPr>
        <w:t>Карамзин.</w:t>
      </w:r>
      <w:r w:rsidRPr="007342F1">
        <w:rPr>
          <w:b/>
          <w:color w:val="000000"/>
          <w:spacing w:val="6"/>
          <w:w w:val="105"/>
          <w:sz w:val="20"/>
          <w:szCs w:val="20"/>
        </w:rPr>
        <w:t xml:space="preserve"> </w:t>
      </w:r>
      <w:r w:rsidRPr="007342F1">
        <w:rPr>
          <w:color w:val="000000"/>
          <w:w w:val="105"/>
          <w:sz w:val="20"/>
          <w:szCs w:val="20"/>
        </w:rPr>
        <w:t>Повесть</w:t>
      </w:r>
      <w:r w:rsidRPr="007342F1">
        <w:rPr>
          <w:color w:val="000000"/>
          <w:spacing w:val="8"/>
          <w:w w:val="105"/>
          <w:sz w:val="20"/>
          <w:szCs w:val="20"/>
        </w:rPr>
        <w:t xml:space="preserve"> </w:t>
      </w:r>
      <w:r w:rsidRPr="007342F1">
        <w:rPr>
          <w:color w:val="000000"/>
          <w:w w:val="105"/>
          <w:sz w:val="20"/>
          <w:szCs w:val="20"/>
        </w:rPr>
        <w:t>«Бедная</w:t>
      </w:r>
      <w:r w:rsidRPr="007342F1">
        <w:rPr>
          <w:color w:val="000000"/>
          <w:spacing w:val="7"/>
          <w:w w:val="105"/>
          <w:sz w:val="20"/>
          <w:szCs w:val="20"/>
        </w:rPr>
        <w:t xml:space="preserve"> </w:t>
      </w:r>
      <w:r w:rsidRPr="007342F1">
        <w:rPr>
          <w:color w:val="000000"/>
          <w:w w:val="105"/>
          <w:sz w:val="20"/>
          <w:szCs w:val="20"/>
        </w:rPr>
        <w:t>Лиза».</w:t>
      </w:r>
    </w:p>
    <w:p w14:paraId="1AF2AB5A" w14:textId="77777777" w:rsidR="005B2FBF" w:rsidRPr="007342F1" w:rsidRDefault="00005DA0" w:rsidP="007342F1">
      <w:pPr>
        <w:ind w:firstLine="567"/>
        <w:jc w:val="both"/>
        <w:rPr>
          <w:color w:val="000000"/>
          <w:sz w:val="20"/>
          <w:szCs w:val="20"/>
        </w:rPr>
      </w:pPr>
      <w:r w:rsidRPr="007342F1">
        <w:rPr>
          <w:b/>
          <w:color w:val="000000"/>
          <w:sz w:val="20"/>
        </w:rPr>
        <w:t>Литература первой половины XIX века</w:t>
      </w:r>
    </w:p>
    <w:p w14:paraId="6AA45A7C" w14:textId="77777777" w:rsidR="005B2FBF" w:rsidRPr="00005DA0" w:rsidRDefault="00005DA0" w:rsidP="00005DA0">
      <w:pPr>
        <w:pStyle w:val="a5"/>
        <w:ind w:firstLine="567"/>
        <w:jc w:val="both"/>
        <w:rPr>
          <w:color w:val="000000"/>
        </w:rPr>
      </w:pPr>
      <w:r w:rsidRPr="00005DA0">
        <w:rPr>
          <w:b/>
          <w:color w:val="000000"/>
          <w:w w:val="110"/>
        </w:rPr>
        <w:t xml:space="preserve">В. А. Жуковский. </w:t>
      </w:r>
      <w:r w:rsidRPr="00005DA0">
        <w:rPr>
          <w:color w:val="000000"/>
          <w:w w:val="110"/>
        </w:rPr>
        <w:t xml:space="preserve">Баллады, </w:t>
      </w:r>
      <w:r w:rsidR="007342F1">
        <w:rPr>
          <w:color w:val="000000"/>
          <w:w w:val="110"/>
        </w:rPr>
        <w:t>элегии (одна-две по выбору). На</w:t>
      </w:r>
      <w:r w:rsidRPr="00005DA0">
        <w:rPr>
          <w:color w:val="000000"/>
          <w:w w:val="115"/>
        </w:rPr>
        <w:t>пример,</w:t>
      </w:r>
      <w:r w:rsidRPr="00005DA0">
        <w:rPr>
          <w:color w:val="000000"/>
          <w:spacing w:val="-7"/>
          <w:w w:val="115"/>
        </w:rPr>
        <w:t xml:space="preserve"> </w:t>
      </w:r>
      <w:r w:rsidRPr="00005DA0">
        <w:rPr>
          <w:color w:val="000000"/>
          <w:w w:val="115"/>
        </w:rPr>
        <w:t>«Светлана»,</w:t>
      </w:r>
      <w:r w:rsidRPr="00005DA0">
        <w:rPr>
          <w:color w:val="000000"/>
          <w:spacing w:val="-6"/>
          <w:w w:val="115"/>
        </w:rPr>
        <w:t xml:space="preserve"> </w:t>
      </w:r>
      <w:r w:rsidRPr="00005DA0">
        <w:rPr>
          <w:color w:val="000000"/>
          <w:w w:val="115"/>
        </w:rPr>
        <w:t>«Невыразимое»,</w:t>
      </w:r>
      <w:r w:rsidRPr="00005DA0">
        <w:rPr>
          <w:color w:val="000000"/>
          <w:spacing w:val="-6"/>
          <w:w w:val="115"/>
        </w:rPr>
        <w:t xml:space="preserve"> </w:t>
      </w:r>
      <w:r w:rsidRPr="00005DA0">
        <w:rPr>
          <w:color w:val="000000"/>
          <w:w w:val="115"/>
        </w:rPr>
        <w:t>«Море»</w:t>
      </w:r>
      <w:r w:rsidRPr="00005DA0">
        <w:rPr>
          <w:color w:val="000000"/>
          <w:spacing w:val="-6"/>
          <w:w w:val="115"/>
        </w:rPr>
        <w:t xml:space="preserve"> </w:t>
      </w:r>
      <w:r w:rsidRPr="00005DA0">
        <w:rPr>
          <w:color w:val="000000"/>
          <w:w w:val="115"/>
        </w:rPr>
        <w:t>и</w:t>
      </w:r>
      <w:r w:rsidRPr="00005DA0">
        <w:rPr>
          <w:color w:val="000000"/>
          <w:spacing w:val="-6"/>
          <w:w w:val="115"/>
        </w:rPr>
        <w:t xml:space="preserve"> </w:t>
      </w:r>
      <w:r w:rsidRPr="00005DA0">
        <w:rPr>
          <w:color w:val="000000"/>
          <w:w w:val="115"/>
        </w:rPr>
        <w:t>др.</w:t>
      </w:r>
    </w:p>
    <w:p w14:paraId="3E302921" w14:textId="77777777" w:rsidR="005B2FBF" w:rsidRPr="00005DA0" w:rsidRDefault="00005DA0" w:rsidP="00005DA0">
      <w:pPr>
        <w:ind w:firstLine="567"/>
        <w:jc w:val="both"/>
        <w:rPr>
          <w:color w:val="000000"/>
          <w:sz w:val="20"/>
          <w:szCs w:val="20"/>
        </w:rPr>
      </w:pPr>
      <w:r w:rsidRPr="00005DA0">
        <w:rPr>
          <w:b/>
          <w:color w:val="000000"/>
          <w:w w:val="105"/>
          <w:sz w:val="20"/>
          <w:szCs w:val="20"/>
        </w:rPr>
        <w:t>А.</w:t>
      </w:r>
      <w:r w:rsidRPr="00005DA0">
        <w:rPr>
          <w:b/>
          <w:color w:val="000000"/>
          <w:spacing w:val="-5"/>
          <w:w w:val="105"/>
          <w:sz w:val="20"/>
          <w:szCs w:val="20"/>
        </w:rPr>
        <w:t xml:space="preserve"> </w:t>
      </w:r>
      <w:r w:rsidRPr="00005DA0">
        <w:rPr>
          <w:b/>
          <w:color w:val="000000"/>
          <w:w w:val="105"/>
          <w:sz w:val="20"/>
          <w:szCs w:val="20"/>
        </w:rPr>
        <w:t>С.</w:t>
      </w:r>
      <w:r w:rsidRPr="00005DA0">
        <w:rPr>
          <w:b/>
          <w:color w:val="000000"/>
          <w:spacing w:val="-5"/>
          <w:w w:val="105"/>
          <w:sz w:val="20"/>
          <w:szCs w:val="20"/>
        </w:rPr>
        <w:t xml:space="preserve"> </w:t>
      </w:r>
      <w:r w:rsidRPr="00005DA0">
        <w:rPr>
          <w:b/>
          <w:color w:val="000000"/>
          <w:w w:val="105"/>
          <w:sz w:val="20"/>
          <w:szCs w:val="20"/>
        </w:rPr>
        <w:t>Грибоедов.</w:t>
      </w:r>
      <w:r w:rsidRPr="00005DA0">
        <w:rPr>
          <w:b/>
          <w:color w:val="000000"/>
          <w:spacing w:val="-5"/>
          <w:w w:val="105"/>
          <w:sz w:val="20"/>
          <w:szCs w:val="20"/>
        </w:rPr>
        <w:t xml:space="preserve"> </w:t>
      </w:r>
      <w:r w:rsidRPr="00005DA0">
        <w:rPr>
          <w:color w:val="000000"/>
          <w:w w:val="105"/>
          <w:sz w:val="20"/>
          <w:szCs w:val="20"/>
        </w:rPr>
        <w:t>Комедия</w:t>
      </w:r>
      <w:r w:rsidRPr="00005DA0">
        <w:rPr>
          <w:color w:val="000000"/>
          <w:spacing w:val="-4"/>
          <w:w w:val="105"/>
          <w:sz w:val="20"/>
          <w:szCs w:val="20"/>
        </w:rPr>
        <w:t xml:space="preserve"> </w:t>
      </w:r>
      <w:r w:rsidRPr="00005DA0">
        <w:rPr>
          <w:color w:val="000000"/>
          <w:w w:val="105"/>
          <w:sz w:val="20"/>
          <w:szCs w:val="20"/>
        </w:rPr>
        <w:t>«Горе</w:t>
      </w:r>
      <w:r w:rsidRPr="00005DA0">
        <w:rPr>
          <w:color w:val="000000"/>
          <w:spacing w:val="-3"/>
          <w:w w:val="105"/>
          <w:sz w:val="20"/>
          <w:szCs w:val="20"/>
        </w:rPr>
        <w:t xml:space="preserve"> </w:t>
      </w:r>
      <w:r w:rsidRPr="00005DA0">
        <w:rPr>
          <w:color w:val="000000"/>
          <w:w w:val="105"/>
          <w:sz w:val="20"/>
          <w:szCs w:val="20"/>
        </w:rPr>
        <w:t>от</w:t>
      </w:r>
      <w:r w:rsidRPr="00005DA0">
        <w:rPr>
          <w:color w:val="000000"/>
          <w:spacing w:val="-4"/>
          <w:w w:val="105"/>
          <w:sz w:val="20"/>
          <w:szCs w:val="20"/>
        </w:rPr>
        <w:t xml:space="preserve"> </w:t>
      </w:r>
      <w:r w:rsidRPr="00005DA0">
        <w:rPr>
          <w:color w:val="000000"/>
          <w:w w:val="105"/>
          <w:sz w:val="20"/>
          <w:szCs w:val="20"/>
        </w:rPr>
        <w:t>ума».</w:t>
      </w:r>
    </w:p>
    <w:p w14:paraId="58A6A7E9" w14:textId="77777777" w:rsidR="005B2FBF" w:rsidRPr="00005DA0" w:rsidRDefault="00005DA0" w:rsidP="00005DA0">
      <w:pPr>
        <w:pStyle w:val="a5"/>
        <w:ind w:firstLine="567"/>
        <w:jc w:val="both"/>
        <w:rPr>
          <w:color w:val="000000"/>
        </w:rPr>
      </w:pPr>
      <w:r w:rsidRPr="00005DA0">
        <w:rPr>
          <w:b/>
          <w:color w:val="000000"/>
          <w:w w:val="105"/>
        </w:rPr>
        <w:t xml:space="preserve">Поэзия пушкинской эпохи. </w:t>
      </w:r>
      <w:r w:rsidRPr="00005DA0">
        <w:rPr>
          <w:color w:val="000000"/>
          <w:w w:val="105"/>
        </w:rPr>
        <w:t>К. Н. Батюшков, А. А. Дельвиг,</w:t>
      </w:r>
      <w:r w:rsidRPr="00005DA0">
        <w:rPr>
          <w:color w:val="000000"/>
          <w:spacing w:val="1"/>
          <w:w w:val="105"/>
        </w:rPr>
        <w:t xml:space="preserve"> </w:t>
      </w:r>
      <w:r w:rsidRPr="00005DA0">
        <w:rPr>
          <w:color w:val="000000"/>
          <w:w w:val="110"/>
        </w:rPr>
        <w:t>Н.</w:t>
      </w:r>
      <w:r w:rsidRPr="00005DA0">
        <w:rPr>
          <w:color w:val="000000"/>
          <w:spacing w:val="33"/>
          <w:w w:val="110"/>
        </w:rPr>
        <w:t xml:space="preserve"> </w:t>
      </w:r>
      <w:r w:rsidRPr="00005DA0">
        <w:rPr>
          <w:color w:val="000000"/>
          <w:w w:val="110"/>
        </w:rPr>
        <w:t>М.</w:t>
      </w:r>
      <w:r w:rsidRPr="00005DA0">
        <w:rPr>
          <w:color w:val="000000"/>
          <w:spacing w:val="33"/>
          <w:w w:val="110"/>
        </w:rPr>
        <w:t xml:space="preserve"> </w:t>
      </w:r>
      <w:r w:rsidRPr="00005DA0">
        <w:rPr>
          <w:color w:val="000000"/>
          <w:w w:val="110"/>
        </w:rPr>
        <w:t>Языков,</w:t>
      </w:r>
      <w:r w:rsidRPr="00005DA0">
        <w:rPr>
          <w:color w:val="000000"/>
          <w:spacing w:val="34"/>
          <w:w w:val="110"/>
        </w:rPr>
        <w:t xml:space="preserve"> </w:t>
      </w:r>
      <w:r w:rsidRPr="00005DA0">
        <w:rPr>
          <w:color w:val="000000"/>
          <w:w w:val="110"/>
        </w:rPr>
        <w:t>Е.</w:t>
      </w:r>
      <w:r w:rsidRPr="00005DA0">
        <w:rPr>
          <w:color w:val="000000"/>
          <w:spacing w:val="33"/>
          <w:w w:val="110"/>
        </w:rPr>
        <w:t xml:space="preserve"> </w:t>
      </w:r>
      <w:r w:rsidRPr="00005DA0">
        <w:rPr>
          <w:color w:val="000000"/>
          <w:w w:val="110"/>
        </w:rPr>
        <w:t>А.</w:t>
      </w:r>
      <w:r w:rsidRPr="00005DA0">
        <w:rPr>
          <w:color w:val="000000"/>
          <w:spacing w:val="33"/>
          <w:w w:val="110"/>
        </w:rPr>
        <w:t xml:space="preserve"> </w:t>
      </w:r>
      <w:r w:rsidRPr="00005DA0">
        <w:rPr>
          <w:color w:val="000000"/>
          <w:w w:val="110"/>
        </w:rPr>
        <w:t>Баратынский</w:t>
      </w:r>
      <w:r w:rsidRPr="00005DA0">
        <w:rPr>
          <w:color w:val="000000"/>
          <w:spacing w:val="34"/>
          <w:w w:val="110"/>
        </w:rPr>
        <w:t xml:space="preserve"> </w:t>
      </w:r>
      <w:r w:rsidRPr="00005DA0">
        <w:rPr>
          <w:color w:val="000000"/>
          <w:w w:val="110"/>
        </w:rPr>
        <w:t>(не</w:t>
      </w:r>
      <w:r w:rsidRPr="00005DA0">
        <w:rPr>
          <w:color w:val="000000"/>
          <w:spacing w:val="33"/>
          <w:w w:val="110"/>
        </w:rPr>
        <w:t xml:space="preserve"> </w:t>
      </w:r>
      <w:r w:rsidRPr="00005DA0">
        <w:rPr>
          <w:color w:val="000000"/>
          <w:w w:val="110"/>
        </w:rPr>
        <w:t>менее</w:t>
      </w:r>
      <w:r w:rsidRPr="00005DA0">
        <w:rPr>
          <w:color w:val="000000"/>
          <w:spacing w:val="34"/>
          <w:w w:val="110"/>
        </w:rPr>
        <w:t xml:space="preserve"> </w:t>
      </w:r>
      <w:r w:rsidRPr="00005DA0">
        <w:rPr>
          <w:color w:val="000000"/>
          <w:w w:val="110"/>
        </w:rPr>
        <w:t>трёх</w:t>
      </w:r>
      <w:r w:rsidRPr="00005DA0">
        <w:rPr>
          <w:color w:val="000000"/>
          <w:spacing w:val="33"/>
          <w:w w:val="110"/>
        </w:rPr>
        <w:t xml:space="preserve"> </w:t>
      </w:r>
      <w:r w:rsidRPr="00005DA0">
        <w:rPr>
          <w:color w:val="000000"/>
          <w:w w:val="110"/>
        </w:rPr>
        <w:t>стихотворений</w:t>
      </w:r>
      <w:r w:rsidRPr="00005DA0">
        <w:rPr>
          <w:color w:val="000000"/>
          <w:spacing w:val="-53"/>
          <w:w w:val="110"/>
        </w:rPr>
        <w:t xml:space="preserve"> </w:t>
      </w:r>
      <w:r w:rsidRPr="00005DA0">
        <w:rPr>
          <w:color w:val="000000"/>
          <w:w w:val="110"/>
        </w:rPr>
        <w:t>по</w:t>
      </w:r>
      <w:r w:rsidRPr="00005DA0">
        <w:rPr>
          <w:color w:val="000000"/>
          <w:spacing w:val="-7"/>
          <w:w w:val="110"/>
        </w:rPr>
        <w:t xml:space="preserve"> </w:t>
      </w:r>
      <w:r w:rsidRPr="00005DA0">
        <w:rPr>
          <w:color w:val="000000"/>
          <w:w w:val="110"/>
        </w:rPr>
        <w:t>выбору).</w:t>
      </w:r>
    </w:p>
    <w:p w14:paraId="0C847615" w14:textId="77777777" w:rsidR="005B2FBF" w:rsidRPr="00005DA0" w:rsidRDefault="00005DA0" w:rsidP="007342F1">
      <w:pPr>
        <w:pStyle w:val="a5"/>
        <w:ind w:firstLine="567"/>
        <w:jc w:val="both"/>
        <w:rPr>
          <w:color w:val="000000"/>
        </w:rPr>
      </w:pPr>
      <w:r w:rsidRPr="00005DA0">
        <w:rPr>
          <w:b/>
          <w:color w:val="000000"/>
          <w:w w:val="115"/>
        </w:rPr>
        <w:t xml:space="preserve">А. С. Пушкин. </w:t>
      </w:r>
      <w:r w:rsidRPr="00005DA0">
        <w:rPr>
          <w:color w:val="000000"/>
          <w:w w:val="115"/>
        </w:rPr>
        <w:t>Стихотворения. Например, «Бесы», «Брожу</w:t>
      </w:r>
      <w:r w:rsidRPr="00005DA0">
        <w:rPr>
          <w:color w:val="000000"/>
          <w:spacing w:val="-55"/>
          <w:w w:val="115"/>
        </w:rPr>
        <w:t xml:space="preserve"> </w:t>
      </w:r>
      <w:r w:rsidRPr="00005DA0">
        <w:rPr>
          <w:color w:val="000000"/>
          <w:w w:val="115"/>
        </w:rPr>
        <w:t>ли</w:t>
      </w:r>
      <w:r w:rsidRPr="00005DA0">
        <w:rPr>
          <w:color w:val="000000"/>
          <w:spacing w:val="-13"/>
          <w:w w:val="115"/>
        </w:rPr>
        <w:t xml:space="preserve"> </w:t>
      </w:r>
      <w:r w:rsidRPr="00005DA0">
        <w:rPr>
          <w:color w:val="000000"/>
          <w:w w:val="115"/>
        </w:rPr>
        <w:t>я</w:t>
      </w:r>
      <w:r w:rsidRPr="00005DA0">
        <w:rPr>
          <w:color w:val="000000"/>
          <w:spacing w:val="-13"/>
          <w:w w:val="115"/>
        </w:rPr>
        <w:t xml:space="preserve"> </w:t>
      </w:r>
      <w:r w:rsidRPr="00005DA0">
        <w:rPr>
          <w:color w:val="000000"/>
          <w:w w:val="115"/>
        </w:rPr>
        <w:t>вдоль</w:t>
      </w:r>
      <w:r w:rsidRPr="00005DA0">
        <w:rPr>
          <w:color w:val="000000"/>
          <w:spacing w:val="-12"/>
          <w:w w:val="115"/>
        </w:rPr>
        <w:t xml:space="preserve"> </w:t>
      </w:r>
      <w:r w:rsidRPr="00005DA0">
        <w:rPr>
          <w:color w:val="000000"/>
          <w:w w:val="115"/>
        </w:rPr>
        <w:t>улиц</w:t>
      </w:r>
      <w:r w:rsidRPr="00005DA0">
        <w:rPr>
          <w:color w:val="000000"/>
          <w:spacing w:val="-13"/>
          <w:w w:val="115"/>
        </w:rPr>
        <w:t xml:space="preserve"> </w:t>
      </w:r>
      <w:r w:rsidRPr="00005DA0">
        <w:rPr>
          <w:color w:val="000000"/>
          <w:w w:val="115"/>
        </w:rPr>
        <w:t>шумных…»,</w:t>
      </w:r>
      <w:r w:rsidRPr="00005DA0">
        <w:rPr>
          <w:color w:val="000000"/>
          <w:spacing w:val="-13"/>
          <w:w w:val="115"/>
        </w:rPr>
        <w:t xml:space="preserve"> </w:t>
      </w:r>
      <w:r w:rsidRPr="00005DA0">
        <w:rPr>
          <w:color w:val="000000"/>
          <w:w w:val="115"/>
        </w:rPr>
        <w:t>«…Вновь</w:t>
      </w:r>
      <w:r w:rsidRPr="00005DA0">
        <w:rPr>
          <w:color w:val="000000"/>
          <w:spacing w:val="-12"/>
          <w:w w:val="115"/>
        </w:rPr>
        <w:t xml:space="preserve"> </w:t>
      </w:r>
      <w:r w:rsidRPr="00005DA0">
        <w:rPr>
          <w:color w:val="000000"/>
          <w:w w:val="115"/>
        </w:rPr>
        <w:t>я</w:t>
      </w:r>
      <w:r w:rsidRPr="00005DA0">
        <w:rPr>
          <w:color w:val="000000"/>
          <w:spacing w:val="-13"/>
          <w:w w:val="115"/>
        </w:rPr>
        <w:t xml:space="preserve"> </w:t>
      </w:r>
      <w:r w:rsidRPr="00005DA0">
        <w:rPr>
          <w:color w:val="000000"/>
          <w:w w:val="115"/>
        </w:rPr>
        <w:t>посетил…»,</w:t>
      </w:r>
      <w:r w:rsidRPr="00005DA0">
        <w:rPr>
          <w:color w:val="000000"/>
          <w:spacing w:val="-12"/>
          <w:w w:val="115"/>
        </w:rPr>
        <w:t xml:space="preserve"> </w:t>
      </w:r>
      <w:r w:rsidRPr="00005DA0">
        <w:rPr>
          <w:color w:val="000000"/>
          <w:w w:val="115"/>
        </w:rPr>
        <w:t>«Из</w:t>
      </w:r>
      <w:r w:rsidRPr="00005DA0">
        <w:rPr>
          <w:color w:val="000000"/>
          <w:spacing w:val="-13"/>
          <w:w w:val="115"/>
        </w:rPr>
        <w:t xml:space="preserve"> </w:t>
      </w:r>
      <w:r w:rsidR="007342F1">
        <w:rPr>
          <w:color w:val="000000"/>
          <w:w w:val="115"/>
        </w:rPr>
        <w:t>Пинде</w:t>
      </w:r>
      <w:r w:rsidRPr="00005DA0">
        <w:rPr>
          <w:color w:val="000000"/>
          <w:w w:val="115"/>
        </w:rPr>
        <w:t>монти»,</w:t>
      </w:r>
      <w:r w:rsidRPr="00005DA0">
        <w:rPr>
          <w:color w:val="000000"/>
          <w:spacing w:val="33"/>
          <w:w w:val="115"/>
        </w:rPr>
        <w:t xml:space="preserve"> </w:t>
      </w:r>
      <w:r w:rsidRPr="00005DA0">
        <w:rPr>
          <w:color w:val="000000"/>
          <w:w w:val="115"/>
        </w:rPr>
        <w:t>«К</w:t>
      </w:r>
      <w:r w:rsidRPr="00005DA0">
        <w:rPr>
          <w:color w:val="000000"/>
          <w:spacing w:val="34"/>
          <w:w w:val="115"/>
        </w:rPr>
        <w:t xml:space="preserve"> </w:t>
      </w:r>
      <w:r w:rsidRPr="00005DA0">
        <w:rPr>
          <w:color w:val="000000"/>
          <w:w w:val="115"/>
        </w:rPr>
        <w:t>морю»,</w:t>
      </w:r>
      <w:r w:rsidRPr="00005DA0">
        <w:rPr>
          <w:color w:val="000000"/>
          <w:spacing w:val="33"/>
          <w:w w:val="115"/>
        </w:rPr>
        <w:t xml:space="preserve"> </w:t>
      </w:r>
      <w:r w:rsidRPr="00005DA0">
        <w:rPr>
          <w:color w:val="000000"/>
          <w:w w:val="115"/>
        </w:rPr>
        <w:t>«К***»</w:t>
      </w:r>
      <w:r w:rsidRPr="00005DA0">
        <w:rPr>
          <w:color w:val="000000"/>
          <w:spacing w:val="34"/>
          <w:w w:val="115"/>
        </w:rPr>
        <w:t xml:space="preserve"> </w:t>
      </w:r>
      <w:r w:rsidRPr="00005DA0">
        <w:rPr>
          <w:color w:val="000000"/>
          <w:w w:val="115"/>
        </w:rPr>
        <w:t>(«Я</w:t>
      </w:r>
      <w:r w:rsidRPr="00005DA0">
        <w:rPr>
          <w:color w:val="000000"/>
          <w:spacing w:val="34"/>
          <w:w w:val="115"/>
        </w:rPr>
        <w:t xml:space="preserve"> </w:t>
      </w:r>
      <w:r w:rsidRPr="00005DA0">
        <w:rPr>
          <w:color w:val="000000"/>
          <w:w w:val="115"/>
        </w:rPr>
        <w:t>помню</w:t>
      </w:r>
      <w:r w:rsidRPr="00005DA0">
        <w:rPr>
          <w:color w:val="000000"/>
          <w:spacing w:val="33"/>
          <w:w w:val="115"/>
        </w:rPr>
        <w:t xml:space="preserve"> </w:t>
      </w:r>
      <w:r w:rsidRPr="00005DA0">
        <w:rPr>
          <w:color w:val="000000"/>
          <w:w w:val="115"/>
        </w:rPr>
        <w:t>чудное</w:t>
      </w:r>
      <w:r w:rsidRPr="00005DA0">
        <w:rPr>
          <w:color w:val="000000"/>
          <w:spacing w:val="34"/>
          <w:w w:val="115"/>
        </w:rPr>
        <w:t xml:space="preserve"> </w:t>
      </w:r>
      <w:r w:rsidRPr="00005DA0">
        <w:rPr>
          <w:color w:val="000000"/>
          <w:w w:val="115"/>
        </w:rPr>
        <w:t>мгновенье…»),</w:t>
      </w:r>
      <w:r w:rsidR="007342F1">
        <w:rPr>
          <w:color w:val="000000"/>
        </w:rPr>
        <w:t xml:space="preserve"> </w:t>
      </w:r>
      <w:r w:rsidRPr="00005DA0">
        <w:rPr>
          <w:color w:val="000000"/>
          <w:w w:val="115"/>
        </w:rPr>
        <w:t>«Мадонна», «Осень» (отрыв</w:t>
      </w:r>
      <w:r w:rsidR="007342F1">
        <w:rPr>
          <w:color w:val="000000"/>
          <w:w w:val="115"/>
        </w:rPr>
        <w:t>ок), «Отцы-пустынники и жёны не</w:t>
      </w:r>
      <w:r w:rsidRPr="00005DA0">
        <w:rPr>
          <w:color w:val="000000"/>
          <w:w w:val="115"/>
        </w:rPr>
        <w:t>порочны…»,</w:t>
      </w:r>
      <w:r w:rsidRPr="00005DA0">
        <w:rPr>
          <w:color w:val="000000"/>
          <w:spacing w:val="32"/>
          <w:w w:val="115"/>
        </w:rPr>
        <w:t xml:space="preserve"> </w:t>
      </w:r>
      <w:r w:rsidRPr="00005DA0">
        <w:rPr>
          <w:color w:val="000000"/>
          <w:w w:val="115"/>
        </w:rPr>
        <w:t>«Пора,</w:t>
      </w:r>
      <w:r w:rsidRPr="00005DA0">
        <w:rPr>
          <w:color w:val="000000"/>
          <w:spacing w:val="32"/>
          <w:w w:val="115"/>
        </w:rPr>
        <w:t xml:space="preserve"> </w:t>
      </w:r>
      <w:r w:rsidRPr="00005DA0">
        <w:rPr>
          <w:color w:val="000000"/>
          <w:w w:val="115"/>
        </w:rPr>
        <w:t>мой</w:t>
      </w:r>
      <w:r w:rsidRPr="00005DA0">
        <w:rPr>
          <w:color w:val="000000"/>
          <w:spacing w:val="32"/>
          <w:w w:val="115"/>
        </w:rPr>
        <w:t xml:space="preserve"> </w:t>
      </w:r>
      <w:r w:rsidRPr="00005DA0">
        <w:rPr>
          <w:color w:val="000000"/>
          <w:w w:val="115"/>
        </w:rPr>
        <w:t>друг,</w:t>
      </w:r>
      <w:r w:rsidRPr="00005DA0">
        <w:rPr>
          <w:color w:val="000000"/>
          <w:spacing w:val="33"/>
          <w:w w:val="115"/>
        </w:rPr>
        <w:t xml:space="preserve"> </w:t>
      </w:r>
      <w:r w:rsidRPr="00005DA0">
        <w:rPr>
          <w:color w:val="000000"/>
          <w:w w:val="115"/>
        </w:rPr>
        <w:t>пора!</w:t>
      </w:r>
      <w:r w:rsidRPr="00005DA0">
        <w:rPr>
          <w:color w:val="000000"/>
          <w:spacing w:val="32"/>
          <w:w w:val="115"/>
        </w:rPr>
        <w:t xml:space="preserve"> </w:t>
      </w:r>
      <w:r w:rsidRPr="00005DA0">
        <w:rPr>
          <w:color w:val="000000"/>
          <w:w w:val="115"/>
        </w:rPr>
        <w:t>Покоя</w:t>
      </w:r>
      <w:r w:rsidRPr="00005DA0">
        <w:rPr>
          <w:color w:val="000000"/>
          <w:spacing w:val="32"/>
          <w:w w:val="115"/>
        </w:rPr>
        <w:t xml:space="preserve"> </w:t>
      </w:r>
      <w:r w:rsidRPr="00005DA0">
        <w:rPr>
          <w:color w:val="000000"/>
          <w:w w:val="115"/>
        </w:rPr>
        <w:t>сердце</w:t>
      </w:r>
      <w:r w:rsidRPr="00005DA0">
        <w:rPr>
          <w:color w:val="000000"/>
          <w:spacing w:val="32"/>
          <w:w w:val="115"/>
        </w:rPr>
        <w:t xml:space="preserve"> </w:t>
      </w:r>
      <w:r w:rsidRPr="00005DA0">
        <w:rPr>
          <w:color w:val="000000"/>
          <w:w w:val="115"/>
        </w:rPr>
        <w:t>просит…»,</w:t>
      </w:r>
      <w:r w:rsidR="007342F1">
        <w:rPr>
          <w:color w:val="000000"/>
        </w:rPr>
        <w:t xml:space="preserve"> </w:t>
      </w:r>
      <w:r w:rsidRPr="00005DA0">
        <w:rPr>
          <w:color w:val="000000"/>
          <w:w w:val="115"/>
        </w:rPr>
        <w:t>«Поэт», «Пророк», «Свободы сеятель пустынный…», «Элегия»</w:t>
      </w:r>
      <w:r w:rsidRPr="00005DA0">
        <w:rPr>
          <w:color w:val="000000"/>
          <w:spacing w:val="1"/>
          <w:w w:val="115"/>
        </w:rPr>
        <w:t xml:space="preserve"> </w:t>
      </w:r>
      <w:r w:rsidRPr="00005DA0">
        <w:rPr>
          <w:color w:val="000000"/>
          <w:w w:val="115"/>
        </w:rPr>
        <w:t>(«Безумных</w:t>
      </w:r>
      <w:r w:rsidRPr="00005DA0">
        <w:rPr>
          <w:color w:val="000000"/>
          <w:spacing w:val="-10"/>
          <w:w w:val="115"/>
        </w:rPr>
        <w:t xml:space="preserve"> </w:t>
      </w:r>
      <w:r w:rsidRPr="00005DA0">
        <w:rPr>
          <w:color w:val="000000"/>
          <w:w w:val="115"/>
        </w:rPr>
        <w:t>лет</w:t>
      </w:r>
      <w:r w:rsidRPr="00005DA0">
        <w:rPr>
          <w:color w:val="000000"/>
          <w:spacing w:val="-10"/>
          <w:w w:val="115"/>
        </w:rPr>
        <w:t xml:space="preserve"> </w:t>
      </w:r>
      <w:r w:rsidRPr="00005DA0">
        <w:rPr>
          <w:color w:val="000000"/>
          <w:w w:val="115"/>
        </w:rPr>
        <w:t>угасшее</w:t>
      </w:r>
      <w:r w:rsidRPr="00005DA0">
        <w:rPr>
          <w:color w:val="000000"/>
          <w:spacing w:val="-9"/>
          <w:w w:val="115"/>
        </w:rPr>
        <w:t xml:space="preserve"> </w:t>
      </w:r>
      <w:r w:rsidRPr="00005DA0">
        <w:rPr>
          <w:color w:val="000000"/>
          <w:w w:val="115"/>
        </w:rPr>
        <w:t>веселье…»),</w:t>
      </w:r>
      <w:r w:rsidRPr="00005DA0">
        <w:rPr>
          <w:color w:val="000000"/>
          <w:spacing w:val="-10"/>
          <w:w w:val="115"/>
        </w:rPr>
        <w:t xml:space="preserve"> </w:t>
      </w:r>
      <w:r w:rsidRPr="00005DA0">
        <w:rPr>
          <w:color w:val="000000"/>
          <w:w w:val="115"/>
        </w:rPr>
        <w:t>«Я</w:t>
      </w:r>
      <w:r w:rsidRPr="00005DA0">
        <w:rPr>
          <w:color w:val="000000"/>
          <w:spacing w:val="-10"/>
          <w:w w:val="115"/>
        </w:rPr>
        <w:t xml:space="preserve"> </w:t>
      </w:r>
      <w:r w:rsidRPr="00005DA0">
        <w:rPr>
          <w:color w:val="000000"/>
          <w:w w:val="115"/>
        </w:rPr>
        <w:t>вас</w:t>
      </w:r>
      <w:r w:rsidRPr="00005DA0">
        <w:rPr>
          <w:color w:val="000000"/>
          <w:spacing w:val="-9"/>
          <w:w w:val="115"/>
        </w:rPr>
        <w:t xml:space="preserve"> </w:t>
      </w:r>
      <w:r w:rsidRPr="00005DA0">
        <w:rPr>
          <w:color w:val="000000"/>
          <w:w w:val="115"/>
        </w:rPr>
        <w:t>любил:</w:t>
      </w:r>
      <w:r w:rsidRPr="00005DA0">
        <w:rPr>
          <w:color w:val="000000"/>
          <w:spacing w:val="-10"/>
          <w:w w:val="115"/>
        </w:rPr>
        <w:t xml:space="preserve"> </w:t>
      </w:r>
      <w:r w:rsidRPr="00005DA0">
        <w:rPr>
          <w:color w:val="000000"/>
          <w:w w:val="115"/>
        </w:rPr>
        <w:t>любовь</w:t>
      </w:r>
      <w:r w:rsidRPr="00005DA0">
        <w:rPr>
          <w:color w:val="000000"/>
          <w:spacing w:val="-10"/>
          <w:w w:val="115"/>
        </w:rPr>
        <w:t xml:space="preserve"> </w:t>
      </w:r>
      <w:r w:rsidRPr="00005DA0">
        <w:rPr>
          <w:color w:val="000000"/>
          <w:w w:val="115"/>
        </w:rPr>
        <w:t>ещё,</w:t>
      </w:r>
      <w:r w:rsidRPr="00005DA0">
        <w:rPr>
          <w:color w:val="000000"/>
          <w:spacing w:val="-55"/>
          <w:w w:val="115"/>
        </w:rPr>
        <w:t xml:space="preserve"> </w:t>
      </w:r>
      <w:r w:rsidRPr="00005DA0">
        <w:rPr>
          <w:color w:val="000000"/>
          <w:w w:val="115"/>
        </w:rPr>
        <w:t>быть</w:t>
      </w:r>
      <w:r w:rsidRPr="00005DA0">
        <w:rPr>
          <w:color w:val="000000"/>
          <w:spacing w:val="39"/>
          <w:w w:val="115"/>
        </w:rPr>
        <w:t xml:space="preserve"> </w:t>
      </w:r>
      <w:r w:rsidRPr="00005DA0">
        <w:rPr>
          <w:color w:val="000000"/>
          <w:w w:val="115"/>
        </w:rPr>
        <w:t>может…»,</w:t>
      </w:r>
      <w:r w:rsidRPr="00005DA0">
        <w:rPr>
          <w:color w:val="000000"/>
          <w:spacing w:val="39"/>
          <w:w w:val="115"/>
        </w:rPr>
        <w:t xml:space="preserve"> </w:t>
      </w:r>
      <w:r w:rsidRPr="00005DA0">
        <w:rPr>
          <w:color w:val="000000"/>
          <w:w w:val="115"/>
        </w:rPr>
        <w:t>«Я</w:t>
      </w:r>
      <w:r w:rsidRPr="00005DA0">
        <w:rPr>
          <w:color w:val="000000"/>
          <w:spacing w:val="40"/>
          <w:w w:val="115"/>
        </w:rPr>
        <w:t xml:space="preserve"> </w:t>
      </w:r>
      <w:r w:rsidRPr="00005DA0">
        <w:rPr>
          <w:color w:val="000000"/>
          <w:w w:val="115"/>
        </w:rPr>
        <w:t>памятник</w:t>
      </w:r>
      <w:r w:rsidRPr="00005DA0">
        <w:rPr>
          <w:color w:val="000000"/>
          <w:spacing w:val="39"/>
          <w:w w:val="115"/>
        </w:rPr>
        <w:t xml:space="preserve"> </w:t>
      </w:r>
      <w:r w:rsidRPr="00005DA0">
        <w:rPr>
          <w:color w:val="000000"/>
          <w:w w:val="115"/>
        </w:rPr>
        <w:t>себе</w:t>
      </w:r>
      <w:r w:rsidRPr="00005DA0">
        <w:rPr>
          <w:color w:val="000000"/>
          <w:spacing w:val="40"/>
          <w:w w:val="115"/>
        </w:rPr>
        <w:t xml:space="preserve"> </w:t>
      </w:r>
      <w:r w:rsidRPr="00005DA0">
        <w:rPr>
          <w:color w:val="000000"/>
          <w:w w:val="115"/>
        </w:rPr>
        <w:t>воздвиг</w:t>
      </w:r>
      <w:r w:rsidRPr="00005DA0">
        <w:rPr>
          <w:color w:val="000000"/>
          <w:spacing w:val="39"/>
          <w:w w:val="115"/>
        </w:rPr>
        <w:t xml:space="preserve"> </w:t>
      </w:r>
      <w:r w:rsidRPr="00005DA0">
        <w:rPr>
          <w:color w:val="000000"/>
          <w:w w:val="115"/>
        </w:rPr>
        <w:t>нерукотворный…»</w:t>
      </w:r>
      <w:r w:rsidRPr="00005DA0">
        <w:rPr>
          <w:color w:val="000000"/>
          <w:spacing w:val="-55"/>
          <w:w w:val="115"/>
        </w:rPr>
        <w:t xml:space="preserve"> </w:t>
      </w:r>
      <w:r w:rsidRPr="00005DA0">
        <w:rPr>
          <w:color w:val="000000"/>
          <w:w w:val="115"/>
        </w:rPr>
        <w:t>и др. Поэма «Медный всадник». Роман в с</w:t>
      </w:r>
      <w:r w:rsidR="007342F1">
        <w:rPr>
          <w:color w:val="000000"/>
          <w:w w:val="115"/>
        </w:rPr>
        <w:t>тихах «Евгений Оне</w:t>
      </w:r>
      <w:r w:rsidRPr="00005DA0">
        <w:rPr>
          <w:color w:val="000000"/>
          <w:w w:val="115"/>
        </w:rPr>
        <w:t>гин».</w:t>
      </w:r>
    </w:p>
    <w:p w14:paraId="50B2AE56" w14:textId="77777777" w:rsidR="005B2FBF" w:rsidRPr="00005DA0" w:rsidRDefault="00005DA0" w:rsidP="007342F1">
      <w:pPr>
        <w:pStyle w:val="a5"/>
        <w:ind w:firstLine="567"/>
        <w:jc w:val="both"/>
        <w:rPr>
          <w:color w:val="000000"/>
        </w:rPr>
      </w:pPr>
      <w:r w:rsidRPr="00005DA0">
        <w:rPr>
          <w:b/>
          <w:color w:val="000000"/>
          <w:spacing w:val="-1"/>
          <w:w w:val="110"/>
        </w:rPr>
        <w:t>М.</w:t>
      </w:r>
      <w:r w:rsidRPr="00005DA0">
        <w:rPr>
          <w:b/>
          <w:color w:val="000000"/>
          <w:spacing w:val="-12"/>
          <w:w w:val="110"/>
        </w:rPr>
        <w:t xml:space="preserve"> </w:t>
      </w:r>
      <w:r w:rsidRPr="00005DA0">
        <w:rPr>
          <w:b/>
          <w:color w:val="000000"/>
          <w:spacing w:val="-1"/>
          <w:w w:val="110"/>
        </w:rPr>
        <w:t>Ю.</w:t>
      </w:r>
      <w:r w:rsidRPr="00005DA0">
        <w:rPr>
          <w:b/>
          <w:color w:val="000000"/>
          <w:spacing w:val="-12"/>
          <w:w w:val="110"/>
        </w:rPr>
        <w:t xml:space="preserve"> </w:t>
      </w:r>
      <w:r w:rsidRPr="00005DA0">
        <w:rPr>
          <w:b/>
          <w:color w:val="000000"/>
          <w:spacing w:val="-1"/>
          <w:w w:val="110"/>
        </w:rPr>
        <w:t>Лермонтов.</w:t>
      </w:r>
      <w:r w:rsidRPr="00005DA0">
        <w:rPr>
          <w:b/>
          <w:color w:val="000000"/>
          <w:spacing w:val="-12"/>
          <w:w w:val="110"/>
        </w:rPr>
        <w:t xml:space="preserve"> </w:t>
      </w:r>
      <w:r w:rsidRPr="00005DA0">
        <w:rPr>
          <w:color w:val="000000"/>
          <w:w w:val="110"/>
        </w:rPr>
        <w:t>Стихотворения.</w:t>
      </w:r>
      <w:r w:rsidRPr="00005DA0">
        <w:rPr>
          <w:color w:val="000000"/>
          <w:spacing w:val="-11"/>
          <w:w w:val="110"/>
        </w:rPr>
        <w:t xml:space="preserve"> </w:t>
      </w:r>
      <w:r w:rsidRPr="00005DA0">
        <w:rPr>
          <w:color w:val="000000"/>
          <w:w w:val="110"/>
        </w:rPr>
        <w:t>Например,</w:t>
      </w:r>
      <w:r w:rsidRPr="00005DA0">
        <w:rPr>
          <w:color w:val="000000"/>
          <w:spacing w:val="-11"/>
          <w:w w:val="110"/>
        </w:rPr>
        <w:t xml:space="preserve"> </w:t>
      </w:r>
      <w:r w:rsidRPr="00005DA0">
        <w:rPr>
          <w:color w:val="000000"/>
          <w:w w:val="110"/>
        </w:rPr>
        <w:t>«Выхожу</w:t>
      </w:r>
      <w:r w:rsidRPr="00005DA0">
        <w:rPr>
          <w:color w:val="000000"/>
          <w:spacing w:val="-11"/>
          <w:w w:val="110"/>
        </w:rPr>
        <w:t xml:space="preserve"> </w:t>
      </w:r>
      <w:r w:rsidRPr="00005DA0">
        <w:rPr>
          <w:color w:val="000000"/>
          <w:w w:val="110"/>
        </w:rPr>
        <w:t>один</w:t>
      </w:r>
      <w:r w:rsidRPr="00005DA0">
        <w:rPr>
          <w:color w:val="000000"/>
          <w:spacing w:val="-53"/>
          <w:w w:val="110"/>
        </w:rPr>
        <w:t xml:space="preserve"> </w:t>
      </w:r>
      <w:r w:rsidRPr="00005DA0">
        <w:rPr>
          <w:color w:val="000000"/>
          <w:w w:val="110"/>
        </w:rPr>
        <w:t>я</w:t>
      </w:r>
      <w:r w:rsidRPr="00005DA0">
        <w:rPr>
          <w:color w:val="000000"/>
          <w:spacing w:val="1"/>
          <w:w w:val="110"/>
        </w:rPr>
        <w:t xml:space="preserve"> </w:t>
      </w:r>
      <w:r w:rsidRPr="00005DA0">
        <w:rPr>
          <w:color w:val="000000"/>
          <w:w w:val="110"/>
        </w:rPr>
        <w:t>на</w:t>
      </w:r>
      <w:r w:rsidRPr="00005DA0">
        <w:rPr>
          <w:color w:val="000000"/>
          <w:spacing w:val="1"/>
          <w:w w:val="110"/>
        </w:rPr>
        <w:t xml:space="preserve"> </w:t>
      </w:r>
      <w:r w:rsidRPr="00005DA0">
        <w:rPr>
          <w:color w:val="000000"/>
          <w:w w:val="110"/>
        </w:rPr>
        <w:t>дорогу…»,</w:t>
      </w:r>
      <w:r w:rsidRPr="00005DA0">
        <w:rPr>
          <w:color w:val="000000"/>
          <w:spacing w:val="1"/>
          <w:w w:val="110"/>
        </w:rPr>
        <w:t xml:space="preserve"> </w:t>
      </w:r>
      <w:r w:rsidRPr="00005DA0">
        <w:rPr>
          <w:color w:val="000000"/>
          <w:w w:val="110"/>
        </w:rPr>
        <w:t>«Дума»,</w:t>
      </w:r>
      <w:r w:rsidRPr="00005DA0">
        <w:rPr>
          <w:color w:val="000000"/>
          <w:spacing w:val="1"/>
          <w:w w:val="110"/>
        </w:rPr>
        <w:t xml:space="preserve"> </w:t>
      </w:r>
      <w:r w:rsidRPr="00005DA0">
        <w:rPr>
          <w:color w:val="000000"/>
          <w:w w:val="110"/>
        </w:rPr>
        <w:t>«И</w:t>
      </w:r>
      <w:r w:rsidRPr="00005DA0">
        <w:rPr>
          <w:color w:val="000000"/>
          <w:spacing w:val="1"/>
          <w:w w:val="110"/>
        </w:rPr>
        <w:t xml:space="preserve"> </w:t>
      </w:r>
      <w:r w:rsidRPr="00005DA0">
        <w:rPr>
          <w:color w:val="000000"/>
          <w:w w:val="110"/>
        </w:rPr>
        <w:t>скучно</w:t>
      </w:r>
      <w:r w:rsidRPr="00005DA0">
        <w:rPr>
          <w:color w:val="000000"/>
          <w:spacing w:val="1"/>
          <w:w w:val="110"/>
        </w:rPr>
        <w:t xml:space="preserve"> </w:t>
      </w:r>
      <w:r w:rsidRPr="00005DA0">
        <w:rPr>
          <w:color w:val="000000"/>
          <w:w w:val="110"/>
        </w:rPr>
        <w:t>и</w:t>
      </w:r>
      <w:r w:rsidRPr="00005DA0">
        <w:rPr>
          <w:color w:val="000000"/>
          <w:spacing w:val="1"/>
          <w:w w:val="110"/>
        </w:rPr>
        <w:t xml:space="preserve"> </w:t>
      </w:r>
      <w:r w:rsidRPr="00005DA0">
        <w:rPr>
          <w:color w:val="000000"/>
          <w:w w:val="110"/>
        </w:rPr>
        <w:t>грустно»,</w:t>
      </w:r>
      <w:r w:rsidRPr="00005DA0">
        <w:rPr>
          <w:color w:val="000000"/>
          <w:spacing w:val="1"/>
          <w:w w:val="110"/>
        </w:rPr>
        <w:t xml:space="preserve"> </w:t>
      </w:r>
      <w:r w:rsidRPr="00005DA0">
        <w:rPr>
          <w:color w:val="000000"/>
          <w:w w:val="110"/>
        </w:rPr>
        <w:t>«Как</w:t>
      </w:r>
      <w:r w:rsidRPr="00005DA0">
        <w:rPr>
          <w:color w:val="000000"/>
          <w:spacing w:val="1"/>
          <w:w w:val="110"/>
        </w:rPr>
        <w:t xml:space="preserve"> </w:t>
      </w:r>
      <w:r w:rsidRPr="00005DA0">
        <w:rPr>
          <w:color w:val="000000"/>
          <w:w w:val="110"/>
        </w:rPr>
        <w:t>часто,</w:t>
      </w:r>
      <w:r w:rsidRPr="00005DA0">
        <w:rPr>
          <w:color w:val="000000"/>
          <w:spacing w:val="1"/>
          <w:w w:val="110"/>
        </w:rPr>
        <w:t xml:space="preserve"> </w:t>
      </w:r>
      <w:r w:rsidRPr="00005DA0">
        <w:rPr>
          <w:color w:val="000000"/>
          <w:w w:val="110"/>
        </w:rPr>
        <w:t>пёстрою</w:t>
      </w:r>
      <w:r w:rsidR="00D87583">
        <w:rPr>
          <w:color w:val="000000"/>
          <w:w w:val="110"/>
        </w:rPr>
        <w:t xml:space="preserve"> </w:t>
      </w:r>
      <w:r w:rsidRPr="00005DA0">
        <w:rPr>
          <w:color w:val="000000"/>
          <w:w w:val="110"/>
        </w:rPr>
        <w:t>толпою</w:t>
      </w:r>
      <w:r w:rsidR="00D87583">
        <w:rPr>
          <w:color w:val="000000"/>
          <w:w w:val="110"/>
        </w:rPr>
        <w:t xml:space="preserve"> </w:t>
      </w:r>
      <w:r w:rsidRPr="00005DA0">
        <w:rPr>
          <w:color w:val="000000"/>
          <w:w w:val="110"/>
        </w:rPr>
        <w:t>окружён…»,</w:t>
      </w:r>
      <w:r w:rsidR="00D87583">
        <w:rPr>
          <w:color w:val="000000"/>
          <w:w w:val="110"/>
        </w:rPr>
        <w:t xml:space="preserve"> </w:t>
      </w:r>
      <w:r w:rsidRPr="00005DA0">
        <w:rPr>
          <w:color w:val="000000"/>
          <w:w w:val="110"/>
        </w:rPr>
        <w:t>«Молитва»</w:t>
      </w:r>
      <w:r w:rsidR="00D87583">
        <w:rPr>
          <w:color w:val="000000"/>
          <w:w w:val="110"/>
        </w:rPr>
        <w:t xml:space="preserve"> </w:t>
      </w:r>
      <w:r w:rsidRPr="00005DA0">
        <w:rPr>
          <w:color w:val="000000"/>
          <w:w w:val="110"/>
        </w:rPr>
        <w:t>(«Я,</w:t>
      </w:r>
      <w:r w:rsidR="00D87583">
        <w:rPr>
          <w:color w:val="000000"/>
          <w:w w:val="110"/>
        </w:rPr>
        <w:t xml:space="preserve"> </w:t>
      </w:r>
      <w:r w:rsidRPr="00005DA0">
        <w:rPr>
          <w:color w:val="000000"/>
          <w:w w:val="110"/>
        </w:rPr>
        <w:t>Матерь</w:t>
      </w:r>
      <w:r w:rsidR="00D87583">
        <w:rPr>
          <w:color w:val="000000"/>
          <w:w w:val="110"/>
        </w:rPr>
        <w:t xml:space="preserve"> </w:t>
      </w:r>
      <w:r w:rsidRPr="00005DA0">
        <w:rPr>
          <w:color w:val="000000"/>
          <w:w w:val="110"/>
        </w:rPr>
        <w:t>Божия,</w:t>
      </w:r>
      <w:r w:rsidR="007342F1">
        <w:rPr>
          <w:color w:val="000000"/>
        </w:rPr>
        <w:t xml:space="preserve"> н</w:t>
      </w:r>
      <w:r w:rsidRPr="00005DA0">
        <w:rPr>
          <w:color w:val="000000"/>
          <w:w w:val="120"/>
        </w:rPr>
        <w:t>ыне</w:t>
      </w:r>
      <w:r w:rsidRPr="00005DA0">
        <w:rPr>
          <w:color w:val="000000"/>
          <w:spacing w:val="16"/>
          <w:w w:val="120"/>
        </w:rPr>
        <w:t xml:space="preserve"> </w:t>
      </w:r>
      <w:r w:rsidRPr="00005DA0">
        <w:rPr>
          <w:color w:val="000000"/>
          <w:w w:val="120"/>
        </w:rPr>
        <w:t>с</w:t>
      </w:r>
      <w:r w:rsidRPr="00005DA0">
        <w:rPr>
          <w:color w:val="000000"/>
          <w:spacing w:val="16"/>
          <w:w w:val="120"/>
        </w:rPr>
        <w:t xml:space="preserve"> </w:t>
      </w:r>
      <w:r w:rsidRPr="00005DA0">
        <w:rPr>
          <w:color w:val="000000"/>
          <w:w w:val="120"/>
        </w:rPr>
        <w:t>молитвою…»),</w:t>
      </w:r>
      <w:r w:rsidRPr="00005DA0">
        <w:rPr>
          <w:color w:val="000000"/>
          <w:spacing w:val="16"/>
          <w:w w:val="120"/>
        </w:rPr>
        <w:t xml:space="preserve"> </w:t>
      </w:r>
      <w:r w:rsidRPr="00005DA0">
        <w:rPr>
          <w:color w:val="000000"/>
          <w:w w:val="120"/>
        </w:rPr>
        <w:t>«Нет,</w:t>
      </w:r>
      <w:r w:rsidRPr="00005DA0">
        <w:rPr>
          <w:color w:val="000000"/>
          <w:spacing w:val="16"/>
          <w:w w:val="120"/>
        </w:rPr>
        <w:t xml:space="preserve"> </w:t>
      </w:r>
      <w:r w:rsidRPr="00005DA0">
        <w:rPr>
          <w:color w:val="000000"/>
          <w:w w:val="120"/>
        </w:rPr>
        <w:t>ни</w:t>
      </w:r>
      <w:r w:rsidRPr="00005DA0">
        <w:rPr>
          <w:color w:val="000000"/>
          <w:spacing w:val="16"/>
          <w:w w:val="120"/>
        </w:rPr>
        <w:t xml:space="preserve"> </w:t>
      </w:r>
      <w:r w:rsidRPr="00005DA0">
        <w:rPr>
          <w:color w:val="000000"/>
          <w:w w:val="120"/>
        </w:rPr>
        <w:t>тебя</w:t>
      </w:r>
      <w:r w:rsidRPr="00005DA0">
        <w:rPr>
          <w:color w:val="000000"/>
          <w:spacing w:val="16"/>
          <w:w w:val="120"/>
        </w:rPr>
        <w:t xml:space="preserve"> </w:t>
      </w:r>
      <w:r w:rsidRPr="00005DA0">
        <w:rPr>
          <w:color w:val="000000"/>
          <w:w w:val="120"/>
        </w:rPr>
        <w:t>так</w:t>
      </w:r>
      <w:r w:rsidRPr="00005DA0">
        <w:rPr>
          <w:color w:val="000000"/>
          <w:spacing w:val="16"/>
          <w:w w:val="120"/>
        </w:rPr>
        <w:t xml:space="preserve"> </w:t>
      </w:r>
      <w:r w:rsidRPr="00005DA0">
        <w:rPr>
          <w:color w:val="000000"/>
          <w:w w:val="120"/>
        </w:rPr>
        <w:t>пылко</w:t>
      </w:r>
      <w:r w:rsidRPr="00005DA0">
        <w:rPr>
          <w:color w:val="000000"/>
          <w:spacing w:val="16"/>
          <w:w w:val="120"/>
        </w:rPr>
        <w:t xml:space="preserve"> </w:t>
      </w:r>
      <w:r w:rsidRPr="00005DA0">
        <w:rPr>
          <w:color w:val="000000"/>
          <w:w w:val="120"/>
        </w:rPr>
        <w:t>я</w:t>
      </w:r>
      <w:r w:rsidRPr="00005DA0">
        <w:rPr>
          <w:color w:val="000000"/>
          <w:spacing w:val="16"/>
          <w:w w:val="120"/>
        </w:rPr>
        <w:t xml:space="preserve"> </w:t>
      </w:r>
      <w:r w:rsidRPr="00005DA0">
        <w:rPr>
          <w:color w:val="000000"/>
          <w:w w:val="120"/>
        </w:rPr>
        <w:t>люблю…»,</w:t>
      </w:r>
      <w:r w:rsidR="007342F1">
        <w:rPr>
          <w:color w:val="000000"/>
        </w:rPr>
        <w:t xml:space="preserve"> </w:t>
      </w:r>
      <w:r w:rsidRPr="00005DA0">
        <w:rPr>
          <w:color w:val="000000"/>
          <w:w w:val="115"/>
        </w:rPr>
        <w:t>«Нет,</w:t>
      </w:r>
      <w:r w:rsidRPr="00005DA0">
        <w:rPr>
          <w:color w:val="000000"/>
          <w:spacing w:val="-9"/>
          <w:w w:val="115"/>
        </w:rPr>
        <w:t xml:space="preserve"> </w:t>
      </w:r>
      <w:r w:rsidRPr="00005DA0">
        <w:rPr>
          <w:color w:val="000000"/>
          <w:w w:val="115"/>
        </w:rPr>
        <w:t>я</w:t>
      </w:r>
      <w:r w:rsidRPr="00005DA0">
        <w:rPr>
          <w:color w:val="000000"/>
          <w:spacing w:val="-8"/>
          <w:w w:val="115"/>
        </w:rPr>
        <w:t xml:space="preserve"> </w:t>
      </w:r>
      <w:r w:rsidRPr="00005DA0">
        <w:rPr>
          <w:color w:val="000000"/>
          <w:w w:val="115"/>
        </w:rPr>
        <w:t>не</w:t>
      </w:r>
      <w:r w:rsidRPr="00005DA0">
        <w:rPr>
          <w:color w:val="000000"/>
          <w:spacing w:val="-8"/>
          <w:w w:val="115"/>
        </w:rPr>
        <w:t xml:space="preserve"> </w:t>
      </w:r>
      <w:r w:rsidRPr="00005DA0">
        <w:rPr>
          <w:color w:val="000000"/>
          <w:w w:val="115"/>
        </w:rPr>
        <w:t>Байрон,</w:t>
      </w:r>
      <w:r w:rsidRPr="00005DA0">
        <w:rPr>
          <w:color w:val="000000"/>
          <w:spacing w:val="-8"/>
          <w:w w:val="115"/>
        </w:rPr>
        <w:t xml:space="preserve"> </w:t>
      </w:r>
      <w:r w:rsidRPr="00005DA0">
        <w:rPr>
          <w:color w:val="000000"/>
          <w:w w:val="115"/>
        </w:rPr>
        <w:t>я</w:t>
      </w:r>
      <w:r w:rsidRPr="00005DA0">
        <w:rPr>
          <w:color w:val="000000"/>
          <w:spacing w:val="-8"/>
          <w:w w:val="115"/>
        </w:rPr>
        <w:t xml:space="preserve"> </w:t>
      </w:r>
      <w:r w:rsidRPr="00005DA0">
        <w:rPr>
          <w:color w:val="000000"/>
          <w:w w:val="115"/>
        </w:rPr>
        <w:t>другой…»,</w:t>
      </w:r>
      <w:r w:rsidRPr="00005DA0">
        <w:rPr>
          <w:color w:val="000000"/>
          <w:spacing w:val="-8"/>
          <w:w w:val="115"/>
        </w:rPr>
        <w:t xml:space="preserve"> </w:t>
      </w:r>
      <w:r w:rsidRPr="00005DA0">
        <w:rPr>
          <w:color w:val="000000"/>
          <w:w w:val="115"/>
        </w:rPr>
        <w:t>«Поэт»</w:t>
      </w:r>
      <w:r w:rsidRPr="00005DA0">
        <w:rPr>
          <w:color w:val="000000"/>
          <w:spacing w:val="-8"/>
          <w:w w:val="115"/>
        </w:rPr>
        <w:t xml:space="preserve"> </w:t>
      </w:r>
      <w:r w:rsidRPr="00005DA0">
        <w:rPr>
          <w:color w:val="000000"/>
          <w:w w:val="115"/>
        </w:rPr>
        <w:t>(«Отделкой</w:t>
      </w:r>
      <w:r w:rsidRPr="00005DA0">
        <w:rPr>
          <w:color w:val="000000"/>
          <w:spacing w:val="-8"/>
          <w:w w:val="115"/>
        </w:rPr>
        <w:t xml:space="preserve"> </w:t>
      </w:r>
      <w:r w:rsidRPr="00005DA0">
        <w:rPr>
          <w:color w:val="000000"/>
          <w:w w:val="115"/>
        </w:rPr>
        <w:t>золотой</w:t>
      </w:r>
      <w:r w:rsidRPr="00005DA0">
        <w:rPr>
          <w:color w:val="000000"/>
          <w:spacing w:val="-9"/>
          <w:w w:val="115"/>
        </w:rPr>
        <w:t xml:space="preserve"> </w:t>
      </w:r>
      <w:r w:rsidR="007342F1">
        <w:rPr>
          <w:color w:val="000000"/>
          <w:w w:val="115"/>
        </w:rPr>
        <w:t>бли</w:t>
      </w:r>
      <w:r w:rsidRPr="00005DA0">
        <w:rPr>
          <w:color w:val="000000"/>
          <w:w w:val="120"/>
        </w:rPr>
        <w:t>стает</w:t>
      </w:r>
      <w:r w:rsidRPr="00005DA0">
        <w:rPr>
          <w:color w:val="000000"/>
          <w:spacing w:val="1"/>
          <w:w w:val="120"/>
        </w:rPr>
        <w:t xml:space="preserve"> </w:t>
      </w:r>
      <w:r w:rsidRPr="00005DA0">
        <w:rPr>
          <w:color w:val="000000"/>
          <w:w w:val="120"/>
        </w:rPr>
        <w:t>мой</w:t>
      </w:r>
      <w:r w:rsidRPr="00005DA0">
        <w:rPr>
          <w:color w:val="000000"/>
          <w:spacing w:val="1"/>
          <w:w w:val="120"/>
        </w:rPr>
        <w:t xml:space="preserve"> </w:t>
      </w:r>
      <w:r w:rsidRPr="00005DA0">
        <w:rPr>
          <w:color w:val="000000"/>
          <w:w w:val="120"/>
        </w:rPr>
        <w:t>кинжал…»),</w:t>
      </w:r>
      <w:r w:rsidRPr="00005DA0">
        <w:rPr>
          <w:color w:val="000000"/>
          <w:spacing w:val="2"/>
          <w:w w:val="120"/>
        </w:rPr>
        <w:t xml:space="preserve"> </w:t>
      </w:r>
      <w:r w:rsidRPr="00005DA0">
        <w:rPr>
          <w:color w:val="000000"/>
          <w:w w:val="120"/>
        </w:rPr>
        <w:t>«Пророк»,</w:t>
      </w:r>
      <w:r w:rsidRPr="00005DA0">
        <w:rPr>
          <w:color w:val="000000"/>
          <w:spacing w:val="1"/>
          <w:w w:val="120"/>
        </w:rPr>
        <w:t xml:space="preserve"> </w:t>
      </w:r>
      <w:r w:rsidRPr="00005DA0">
        <w:rPr>
          <w:color w:val="000000"/>
          <w:w w:val="120"/>
        </w:rPr>
        <w:t>«Родина»,</w:t>
      </w:r>
      <w:r w:rsidRPr="00005DA0">
        <w:rPr>
          <w:color w:val="000000"/>
          <w:spacing w:val="1"/>
          <w:w w:val="120"/>
        </w:rPr>
        <w:t xml:space="preserve"> </w:t>
      </w:r>
      <w:r w:rsidRPr="00005DA0">
        <w:rPr>
          <w:color w:val="000000"/>
          <w:w w:val="120"/>
        </w:rPr>
        <w:t>«Смерть</w:t>
      </w:r>
      <w:r w:rsidRPr="00005DA0">
        <w:rPr>
          <w:color w:val="000000"/>
          <w:spacing w:val="2"/>
          <w:w w:val="120"/>
        </w:rPr>
        <w:t xml:space="preserve"> </w:t>
      </w:r>
      <w:r w:rsidRPr="00005DA0">
        <w:rPr>
          <w:color w:val="000000"/>
          <w:w w:val="120"/>
        </w:rPr>
        <w:t>Поэта»,</w:t>
      </w:r>
      <w:r w:rsidR="007342F1">
        <w:rPr>
          <w:color w:val="000000"/>
        </w:rPr>
        <w:t xml:space="preserve"> </w:t>
      </w:r>
      <w:r w:rsidRPr="00005DA0">
        <w:rPr>
          <w:color w:val="000000"/>
          <w:w w:val="115"/>
        </w:rPr>
        <w:t>«Сон»</w:t>
      </w:r>
      <w:r w:rsidRPr="00005DA0">
        <w:rPr>
          <w:color w:val="000000"/>
          <w:spacing w:val="-8"/>
          <w:w w:val="115"/>
        </w:rPr>
        <w:t xml:space="preserve"> </w:t>
      </w:r>
      <w:r w:rsidRPr="00005DA0">
        <w:rPr>
          <w:color w:val="000000"/>
          <w:w w:val="115"/>
        </w:rPr>
        <w:t>(«В</w:t>
      </w:r>
      <w:r w:rsidRPr="00005DA0">
        <w:rPr>
          <w:color w:val="000000"/>
          <w:spacing w:val="-7"/>
          <w:w w:val="115"/>
        </w:rPr>
        <w:t xml:space="preserve"> </w:t>
      </w:r>
      <w:r w:rsidRPr="00005DA0">
        <w:rPr>
          <w:color w:val="000000"/>
          <w:w w:val="115"/>
        </w:rPr>
        <w:t>полдневный</w:t>
      </w:r>
      <w:r w:rsidRPr="00005DA0">
        <w:rPr>
          <w:color w:val="000000"/>
          <w:spacing w:val="-7"/>
          <w:w w:val="115"/>
        </w:rPr>
        <w:t xml:space="preserve"> </w:t>
      </w:r>
      <w:r w:rsidRPr="00005DA0">
        <w:rPr>
          <w:color w:val="000000"/>
          <w:w w:val="115"/>
        </w:rPr>
        <w:t>жар</w:t>
      </w:r>
      <w:r w:rsidRPr="00005DA0">
        <w:rPr>
          <w:color w:val="000000"/>
          <w:spacing w:val="-7"/>
          <w:w w:val="115"/>
        </w:rPr>
        <w:t xml:space="preserve"> </w:t>
      </w:r>
      <w:r w:rsidRPr="00005DA0">
        <w:rPr>
          <w:color w:val="000000"/>
          <w:w w:val="115"/>
        </w:rPr>
        <w:t>в</w:t>
      </w:r>
      <w:r w:rsidRPr="00005DA0">
        <w:rPr>
          <w:color w:val="000000"/>
          <w:spacing w:val="-7"/>
          <w:w w:val="115"/>
        </w:rPr>
        <w:t xml:space="preserve"> </w:t>
      </w:r>
      <w:r w:rsidRPr="00005DA0">
        <w:rPr>
          <w:color w:val="000000"/>
          <w:w w:val="115"/>
        </w:rPr>
        <w:t>долине</w:t>
      </w:r>
      <w:r w:rsidRPr="00005DA0">
        <w:rPr>
          <w:color w:val="000000"/>
          <w:spacing w:val="-7"/>
          <w:w w:val="115"/>
        </w:rPr>
        <w:t xml:space="preserve"> </w:t>
      </w:r>
      <w:r w:rsidRPr="00005DA0">
        <w:rPr>
          <w:color w:val="000000"/>
          <w:w w:val="115"/>
        </w:rPr>
        <w:t>Дагестана…»),</w:t>
      </w:r>
      <w:r w:rsidRPr="00005DA0">
        <w:rPr>
          <w:color w:val="000000"/>
          <w:spacing w:val="-8"/>
          <w:w w:val="115"/>
        </w:rPr>
        <w:t xml:space="preserve"> </w:t>
      </w:r>
      <w:r w:rsidRPr="00005DA0">
        <w:rPr>
          <w:color w:val="000000"/>
          <w:w w:val="115"/>
        </w:rPr>
        <w:t>«Я</w:t>
      </w:r>
      <w:r w:rsidRPr="00005DA0">
        <w:rPr>
          <w:color w:val="000000"/>
          <w:spacing w:val="-7"/>
          <w:w w:val="115"/>
        </w:rPr>
        <w:t xml:space="preserve"> </w:t>
      </w:r>
      <w:r w:rsidRPr="00005DA0">
        <w:rPr>
          <w:color w:val="000000"/>
          <w:w w:val="115"/>
        </w:rPr>
        <w:t>жить</w:t>
      </w:r>
      <w:r w:rsidRPr="00005DA0">
        <w:rPr>
          <w:color w:val="000000"/>
          <w:spacing w:val="-7"/>
          <w:w w:val="115"/>
        </w:rPr>
        <w:t xml:space="preserve"> </w:t>
      </w:r>
      <w:r w:rsidR="007342F1">
        <w:rPr>
          <w:color w:val="000000"/>
          <w:w w:val="115"/>
        </w:rPr>
        <w:t>хо</w:t>
      </w:r>
      <w:r w:rsidRPr="00005DA0">
        <w:rPr>
          <w:color w:val="000000"/>
          <w:w w:val="115"/>
        </w:rPr>
        <w:t>чу,</w:t>
      </w:r>
      <w:r w:rsidRPr="00005DA0">
        <w:rPr>
          <w:color w:val="000000"/>
          <w:spacing w:val="-8"/>
          <w:w w:val="115"/>
        </w:rPr>
        <w:t xml:space="preserve"> </w:t>
      </w:r>
      <w:r w:rsidRPr="00005DA0">
        <w:rPr>
          <w:color w:val="000000"/>
          <w:w w:val="115"/>
        </w:rPr>
        <w:t>хочу</w:t>
      </w:r>
      <w:r w:rsidRPr="00005DA0">
        <w:rPr>
          <w:color w:val="000000"/>
          <w:spacing w:val="-8"/>
          <w:w w:val="115"/>
        </w:rPr>
        <w:t xml:space="preserve"> </w:t>
      </w:r>
      <w:r w:rsidRPr="00005DA0">
        <w:rPr>
          <w:color w:val="000000"/>
          <w:w w:val="115"/>
        </w:rPr>
        <w:t>печали…»</w:t>
      </w:r>
      <w:r w:rsidRPr="00005DA0">
        <w:rPr>
          <w:color w:val="000000"/>
          <w:spacing w:val="-7"/>
          <w:w w:val="115"/>
        </w:rPr>
        <w:t xml:space="preserve"> </w:t>
      </w:r>
      <w:r w:rsidRPr="00005DA0">
        <w:rPr>
          <w:color w:val="000000"/>
          <w:w w:val="115"/>
        </w:rPr>
        <w:t>и</w:t>
      </w:r>
      <w:r w:rsidRPr="00005DA0">
        <w:rPr>
          <w:color w:val="000000"/>
          <w:spacing w:val="-8"/>
          <w:w w:val="115"/>
        </w:rPr>
        <w:t xml:space="preserve"> </w:t>
      </w:r>
      <w:r w:rsidRPr="00005DA0">
        <w:rPr>
          <w:color w:val="000000"/>
          <w:w w:val="115"/>
        </w:rPr>
        <w:t>др.</w:t>
      </w:r>
      <w:r w:rsidRPr="00005DA0">
        <w:rPr>
          <w:color w:val="000000"/>
          <w:spacing w:val="-7"/>
          <w:w w:val="115"/>
        </w:rPr>
        <w:t xml:space="preserve"> </w:t>
      </w:r>
      <w:r w:rsidRPr="00005DA0">
        <w:rPr>
          <w:color w:val="000000"/>
          <w:w w:val="115"/>
        </w:rPr>
        <w:t>Роман</w:t>
      </w:r>
      <w:r w:rsidRPr="00005DA0">
        <w:rPr>
          <w:color w:val="000000"/>
          <w:spacing w:val="-8"/>
          <w:w w:val="115"/>
        </w:rPr>
        <w:t xml:space="preserve"> </w:t>
      </w:r>
      <w:r w:rsidRPr="00005DA0">
        <w:rPr>
          <w:color w:val="000000"/>
          <w:w w:val="115"/>
        </w:rPr>
        <w:t>«Герой</w:t>
      </w:r>
      <w:r w:rsidRPr="00005DA0">
        <w:rPr>
          <w:color w:val="000000"/>
          <w:spacing w:val="-7"/>
          <w:w w:val="115"/>
        </w:rPr>
        <w:t xml:space="preserve"> </w:t>
      </w:r>
      <w:r w:rsidRPr="00005DA0">
        <w:rPr>
          <w:color w:val="000000"/>
          <w:w w:val="115"/>
        </w:rPr>
        <w:t>нашего</w:t>
      </w:r>
      <w:r w:rsidRPr="00005DA0">
        <w:rPr>
          <w:color w:val="000000"/>
          <w:spacing w:val="-8"/>
          <w:w w:val="115"/>
        </w:rPr>
        <w:t xml:space="preserve"> </w:t>
      </w:r>
      <w:r w:rsidRPr="00005DA0">
        <w:rPr>
          <w:color w:val="000000"/>
          <w:w w:val="115"/>
        </w:rPr>
        <w:t>времени».</w:t>
      </w:r>
    </w:p>
    <w:p w14:paraId="71D7079C" w14:textId="77777777" w:rsidR="005B2FBF" w:rsidRPr="00005DA0" w:rsidRDefault="00005DA0" w:rsidP="00005DA0">
      <w:pPr>
        <w:ind w:firstLine="567"/>
        <w:jc w:val="both"/>
        <w:rPr>
          <w:color w:val="000000"/>
          <w:sz w:val="20"/>
          <w:szCs w:val="20"/>
        </w:rPr>
      </w:pPr>
      <w:r w:rsidRPr="00005DA0">
        <w:rPr>
          <w:b/>
          <w:color w:val="000000"/>
          <w:w w:val="105"/>
          <w:sz w:val="20"/>
          <w:szCs w:val="20"/>
        </w:rPr>
        <w:t>Н.</w:t>
      </w:r>
      <w:r w:rsidRPr="00005DA0">
        <w:rPr>
          <w:b/>
          <w:color w:val="000000"/>
          <w:spacing w:val="2"/>
          <w:w w:val="105"/>
          <w:sz w:val="20"/>
          <w:szCs w:val="20"/>
        </w:rPr>
        <w:t xml:space="preserve"> </w:t>
      </w:r>
      <w:r w:rsidRPr="00005DA0">
        <w:rPr>
          <w:b/>
          <w:color w:val="000000"/>
          <w:w w:val="105"/>
          <w:sz w:val="20"/>
          <w:szCs w:val="20"/>
        </w:rPr>
        <w:t>В.</w:t>
      </w:r>
      <w:r w:rsidRPr="00005DA0">
        <w:rPr>
          <w:b/>
          <w:color w:val="000000"/>
          <w:spacing w:val="3"/>
          <w:w w:val="105"/>
          <w:sz w:val="20"/>
          <w:szCs w:val="20"/>
        </w:rPr>
        <w:t xml:space="preserve"> </w:t>
      </w:r>
      <w:r w:rsidRPr="00005DA0">
        <w:rPr>
          <w:b/>
          <w:color w:val="000000"/>
          <w:w w:val="105"/>
          <w:sz w:val="20"/>
          <w:szCs w:val="20"/>
        </w:rPr>
        <w:t>Гоголь.</w:t>
      </w:r>
      <w:r w:rsidRPr="00005DA0">
        <w:rPr>
          <w:b/>
          <w:color w:val="000000"/>
          <w:spacing w:val="2"/>
          <w:w w:val="105"/>
          <w:sz w:val="20"/>
          <w:szCs w:val="20"/>
        </w:rPr>
        <w:t xml:space="preserve"> </w:t>
      </w:r>
      <w:r w:rsidRPr="00005DA0">
        <w:rPr>
          <w:color w:val="000000"/>
          <w:w w:val="105"/>
          <w:sz w:val="20"/>
          <w:szCs w:val="20"/>
        </w:rPr>
        <w:t>Поэма</w:t>
      </w:r>
      <w:r w:rsidRPr="00005DA0">
        <w:rPr>
          <w:color w:val="000000"/>
          <w:spacing w:val="4"/>
          <w:w w:val="105"/>
          <w:sz w:val="20"/>
          <w:szCs w:val="20"/>
        </w:rPr>
        <w:t xml:space="preserve"> </w:t>
      </w:r>
      <w:r w:rsidRPr="00005DA0">
        <w:rPr>
          <w:color w:val="000000"/>
          <w:w w:val="105"/>
          <w:sz w:val="20"/>
          <w:szCs w:val="20"/>
        </w:rPr>
        <w:t>«Мёртвые</w:t>
      </w:r>
      <w:r w:rsidRPr="00005DA0">
        <w:rPr>
          <w:color w:val="000000"/>
          <w:spacing w:val="4"/>
          <w:w w:val="105"/>
          <w:sz w:val="20"/>
          <w:szCs w:val="20"/>
        </w:rPr>
        <w:t xml:space="preserve"> </w:t>
      </w:r>
      <w:r w:rsidRPr="00005DA0">
        <w:rPr>
          <w:color w:val="000000"/>
          <w:w w:val="105"/>
          <w:sz w:val="20"/>
          <w:szCs w:val="20"/>
        </w:rPr>
        <w:t>души».</w:t>
      </w:r>
    </w:p>
    <w:p w14:paraId="614BDADD" w14:textId="77777777" w:rsidR="005B2FBF" w:rsidRPr="00005DA0" w:rsidRDefault="00005DA0" w:rsidP="00005DA0">
      <w:pPr>
        <w:pStyle w:val="a5"/>
        <w:ind w:firstLine="567"/>
        <w:jc w:val="both"/>
        <w:rPr>
          <w:color w:val="000000"/>
        </w:rPr>
      </w:pPr>
      <w:r w:rsidRPr="007656C1">
        <w:rPr>
          <w:b/>
        </w:rPr>
        <w:t>Отечественная проза первой половины XIX в.</w:t>
      </w:r>
      <w:r w:rsidRPr="00005DA0">
        <w:rPr>
          <w:b/>
          <w:color w:val="000000"/>
          <w:w w:val="95"/>
        </w:rPr>
        <w:t xml:space="preserve"> </w:t>
      </w:r>
      <w:r w:rsidR="007342F1" w:rsidRPr="007342F1">
        <w:rPr>
          <w:color w:val="000000"/>
        </w:rPr>
        <w:t>(одно произве</w:t>
      </w:r>
      <w:r w:rsidRPr="007342F1">
        <w:rPr>
          <w:color w:val="000000"/>
        </w:rPr>
        <w:t>дение</w:t>
      </w:r>
      <w:r w:rsidRPr="007342F1">
        <w:rPr>
          <w:color w:val="000000"/>
          <w:w w:val="110"/>
        </w:rPr>
        <w:t xml:space="preserve"> </w:t>
      </w:r>
      <w:r w:rsidRPr="00005DA0">
        <w:rPr>
          <w:color w:val="000000"/>
          <w:w w:val="110"/>
        </w:rPr>
        <w:t>по выбору). Например,</w:t>
      </w:r>
      <w:r w:rsidR="007342F1">
        <w:rPr>
          <w:color w:val="000000"/>
          <w:w w:val="110"/>
        </w:rPr>
        <w:t xml:space="preserve"> произведения: «Лафертовская ма</w:t>
      </w:r>
      <w:r w:rsidRPr="00005DA0">
        <w:rPr>
          <w:color w:val="000000"/>
          <w:w w:val="110"/>
        </w:rPr>
        <w:t>ковница»</w:t>
      </w:r>
      <w:r w:rsidRPr="00005DA0">
        <w:rPr>
          <w:color w:val="000000"/>
          <w:spacing w:val="1"/>
          <w:w w:val="110"/>
        </w:rPr>
        <w:t xml:space="preserve"> </w:t>
      </w:r>
      <w:r w:rsidRPr="00005DA0">
        <w:rPr>
          <w:color w:val="000000"/>
          <w:w w:val="110"/>
        </w:rPr>
        <w:t>Антония</w:t>
      </w:r>
      <w:r w:rsidRPr="00005DA0">
        <w:rPr>
          <w:color w:val="000000"/>
          <w:spacing w:val="1"/>
          <w:w w:val="110"/>
        </w:rPr>
        <w:t xml:space="preserve"> </w:t>
      </w:r>
      <w:r w:rsidRPr="00005DA0">
        <w:rPr>
          <w:color w:val="000000"/>
          <w:w w:val="110"/>
        </w:rPr>
        <w:t>Погорельского,</w:t>
      </w:r>
      <w:r w:rsidRPr="00005DA0">
        <w:rPr>
          <w:color w:val="000000"/>
          <w:spacing w:val="1"/>
          <w:w w:val="110"/>
        </w:rPr>
        <w:t xml:space="preserve"> </w:t>
      </w:r>
      <w:r w:rsidRPr="00005DA0">
        <w:rPr>
          <w:color w:val="000000"/>
          <w:w w:val="110"/>
        </w:rPr>
        <w:t>«Часы</w:t>
      </w:r>
      <w:r w:rsidRPr="00005DA0">
        <w:rPr>
          <w:color w:val="000000"/>
          <w:spacing w:val="1"/>
          <w:w w:val="110"/>
        </w:rPr>
        <w:t xml:space="preserve"> </w:t>
      </w:r>
      <w:r w:rsidRPr="00005DA0">
        <w:rPr>
          <w:color w:val="000000"/>
          <w:w w:val="110"/>
        </w:rPr>
        <w:t>и</w:t>
      </w:r>
      <w:r w:rsidRPr="00005DA0">
        <w:rPr>
          <w:color w:val="000000"/>
          <w:spacing w:val="1"/>
          <w:w w:val="110"/>
        </w:rPr>
        <w:t xml:space="preserve"> </w:t>
      </w:r>
      <w:r w:rsidRPr="00005DA0">
        <w:rPr>
          <w:color w:val="000000"/>
          <w:w w:val="110"/>
        </w:rPr>
        <w:t>зеркало»</w:t>
      </w:r>
      <w:r w:rsidRPr="00005DA0">
        <w:rPr>
          <w:color w:val="000000"/>
          <w:spacing w:val="1"/>
          <w:w w:val="110"/>
        </w:rPr>
        <w:t xml:space="preserve"> </w:t>
      </w:r>
      <w:r w:rsidRPr="00005DA0">
        <w:rPr>
          <w:color w:val="000000"/>
          <w:w w:val="110"/>
        </w:rPr>
        <w:t>А.</w:t>
      </w:r>
      <w:r w:rsidRPr="00005DA0">
        <w:rPr>
          <w:color w:val="000000"/>
          <w:spacing w:val="1"/>
          <w:w w:val="110"/>
        </w:rPr>
        <w:t xml:space="preserve"> </w:t>
      </w:r>
      <w:r w:rsidRPr="00005DA0">
        <w:rPr>
          <w:color w:val="000000"/>
          <w:w w:val="110"/>
        </w:rPr>
        <w:t>А.</w:t>
      </w:r>
      <w:r w:rsidRPr="00005DA0">
        <w:rPr>
          <w:color w:val="000000"/>
          <w:spacing w:val="1"/>
          <w:w w:val="110"/>
        </w:rPr>
        <w:t xml:space="preserve"> </w:t>
      </w:r>
      <w:r w:rsidR="007342F1">
        <w:rPr>
          <w:color w:val="000000"/>
          <w:w w:val="110"/>
        </w:rPr>
        <w:t>Бе</w:t>
      </w:r>
      <w:r w:rsidRPr="00005DA0">
        <w:rPr>
          <w:color w:val="000000"/>
          <w:w w:val="110"/>
        </w:rPr>
        <w:t>стужева-Марлинского,</w:t>
      </w:r>
      <w:r w:rsidR="00D87583">
        <w:rPr>
          <w:color w:val="000000"/>
          <w:w w:val="110"/>
        </w:rPr>
        <w:t xml:space="preserve"> </w:t>
      </w:r>
      <w:r w:rsidRPr="00005DA0">
        <w:rPr>
          <w:color w:val="000000"/>
          <w:w w:val="110"/>
        </w:rPr>
        <w:t>«Кто</w:t>
      </w:r>
      <w:r w:rsidR="00D87583">
        <w:rPr>
          <w:color w:val="000000"/>
          <w:w w:val="110"/>
        </w:rPr>
        <w:t xml:space="preserve"> </w:t>
      </w:r>
      <w:r w:rsidRPr="00005DA0">
        <w:rPr>
          <w:color w:val="000000"/>
          <w:w w:val="110"/>
        </w:rPr>
        <w:t>виноват?»</w:t>
      </w:r>
      <w:r w:rsidR="00D87583">
        <w:rPr>
          <w:color w:val="000000"/>
          <w:w w:val="110"/>
        </w:rPr>
        <w:t xml:space="preserve"> </w:t>
      </w:r>
      <w:r w:rsidRPr="00005DA0">
        <w:rPr>
          <w:color w:val="000000"/>
          <w:w w:val="110"/>
        </w:rPr>
        <w:t>(главы</w:t>
      </w:r>
      <w:r w:rsidR="00D87583">
        <w:rPr>
          <w:color w:val="000000"/>
          <w:w w:val="110"/>
        </w:rPr>
        <w:t xml:space="preserve"> </w:t>
      </w:r>
      <w:r w:rsidRPr="00005DA0">
        <w:rPr>
          <w:color w:val="000000"/>
          <w:w w:val="110"/>
        </w:rPr>
        <w:t>по</w:t>
      </w:r>
      <w:r w:rsidR="00D87583">
        <w:rPr>
          <w:color w:val="000000"/>
          <w:w w:val="110"/>
        </w:rPr>
        <w:t xml:space="preserve"> </w:t>
      </w:r>
      <w:r w:rsidRPr="00005DA0">
        <w:rPr>
          <w:color w:val="000000"/>
          <w:w w:val="110"/>
        </w:rPr>
        <w:t>выбору)</w:t>
      </w:r>
      <w:r w:rsidRPr="00005DA0">
        <w:rPr>
          <w:color w:val="000000"/>
          <w:spacing w:val="1"/>
          <w:w w:val="110"/>
        </w:rPr>
        <w:t xml:space="preserve"> </w:t>
      </w:r>
      <w:r w:rsidRPr="00005DA0">
        <w:rPr>
          <w:color w:val="000000"/>
          <w:w w:val="110"/>
        </w:rPr>
        <w:t>А.</w:t>
      </w:r>
      <w:r w:rsidRPr="00005DA0">
        <w:rPr>
          <w:color w:val="000000"/>
          <w:spacing w:val="-6"/>
          <w:w w:val="110"/>
        </w:rPr>
        <w:t xml:space="preserve"> </w:t>
      </w:r>
      <w:r w:rsidRPr="00005DA0">
        <w:rPr>
          <w:color w:val="000000"/>
          <w:w w:val="110"/>
        </w:rPr>
        <w:t>И.</w:t>
      </w:r>
      <w:r w:rsidRPr="00005DA0">
        <w:rPr>
          <w:color w:val="000000"/>
          <w:spacing w:val="-6"/>
          <w:w w:val="110"/>
        </w:rPr>
        <w:t xml:space="preserve"> </w:t>
      </w:r>
      <w:r w:rsidRPr="00005DA0">
        <w:rPr>
          <w:color w:val="000000"/>
          <w:w w:val="110"/>
        </w:rPr>
        <w:t>Герцена</w:t>
      </w:r>
      <w:r w:rsidRPr="00005DA0">
        <w:rPr>
          <w:color w:val="000000"/>
          <w:spacing w:val="-6"/>
          <w:w w:val="110"/>
        </w:rPr>
        <w:t xml:space="preserve"> </w:t>
      </w:r>
      <w:r w:rsidRPr="00005DA0">
        <w:rPr>
          <w:color w:val="000000"/>
          <w:w w:val="110"/>
        </w:rPr>
        <w:t>и</w:t>
      </w:r>
      <w:r w:rsidRPr="00005DA0">
        <w:rPr>
          <w:color w:val="000000"/>
          <w:spacing w:val="-6"/>
          <w:w w:val="110"/>
        </w:rPr>
        <w:t xml:space="preserve"> </w:t>
      </w:r>
      <w:r w:rsidRPr="00005DA0">
        <w:rPr>
          <w:color w:val="000000"/>
          <w:w w:val="110"/>
        </w:rPr>
        <w:t>др.</w:t>
      </w:r>
    </w:p>
    <w:p w14:paraId="36183F68" w14:textId="77777777" w:rsidR="005B2FBF" w:rsidRPr="00005DA0" w:rsidRDefault="005B2FBF" w:rsidP="00005DA0">
      <w:pPr>
        <w:pStyle w:val="a5"/>
        <w:ind w:firstLine="567"/>
        <w:jc w:val="both"/>
        <w:rPr>
          <w:color w:val="000000"/>
        </w:rPr>
      </w:pPr>
    </w:p>
    <w:p w14:paraId="5B453A91" w14:textId="77777777" w:rsidR="005B2FBF" w:rsidRPr="007342F1" w:rsidRDefault="00005DA0" w:rsidP="007342F1">
      <w:pPr>
        <w:ind w:firstLine="567"/>
        <w:rPr>
          <w:b/>
          <w:color w:val="000000"/>
          <w:sz w:val="20"/>
        </w:rPr>
      </w:pPr>
      <w:r w:rsidRPr="007342F1">
        <w:rPr>
          <w:b/>
          <w:color w:val="000000"/>
          <w:sz w:val="20"/>
        </w:rPr>
        <w:t>Зарубежная литература</w:t>
      </w:r>
    </w:p>
    <w:p w14:paraId="09E4B8F3" w14:textId="77777777" w:rsidR="005B2FBF" w:rsidRPr="00005DA0" w:rsidRDefault="00005DA0" w:rsidP="00005DA0">
      <w:pPr>
        <w:pStyle w:val="a5"/>
        <w:ind w:firstLine="567"/>
        <w:jc w:val="both"/>
        <w:rPr>
          <w:color w:val="000000"/>
        </w:rPr>
      </w:pPr>
      <w:r w:rsidRPr="00005DA0">
        <w:rPr>
          <w:b/>
          <w:color w:val="000000"/>
          <w:w w:val="115"/>
        </w:rPr>
        <w:t xml:space="preserve">Данте. </w:t>
      </w:r>
      <w:r w:rsidRPr="00005DA0">
        <w:rPr>
          <w:color w:val="000000"/>
          <w:w w:val="115"/>
        </w:rPr>
        <w:t>«Божественная комедия» (не менее двух фрагментов</w:t>
      </w:r>
      <w:r w:rsidRPr="00005DA0">
        <w:rPr>
          <w:color w:val="000000"/>
          <w:spacing w:val="-55"/>
          <w:w w:val="115"/>
        </w:rPr>
        <w:t xml:space="preserve"> </w:t>
      </w:r>
      <w:r w:rsidRPr="00005DA0">
        <w:rPr>
          <w:color w:val="000000"/>
          <w:w w:val="115"/>
        </w:rPr>
        <w:t>по</w:t>
      </w:r>
      <w:r w:rsidRPr="00005DA0">
        <w:rPr>
          <w:color w:val="000000"/>
          <w:spacing w:val="-10"/>
          <w:w w:val="115"/>
        </w:rPr>
        <w:t xml:space="preserve"> </w:t>
      </w:r>
      <w:r w:rsidRPr="00005DA0">
        <w:rPr>
          <w:color w:val="000000"/>
          <w:w w:val="115"/>
        </w:rPr>
        <w:t>выбору).</w:t>
      </w:r>
    </w:p>
    <w:p w14:paraId="269807D0" w14:textId="77777777" w:rsidR="005B2FBF" w:rsidRPr="00005DA0" w:rsidRDefault="00005DA0" w:rsidP="00005DA0">
      <w:pPr>
        <w:ind w:firstLine="567"/>
        <w:jc w:val="both"/>
        <w:rPr>
          <w:color w:val="000000"/>
          <w:sz w:val="20"/>
          <w:szCs w:val="20"/>
        </w:rPr>
      </w:pPr>
      <w:r w:rsidRPr="00005DA0">
        <w:rPr>
          <w:b/>
          <w:color w:val="000000"/>
          <w:w w:val="110"/>
          <w:sz w:val="20"/>
          <w:szCs w:val="20"/>
        </w:rPr>
        <w:t>У.</w:t>
      </w:r>
      <w:r w:rsidRPr="00005DA0">
        <w:rPr>
          <w:b/>
          <w:color w:val="000000"/>
          <w:spacing w:val="-13"/>
          <w:w w:val="110"/>
          <w:sz w:val="20"/>
          <w:szCs w:val="20"/>
        </w:rPr>
        <w:t xml:space="preserve"> </w:t>
      </w:r>
      <w:r w:rsidRPr="00005DA0">
        <w:rPr>
          <w:b/>
          <w:color w:val="000000"/>
          <w:w w:val="110"/>
          <w:sz w:val="20"/>
          <w:szCs w:val="20"/>
        </w:rPr>
        <w:t>Шекспир.</w:t>
      </w:r>
      <w:r w:rsidRPr="00005DA0">
        <w:rPr>
          <w:b/>
          <w:color w:val="000000"/>
          <w:spacing w:val="-13"/>
          <w:w w:val="110"/>
          <w:sz w:val="20"/>
          <w:szCs w:val="20"/>
        </w:rPr>
        <w:t xml:space="preserve"> </w:t>
      </w:r>
      <w:r w:rsidRPr="00005DA0">
        <w:rPr>
          <w:color w:val="000000"/>
          <w:w w:val="110"/>
          <w:sz w:val="20"/>
          <w:szCs w:val="20"/>
        </w:rPr>
        <w:t>Трагедия</w:t>
      </w:r>
      <w:r w:rsidRPr="00005DA0">
        <w:rPr>
          <w:color w:val="000000"/>
          <w:spacing w:val="-12"/>
          <w:w w:val="110"/>
          <w:sz w:val="20"/>
          <w:szCs w:val="20"/>
        </w:rPr>
        <w:t xml:space="preserve"> </w:t>
      </w:r>
      <w:r w:rsidRPr="00005DA0">
        <w:rPr>
          <w:color w:val="000000"/>
          <w:w w:val="110"/>
          <w:sz w:val="20"/>
          <w:szCs w:val="20"/>
        </w:rPr>
        <w:t>«Гамлет»</w:t>
      </w:r>
      <w:r w:rsidRPr="00005DA0">
        <w:rPr>
          <w:color w:val="000000"/>
          <w:spacing w:val="-12"/>
          <w:w w:val="110"/>
          <w:sz w:val="20"/>
          <w:szCs w:val="20"/>
        </w:rPr>
        <w:t xml:space="preserve"> </w:t>
      </w:r>
      <w:r w:rsidRPr="00005DA0">
        <w:rPr>
          <w:color w:val="000000"/>
          <w:w w:val="110"/>
          <w:sz w:val="20"/>
          <w:szCs w:val="20"/>
        </w:rPr>
        <w:t>(фрагменты</w:t>
      </w:r>
      <w:r w:rsidRPr="00005DA0">
        <w:rPr>
          <w:color w:val="000000"/>
          <w:spacing w:val="-11"/>
          <w:w w:val="110"/>
          <w:sz w:val="20"/>
          <w:szCs w:val="20"/>
        </w:rPr>
        <w:t xml:space="preserve"> </w:t>
      </w:r>
      <w:r w:rsidRPr="00005DA0">
        <w:rPr>
          <w:color w:val="000000"/>
          <w:w w:val="110"/>
          <w:sz w:val="20"/>
          <w:szCs w:val="20"/>
        </w:rPr>
        <w:t>по</w:t>
      </w:r>
      <w:r w:rsidRPr="00005DA0">
        <w:rPr>
          <w:color w:val="000000"/>
          <w:spacing w:val="-12"/>
          <w:w w:val="110"/>
          <w:sz w:val="20"/>
          <w:szCs w:val="20"/>
        </w:rPr>
        <w:t xml:space="preserve"> </w:t>
      </w:r>
      <w:r w:rsidRPr="00005DA0">
        <w:rPr>
          <w:color w:val="000000"/>
          <w:w w:val="110"/>
          <w:sz w:val="20"/>
          <w:szCs w:val="20"/>
        </w:rPr>
        <w:t>выбору).</w:t>
      </w:r>
    </w:p>
    <w:p w14:paraId="31707F9E" w14:textId="77777777" w:rsidR="005B2FBF" w:rsidRPr="00005DA0" w:rsidRDefault="00005DA0" w:rsidP="00005DA0">
      <w:pPr>
        <w:pStyle w:val="a5"/>
        <w:ind w:firstLine="567"/>
        <w:jc w:val="both"/>
        <w:rPr>
          <w:color w:val="000000"/>
        </w:rPr>
      </w:pPr>
      <w:r w:rsidRPr="00005DA0">
        <w:rPr>
          <w:b/>
          <w:color w:val="000000"/>
          <w:w w:val="110"/>
        </w:rPr>
        <w:t>И.-В.</w:t>
      </w:r>
      <w:r w:rsidRPr="00005DA0">
        <w:rPr>
          <w:b/>
          <w:color w:val="000000"/>
          <w:spacing w:val="1"/>
          <w:w w:val="110"/>
        </w:rPr>
        <w:t xml:space="preserve"> </w:t>
      </w:r>
      <w:r w:rsidRPr="00005DA0">
        <w:rPr>
          <w:b/>
          <w:color w:val="000000"/>
          <w:w w:val="110"/>
        </w:rPr>
        <w:t>Гёте.</w:t>
      </w:r>
      <w:r w:rsidR="00D87583">
        <w:rPr>
          <w:b/>
          <w:color w:val="000000"/>
          <w:w w:val="110"/>
        </w:rPr>
        <w:t xml:space="preserve"> </w:t>
      </w:r>
      <w:r w:rsidRPr="00005DA0">
        <w:rPr>
          <w:color w:val="000000"/>
          <w:w w:val="110"/>
        </w:rPr>
        <w:t>Трагедия</w:t>
      </w:r>
      <w:r w:rsidR="00D87583">
        <w:rPr>
          <w:color w:val="000000"/>
          <w:w w:val="110"/>
        </w:rPr>
        <w:t xml:space="preserve"> </w:t>
      </w:r>
      <w:r w:rsidRPr="00005DA0">
        <w:rPr>
          <w:color w:val="000000"/>
          <w:w w:val="110"/>
        </w:rPr>
        <w:t>«Фауст»</w:t>
      </w:r>
      <w:r w:rsidR="00D87583">
        <w:rPr>
          <w:color w:val="000000"/>
          <w:w w:val="110"/>
        </w:rPr>
        <w:t xml:space="preserve"> </w:t>
      </w:r>
      <w:r w:rsidRPr="00005DA0">
        <w:rPr>
          <w:color w:val="000000"/>
          <w:w w:val="110"/>
        </w:rPr>
        <w:t>(не</w:t>
      </w:r>
      <w:r w:rsidR="00D87583">
        <w:rPr>
          <w:color w:val="000000"/>
          <w:w w:val="110"/>
        </w:rPr>
        <w:t xml:space="preserve"> </w:t>
      </w:r>
      <w:r w:rsidRPr="00005DA0">
        <w:rPr>
          <w:color w:val="000000"/>
          <w:w w:val="110"/>
        </w:rPr>
        <w:t>менее</w:t>
      </w:r>
      <w:r w:rsidR="00D87583">
        <w:rPr>
          <w:color w:val="000000"/>
          <w:w w:val="110"/>
        </w:rPr>
        <w:t xml:space="preserve"> </w:t>
      </w:r>
      <w:r w:rsidRPr="00005DA0">
        <w:rPr>
          <w:color w:val="000000"/>
          <w:w w:val="110"/>
        </w:rPr>
        <w:t>двух</w:t>
      </w:r>
      <w:r w:rsidR="00D87583">
        <w:rPr>
          <w:color w:val="000000"/>
          <w:w w:val="110"/>
        </w:rPr>
        <w:t xml:space="preserve"> </w:t>
      </w:r>
      <w:r w:rsidRPr="00005DA0">
        <w:rPr>
          <w:color w:val="000000"/>
          <w:w w:val="110"/>
        </w:rPr>
        <w:t>фрагментов</w:t>
      </w:r>
      <w:r w:rsidRPr="00005DA0">
        <w:rPr>
          <w:color w:val="000000"/>
          <w:spacing w:val="1"/>
          <w:w w:val="110"/>
        </w:rPr>
        <w:t xml:space="preserve"> </w:t>
      </w:r>
      <w:r w:rsidRPr="00005DA0">
        <w:rPr>
          <w:color w:val="000000"/>
          <w:w w:val="110"/>
        </w:rPr>
        <w:t>по</w:t>
      </w:r>
      <w:r w:rsidRPr="00005DA0">
        <w:rPr>
          <w:color w:val="000000"/>
          <w:spacing w:val="-7"/>
          <w:w w:val="110"/>
        </w:rPr>
        <w:t xml:space="preserve"> </w:t>
      </w:r>
      <w:r w:rsidRPr="00005DA0">
        <w:rPr>
          <w:color w:val="000000"/>
          <w:w w:val="110"/>
        </w:rPr>
        <w:t>выбору).</w:t>
      </w:r>
    </w:p>
    <w:p w14:paraId="43DCAE0F" w14:textId="77777777" w:rsidR="005B2FBF" w:rsidRPr="0068531F" w:rsidRDefault="00005DA0" w:rsidP="0068531F">
      <w:pPr>
        <w:ind w:firstLine="567"/>
        <w:jc w:val="both"/>
        <w:rPr>
          <w:color w:val="000000"/>
          <w:sz w:val="20"/>
          <w:szCs w:val="20"/>
        </w:rPr>
      </w:pPr>
      <w:r w:rsidRPr="00005DA0">
        <w:rPr>
          <w:b/>
          <w:color w:val="000000"/>
          <w:w w:val="110"/>
          <w:sz w:val="20"/>
          <w:szCs w:val="20"/>
        </w:rPr>
        <w:t>Дж.</w:t>
      </w:r>
      <w:r w:rsidRPr="00005DA0">
        <w:rPr>
          <w:b/>
          <w:color w:val="000000"/>
          <w:spacing w:val="12"/>
          <w:w w:val="110"/>
          <w:sz w:val="20"/>
          <w:szCs w:val="20"/>
        </w:rPr>
        <w:t xml:space="preserve"> </w:t>
      </w:r>
      <w:r w:rsidRPr="00005DA0">
        <w:rPr>
          <w:b/>
          <w:color w:val="000000"/>
          <w:w w:val="110"/>
          <w:sz w:val="20"/>
          <w:szCs w:val="20"/>
        </w:rPr>
        <w:t>Г.</w:t>
      </w:r>
      <w:r w:rsidRPr="00005DA0">
        <w:rPr>
          <w:b/>
          <w:color w:val="000000"/>
          <w:spacing w:val="13"/>
          <w:w w:val="110"/>
          <w:sz w:val="20"/>
          <w:szCs w:val="20"/>
        </w:rPr>
        <w:t xml:space="preserve"> </w:t>
      </w:r>
      <w:r w:rsidRPr="0068531F">
        <w:rPr>
          <w:b/>
          <w:color w:val="000000"/>
          <w:w w:val="110"/>
          <w:sz w:val="20"/>
          <w:szCs w:val="20"/>
        </w:rPr>
        <w:t>Байрон.</w:t>
      </w:r>
      <w:r w:rsidRPr="0068531F">
        <w:rPr>
          <w:b/>
          <w:color w:val="000000"/>
          <w:spacing w:val="13"/>
          <w:w w:val="110"/>
          <w:sz w:val="20"/>
          <w:szCs w:val="20"/>
        </w:rPr>
        <w:t xml:space="preserve"> </w:t>
      </w:r>
      <w:r w:rsidRPr="0068531F">
        <w:rPr>
          <w:color w:val="000000"/>
          <w:w w:val="110"/>
          <w:sz w:val="20"/>
          <w:szCs w:val="20"/>
        </w:rPr>
        <w:t>Стихотворения</w:t>
      </w:r>
      <w:r w:rsidRPr="0068531F">
        <w:rPr>
          <w:color w:val="000000"/>
          <w:spacing w:val="14"/>
          <w:w w:val="110"/>
          <w:sz w:val="20"/>
          <w:szCs w:val="20"/>
        </w:rPr>
        <w:t xml:space="preserve"> </w:t>
      </w:r>
      <w:r w:rsidRPr="0068531F">
        <w:rPr>
          <w:color w:val="000000"/>
          <w:w w:val="110"/>
          <w:sz w:val="20"/>
          <w:szCs w:val="20"/>
        </w:rPr>
        <w:t>(одно</w:t>
      </w:r>
      <w:r w:rsidRPr="0068531F">
        <w:rPr>
          <w:color w:val="000000"/>
          <w:spacing w:val="14"/>
          <w:w w:val="110"/>
          <w:sz w:val="20"/>
          <w:szCs w:val="20"/>
        </w:rPr>
        <w:t xml:space="preserve"> </w:t>
      </w:r>
      <w:r w:rsidRPr="0068531F">
        <w:rPr>
          <w:color w:val="000000"/>
          <w:w w:val="110"/>
          <w:sz w:val="20"/>
          <w:szCs w:val="20"/>
        </w:rPr>
        <w:t>по</w:t>
      </w:r>
      <w:r w:rsidRPr="0068531F">
        <w:rPr>
          <w:color w:val="000000"/>
          <w:spacing w:val="14"/>
          <w:w w:val="110"/>
          <w:sz w:val="20"/>
          <w:szCs w:val="20"/>
        </w:rPr>
        <w:t xml:space="preserve"> </w:t>
      </w:r>
      <w:r w:rsidRPr="0068531F">
        <w:rPr>
          <w:color w:val="000000"/>
          <w:w w:val="110"/>
          <w:sz w:val="20"/>
          <w:szCs w:val="20"/>
        </w:rPr>
        <w:t>выбору).</w:t>
      </w:r>
      <w:r w:rsidRPr="0068531F">
        <w:rPr>
          <w:color w:val="000000"/>
          <w:spacing w:val="14"/>
          <w:w w:val="110"/>
          <w:sz w:val="20"/>
          <w:szCs w:val="20"/>
        </w:rPr>
        <w:t xml:space="preserve"> </w:t>
      </w:r>
      <w:r w:rsidRPr="0068531F">
        <w:rPr>
          <w:color w:val="000000"/>
          <w:w w:val="110"/>
          <w:sz w:val="20"/>
          <w:szCs w:val="20"/>
        </w:rPr>
        <w:t>Например,</w:t>
      </w:r>
      <w:r w:rsidR="0068531F" w:rsidRPr="0068531F">
        <w:rPr>
          <w:color w:val="000000"/>
          <w:w w:val="110"/>
          <w:sz w:val="20"/>
          <w:szCs w:val="20"/>
        </w:rPr>
        <w:t xml:space="preserve"> </w:t>
      </w:r>
      <w:r w:rsidRPr="0068531F">
        <w:rPr>
          <w:color w:val="000000"/>
          <w:w w:val="115"/>
          <w:sz w:val="20"/>
          <w:szCs w:val="20"/>
        </w:rPr>
        <w:t xml:space="preserve">«Душа моя мрачна. Скорей, </w:t>
      </w:r>
      <w:r w:rsidR="0068531F" w:rsidRPr="0068531F">
        <w:rPr>
          <w:color w:val="000000"/>
          <w:w w:val="115"/>
          <w:sz w:val="20"/>
          <w:szCs w:val="20"/>
        </w:rPr>
        <w:t>певец, скорей!..», «Прощание На</w:t>
      </w:r>
      <w:r w:rsidRPr="0068531F">
        <w:rPr>
          <w:color w:val="000000"/>
          <w:w w:val="115"/>
          <w:sz w:val="20"/>
          <w:szCs w:val="20"/>
        </w:rPr>
        <w:t>полеона»</w:t>
      </w:r>
      <w:r w:rsidR="00D87583" w:rsidRPr="0068531F">
        <w:rPr>
          <w:color w:val="000000"/>
          <w:w w:val="115"/>
          <w:sz w:val="20"/>
          <w:szCs w:val="20"/>
        </w:rPr>
        <w:t xml:space="preserve"> </w:t>
      </w:r>
      <w:r w:rsidRPr="0068531F">
        <w:rPr>
          <w:color w:val="000000"/>
          <w:w w:val="115"/>
          <w:sz w:val="20"/>
          <w:szCs w:val="20"/>
        </w:rPr>
        <w:t>и</w:t>
      </w:r>
      <w:r w:rsidR="00D87583" w:rsidRPr="0068531F">
        <w:rPr>
          <w:color w:val="000000"/>
          <w:w w:val="115"/>
          <w:sz w:val="20"/>
          <w:szCs w:val="20"/>
        </w:rPr>
        <w:t xml:space="preserve"> </w:t>
      </w:r>
      <w:r w:rsidRPr="0068531F">
        <w:rPr>
          <w:color w:val="000000"/>
          <w:w w:val="115"/>
          <w:sz w:val="20"/>
          <w:szCs w:val="20"/>
        </w:rPr>
        <w:t>др.</w:t>
      </w:r>
      <w:r w:rsidR="00D87583" w:rsidRPr="0068531F">
        <w:rPr>
          <w:color w:val="000000"/>
          <w:w w:val="115"/>
          <w:sz w:val="20"/>
          <w:szCs w:val="20"/>
        </w:rPr>
        <w:t xml:space="preserve"> </w:t>
      </w:r>
      <w:r w:rsidRPr="0068531F">
        <w:rPr>
          <w:color w:val="000000"/>
          <w:w w:val="115"/>
          <w:sz w:val="20"/>
          <w:szCs w:val="20"/>
        </w:rPr>
        <w:t>Поэма</w:t>
      </w:r>
      <w:r w:rsidR="00D87583" w:rsidRPr="0068531F">
        <w:rPr>
          <w:color w:val="000000"/>
          <w:w w:val="115"/>
          <w:sz w:val="20"/>
          <w:szCs w:val="20"/>
        </w:rPr>
        <w:t xml:space="preserve"> </w:t>
      </w:r>
      <w:r w:rsidRPr="0068531F">
        <w:rPr>
          <w:color w:val="000000"/>
          <w:w w:val="115"/>
          <w:sz w:val="20"/>
          <w:szCs w:val="20"/>
        </w:rPr>
        <w:t>«Паломничество</w:t>
      </w:r>
      <w:r w:rsidR="00D87583" w:rsidRPr="0068531F">
        <w:rPr>
          <w:color w:val="000000"/>
          <w:w w:val="115"/>
          <w:sz w:val="20"/>
          <w:szCs w:val="20"/>
        </w:rPr>
        <w:t xml:space="preserve"> </w:t>
      </w:r>
      <w:r w:rsidRPr="0068531F">
        <w:rPr>
          <w:color w:val="000000"/>
          <w:w w:val="115"/>
          <w:sz w:val="20"/>
          <w:szCs w:val="20"/>
        </w:rPr>
        <w:t>Чайльд-Гарольда»</w:t>
      </w:r>
      <w:r w:rsidRPr="0068531F">
        <w:rPr>
          <w:color w:val="000000"/>
          <w:spacing w:val="1"/>
          <w:w w:val="115"/>
          <w:sz w:val="20"/>
          <w:szCs w:val="20"/>
        </w:rPr>
        <w:t xml:space="preserve"> </w:t>
      </w:r>
      <w:r w:rsidRPr="0068531F">
        <w:rPr>
          <w:color w:val="000000"/>
          <w:w w:val="115"/>
          <w:sz w:val="20"/>
          <w:szCs w:val="20"/>
        </w:rPr>
        <w:t>(не</w:t>
      </w:r>
      <w:r w:rsidRPr="0068531F">
        <w:rPr>
          <w:color w:val="000000"/>
          <w:spacing w:val="-10"/>
          <w:w w:val="115"/>
          <w:sz w:val="20"/>
          <w:szCs w:val="20"/>
        </w:rPr>
        <w:t xml:space="preserve"> </w:t>
      </w:r>
      <w:r w:rsidRPr="0068531F">
        <w:rPr>
          <w:color w:val="000000"/>
          <w:w w:val="115"/>
          <w:sz w:val="20"/>
          <w:szCs w:val="20"/>
        </w:rPr>
        <w:t>менее</w:t>
      </w:r>
      <w:r w:rsidRPr="0068531F">
        <w:rPr>
          <w:color w:val="000000"/>
          <w:spacing w:val="-10"/>
          <w:w w:val="115"/>
          <w:sz w:val="20"/>
          <w:szCs w:val="20"/>
        </w:rPr>
        <w:t xml:space="preserve"> </w:t>
      </w:r>
      <w:r w:rsidRPr="0068531F">
        <w:rPr>
          <w:color w:val="000000"/>
          <w:w w:val="115"/>
          <w:sz w:val="20"/>
          <w:szCs w:val="20"/>
        </w:rPr>
        <w:t>одного</w:t>
      </w:r>
      <w:r w:rsidRPr="0068531F">
        <w:rPr>
          <w:color w:val="000000"/>
          <w:spacing w:val="-10"/>
          <w:w w:val="115"/>
          <w:sz w:val="20"/>
          <w:szCs w:val="20"/>
        </w:rPr>
        <w:t xml:space="preserve"> </w:t>
      </w:r>
      <w:r w:rsidRPr="0068531F">
        <w:rPr>
          <w:color w:val="000000"/>
          <w:w w:val="115"/>
          <w:sz w:val="20"/>
          <w:szCs w:val="20"/>
        </w:rPr>
        <w:t>фрагмента</w:t>
      </w:r>
      <w:r w:rsidRPr="0068531F">
        <w:rPr>
          <w:color w:val="000000"/>
          <w:spacing w:val="-10"/>
          <w:w w:val="115"/>
          <w:sz w:val="20"/>
          <w:szCs w:val="20"/>
        </w:rPr>
        <w:t xml:space="preserve"> </w:t>
      </w:r>
      <w:r w:rsidRPr="0068531F">
        <w:rPr>
          <w:color w:val="000000"/>
          <w:w w:val="115"/>
          <w:sz w:val="20"/>
          <w:szCs w:val="20"/>
        </w:rPr>
        <w:t>по</w:t>
      </w:r>
      <w:r w:rsidRPr="0068531F">
        <w:rPr>
          <w:color w:val="000000"/>
          <w:spacing w:val="-9"/>
          <w:w w:val="115"/>
          <w:sz w:val="20"/>
          <w:szCs w:val="20"/>
        </w:rPr>
        <w:t xml:space="preserve"> </w:t>
      </w:r>
      <w:r w:rsidRPr="0068531F">
        <w:rPr>
          <w:color w:val="000000"/>
          <w:w w:val="115"/>
          <w:sz w:val="20"/>
          <w:szCs w:val="20"/>
        </w:rPr>
        <w:t>выбору).</w:t>
      </w:r>
    </w:p>
    <w:p w14:paraId="040E513E" w14:textId="77777777" w:rsidR="005B2FBF" w:rsidRDefault="00005DA0" w:rsidP="00005DA0">
      <w:pPr>
        <w:ind w:firstLine="567"/>
        <w:jc w:val="both"/>
        <w:rPr>
          <w:color w:val="000000"/>
          <w:w w:val="110"/>
          <w:sz w:val="20"/>
          <w:szCs w:val="20"/>
        </w:rPr>
      </w:pPr>
      <w:r w:rsidRPr="0068531F">
        <w:rPr>
          <w:b/>
          <w:color w:val="000000"/>
          <w:sz w:val="20"/>
          <w:szCs w:val="20"/>
        </w:rPr>
        <w:t>Зарубежная проза первой</w:t>
      </w:r>
      <w:r w:rsidRPr="00005DA0">
        <w:rPr>
          <w:b/>
          <w:color w:val="000000"/>
          <w:sz w:val="20"/>
          <w:szCs w:val="20"/>
        </w:rPr>
        <w:t xml:space="preserve"> половины XIX в. </w:t>
      </w:r>
      <w:r w:rsidR="0068531F">
        <w:rPr>
          <w:color w:val="000000"/>
          <w:sz w:val="20"/>
          <w:szCs w:val="20"/>
        </w:rPr>
        <w:t>(одно произве</w:t>
      </w:r>
      <w:r w:rsidRPr="00005DA0">
        <w:rPr>
          <w:color w:val="000000"/>
          <w:w w:val="110"/>
          <w:sz w:val="20"/>
          <w:szCs w:val="20"/>
        </w:rPr>
        <w:t>дение</w:t>
      </w:r>
      <w:r w:rsidRPr="00005DA0">
        <w:rPr>
          <w:color w:val="000000"/>
          <w:spacing w:val="1"/>
          <w:w w:val="110"/>
          <w:sz w:val="20"/>
          <w:szCs w:val="20"/>
        </w:rPr>
        <w:t xml:space="preserve"> </w:t>
      </w:r>
      <w:r w:rsidRPr="00005DA0">
        <w:rPr>
          <w:color w:val="000000"/>
          <w:w w:val="110"/>
          <w:sz w:val="20"/>
          <w:szCs w:val="20"/>
        </w:rPr>
        <w:t>по</w:t>
      </w:r>
      <w:r w:rsidR="00D87583">
        <w:rPr>
          <w:color w:val="000000"/>
          <w:w w:val="110"/>
          <w:sz w:val="20"/>
          <w:szCs w:val="20"/>
        </w:rPr>
        <w:t xml:space="preserve"> </w:t>
      </w:r>
      <w:r w:rsidRPr="00005DA0">
        <w:rPr>
          <w:color w:val="000000"/>
          <w:w w:val="110"/>
          <w:sz w:val="20"/>
          <w:szCs w:val="20"/>
        </w:rPr>
        <w:t>выбору).</w:t>
      </w:r>
      <w:r w:rsidR="00D87583">
        <w:rPr>
          <w:color w:val="000000"/>
          <w:w w:val="110"/>
          <w:sz w:val="20"/>
          <w:szCs w:val="20"/>
        </w:rPr>
        <w:t xml:space="preserve"> </w:t>
      </w:r>
      <w:r w:rsidRPr="00005DA0">
        <w:rPr>
          <w:color w:val="000000"/>
          <w:w w:val="110"/>
          <w:sz w:val="20"/>
          <w:szCs w:val="20"/>
        </w:rPr>
        <w:t>Например,</w:t>
      </w:r>
      <w:r w:rsidR="00D87583">
        <w:rPr>
          <w:color w:val="000000"/>
          <w:w w:val="110"/>
          <w:sz w:val="20"/>
          <w:szCs w:val="20"/>
        </w:rPr>
        <w:t xml:space="preserve"> </w:t>
      </w:r>
      <w:r w:rsidRPr="00005DA0">
        <w:rPr>
          <w:color w:val="000000"/>
          <w:w w:val="110"/>
          <w:sz w:val="20"/>
          <w:szCs w:val="20"/>
        </w:rPr>
        <w:t>произведения</w:t>
      </w:r>
      <w:r w:rsidR="00D87583">
        <w:rPr>
          <w:color w:val="000000"/>
          <w:w w:val="110"/>
          <w:sz w:val="20"/>
          <w:szCs w:val="20"/>
        </w:rPr>
        <w:t xml:space="preserve"> </w:t>
      </w:r>
      <w:r w:rsidRPr="00005DA0">
        <w:rPr>
          <w:color w:val="000000"/>
          <w:w w:val="110"/>
          <w:sz w:val="20"/>
          <w:szCs w:val="20"/>
        </w:rPr>
        <w:t>Э.</w:t>
      </w:r>
      <w:r w:rsidR="00D87583">
        <w:rPr>
          <w:color w:val="000000"/>
          <w:w w:val="110"/>
          <w:sz w:val="20"/>
          <w:szCs w:val="20"/>
        </w:rPr>
        <w:t xml:space="preserve"> </w:t>
      </w:r>
      <w:r w:rsidRPr="00005DA0">
        <w:rPr>
          <w:color w:val="000000"/>
          <w:w w:val="110"/>
          <w:sz w:val="20"/>
          <w:szCs w:val="20"/>
        </w:rPr>
        <w:t>Т.</w:t>
      </w:r>
      <w:r w:rsidR="00D87583">
        <w:rPr>
          <w:color w:val="000000"/>
          <w:w w:val="110"/>
          <w:sz w:val="20"/>
          <w:szCs w:val="20"/>
        </w:rPr>
        <w:t xml:space="preserve"> </w:t>
      </w:r>
      <w:r w:rsidRPr="00005DA0">
        <w:rPr>
          <w:color w:val="000000"/>
          <w:w w:val="110"/>
          <w:sz w:val="20"/>
          <w:szCs w:val="20"/>
        </w:rPr>
        <w:t>А.</w:t>
      </w:r>
      <w:r w:rsidR="00D87583">
        <w:rPr>
          <w:color w:val="000000"/>
          <w:w w:val="110"/>
          <w:sz w:val="20"/>
          <w:szCs w:val="20"/>
        </w:rPr>
        <w:t xml:space="preserve"> </w:t>
      </w:r>
      <w:r w:rsidRPr="00005DA0">
        <w:rPr>
          <w:color w:val="000000"/>
          <w:w w:val="110"/>
          <w:sz w:val="20"/>
          <w:szCs w:val="20"/>
        </w:rPr>
        <w:t>Гофмана,</w:t>
      </w:r>
      <w:r w:rsidRPr="00005DA0">
        <w:rPr>
          <w:color w:val="000000"/>
          <w:spacing w:val="1"/>
          <w:w w:val="110"/>
          <w:sz w:val="20"/>
          <w:szCs w:val="20"/>
        </w:rPr>
        <w:t xml:space="preserve"> </w:t>
      </w:r>
      <w:r w:rsidRPr="00005DA0">
        <w:rPr>
          <w:color w:val="000000"/>
          <w:w w:val="110"/>
          <w:sz w:val="20"/>
          <w:szCs w:val="20"/>
        </w:rPr>
        <w:t>В.</w:t>
      </w:r>
      <w:r w:rsidRPr="00005DA0">
        <w:rPr>
          <w:color w:val="000000"/>
          <w:spacing w:val="-6"/>
          <w:w w:val="110"/>
          <w:sz w:val="20"/>
          <w:szCs w:val="20"/>
        </w:rPr>
        <w:t xml:space="preserve"> </w:t>
      </w:r>
      <w:r w:rsidRPr="00005DA0">
        <w:rPr>
          <w:color w:val="000000"/>
          <w:w w:val="110"/>
          <w:sz w:val="20"/>
          <w:szCs w:val="20"/>
        </w:rPr>
        <w:t>Гюго,</w:t>
      </w:r>
      <w:r w:rsidRPr="00005DA0">
        <w:rPr>
          <w:color w:val="000000"/>
          <w:spacing w:val="-6"/>
          <w:w w:val="110"/>
          <w:sz w:val="20"/>
          <w:szCs w:val="20"/>
        </w:rPr>
        <w:t xml:space="preserve"> </w:t>
      </w:r>
      <w:r w:rsidRPr="00005DA0">
        <w:rPr>
          <w:color w:val="000000"/>
          <w:w w:val="110"/>
          <w:sz w:val="20"/>
          <w:szCs w:val="20"/>
        </w:rPr>
        <w:t>В.</w:t>
      </w:r>
      <w:r w:rsidRPr="00005DA0">
        <w:rPr>
          <w:color w:val="000000"/>
          <w:spacing w:val="-6"/>
          <w:w w:val="110"/>
          <w:sz w:val="20"/>
          <w:szCs w:val="20"/>
        </w:rPr>
        <w:t xml:space="preserve"> </w:t>
      </w:r>
      <w:r w:rsidRPr="00005DA0">
        <w:rPr>
          <w:color w:val="000000"/>
          <w:w w:val="110"/>
          <w:sz w:val="20"/>
          <w:szCs w:val="20"/>
        </w:rPr>
        <w:t>Скотта</w:t>
      </w:r>
      <w:r w:rsidRPr="00005DA0">
        <w:rPr>
          <w:color w:val="000000"/>
          <w:spacing w:val="-5"/>
          <w:w w:val="110"/>
          <w:sz w:val="20"/>
          <w:szCs w:val="20"/>
        </w:rPr>
        <w:t xml:space="preserve"> </w:t>
      </w:r>
      <w:r w:rsidRPr="00005DA0">
        <w:rPr>
          <w:color w:val="000000"/>
          <w:w w:val="110"/>
          <w:sz w:val="20"/>
          <w:szCs w:val="20"/>
        </w:rPr>
        <w:t>и</w:t>
      </w:r>
      <w:r w:rsidRPr="00005DA0">
        <w:rPr>
          <w:color w:val="000000"/>
          <w:spacing w:val="-6"/>
          <w:w w:val="110"/>
          <w:sz w:val="20"/>
          <w:szCs w:val="20"/>
        </w:rPr>
        <w:t xml:space="preserve"> </w:t>
      </w:r>
      <w:r w:rsidRPr="00005DA0">
        <w:rPr>
          <w:color w:val="000000"/>
          <w:w w:val="110"/>
          <w:sz w:val="20"/>
          <w:szCs w:val="20"/>
        </w:rPr>
        <w:t>др.</w:t>
      </w:r>
    </w:p>
    <w:p w14:paraId="344F5831" w14:textId="77777777" w:rsidR="0068531F" w:rsidRDefault="0068531F" w:rsidP="00005DA0">
      <w:pPr>
        <w:ind w:firstLine="567"/>
        <w:jc w:val="both"/>
        <w:rPr>
          <w:color w:val="000000"/>
          <w:w w:val="110"/>
          <w:sz w:val="20"/>
          <w:szCs w:val="20"/>
        </w:rPr>
      </w:pPr>
    </w:p>
    <w:p w14:paraId="62F73121" w14:textId="77777777" w:rsidR="0068531F" w:rsidRPr="00005DA0" w:rsidRDefault="0068531F" w:rsidP="0068531F">
      <w:pPr>
        <w:pBdr>
          <w:bottom w:val="single" w:sz="4" w:space="1" w:color="auto"/>
        </w:pBdr>
        <w:ind w:firstLine="567"/>
        <w:jc w:val="both"/>
        <w:rPr>
          <w:color w:val="000000"/>
          <w:sz w:val="20"/>
          <w:szCs w:val="20"/>
        </w:rPr>
      </w:pPr>
    </w:p>
    <w:p w14:paraId="4024BD51" w14:textId="77777777" w:rsidR="005B2FBF" w:rsidRPr="0068531F" w:rsidRDefault="0068531F" w:rsidP="0068531F">
      <w:pPr>
        <w:pStyle w:val="1"/>
        <w:pBdr>
          <w:bottom w:val="single" w:sz="4" w:space="1" w:color="auto"/>
        </w:pBdr>
        <w:jc w:val="center"/>
        <w:rPr>
          <w:rFonts w:ascii="Times New Roman" w:hAnsi="Times New Roman" w:cs="Times New Roman"/>
        </w:rPr>
      </w:pPr>
      <w:r>
        <w:rPr>
          <w:w w:val="90"/>
        </w:rPr>
        <w:br w:type="column"/>
      </w:r>
      <w:bookmarkStart w:id="9" w:name="_Toc106276909"/>
      <w:r w:rsidR="00005DA0" w:rsidRPr="0068531F">
        <w:rPr>
          <w:rFonts w:ascii="Times New Roman" w:hAnsi="Times New Roman" w:cs="Times New Roman"/>
          <w:color w:val="000000"/>
          <w:sz w:val="20"/>
        </w:rPr>
        <w:lastRenderedPageBreak/>
        <w:t>ПЛАНИРУЕМЫЕ РЕЗУЛЬТАТЫ ОСВОЕНИЯ ПРЕДМЕТА «ЛИТЕРАТУРА» В ОСНОВНОЙ ШКОЛЕ</w:t>
      </w:r>
      <w:bookmarkEnd w:id="9"/>
    </w:p>
    <w:p w14:paraId="5C7FAFB4" w14:textId="77777777" w:rsidR="0068531F" w:rsidRDefault="0068531F" w:rsidP="00005DA0">
      <w:pPr>
        <w:pStyle w:val="a5"/>
        <w:ind w:firstLine="567"/>
        <w:jc w:val="both"/>
        <w:rPr>
          <w:color w:val="000000"/>
          <w:w w:val="115"/>
        </w:rPr>
      </w:pPr>
    </w:p>
    <w:p w14:paraId="29848015" w14:textId="77777777" w:rsidR="005B2FBF" w:rsidRPr="0068531F" w:rsidRDefault="00005DA0" w:rsidP="00005DA0">
      <w:pPr>
        <w:pStyle w:val="a5"/>
        <w:ind w:firstLine="567"/>
        <w:jc w:val="both"/>
        <w:rPr>
          <w:color w:val="000000"/>
        </w:rPr>
      </w:pPr>
      <w:r w:rsidRPr="0068531F">
        <w:rPr>
          <w:color w:val="000000"/>
          <w:w w:val="115"/>
        </w:rPr>
        <w:t xml:space="preserve">Изучение литературы в </w:t>
      </w:r>
      <w:r w:rsidR="0068531F" w:rsidRPr="0068531F">
        <w:rPr>
          <w:color w:val="000000"/>
          <w:w w:val="115"/>
        </w:rPr>
        <w:t>основной школе направлено на до</w:t>
      </w:r>
      <w:r w:rsidRPr="0068531F">
        <w:rPr>
          <w:color w:val="000000"/>
          <w:w w:val="115"/>
        </w:rPr>
        <w:t>стижение</w:t>
      </w:r>
      <w:r w:rsidRPr="0068531F">
        <w:rPr>
          <w:color w:val="000000"/>
          <w:spacing w:val="1"/>
          <w:w w:val="115"/>
        </w:rPr>
        <w:t xml:space="preserve"> </w:t>
      </w:r>
      <w:r w:rsidRPr="0068531F">
        <w:rPr>
          <w:color w:val="000000"/>
          <w:w w:val="115"/>
        </w:rPr>
        <w:t>обучающимися</w:t>
      </w:r>
      <w:r w:rsidRPr="0068531F">
        <w:rPr>
          <w:color w:val="000000"/>
          <w:spacing w:val="1"/>
          <w:w w:val="115"/>
        </w:rPr>
        <w:t xml:space="preserve"> </w:t>
      </w:r>
      <w:r w:rsidRPr="0068531F">
        <w:rPr>
          <w:color w:val="000000"/>
          <w:w w:val="115"/>
        </w:rPr>
        <w:t>следующих</w:t>
      </w:r>
      <w:r w:rsidRPr="0068531F">
        <w:rPr>
          <w:color w:val="000000"/>
          <w:spacing w:val="1"/>
          <w:w w:val="115"/>
        </w:rPr>
        <w:t xml:space="preserve"> </w:t>
      </w:r>
      <w:r w:rsidRPr="0068531F">
        <w:rPr>
          <w:color w:val="000000"/>
          <w:w w:val="115"/>
        </w:rPr>
        <w:t>личностных,</w:t>
      </w:r>
      <w:r w:rsidRPr="0068531F">
        <w:rPr>
          <w:color w:val="000000"/>
          <w:spacing w:val="1"/>
          <w:w w:val="115"/>
        </w:rPr>
        <w:t xml:space="preserve"> </w:t>
      </w:r>
      <w:r w:rsidR="0068531F" w:rsidRPr="0068531F">
        <w:rPr>
          <w:color w:val="000000"/>
          <w:w w:val="115"/>
        </w:rPr>
        <w:t>метапред</w:t>
      </w:r>
      <w:r w:rsidRPr="0068531F">
        <w:rPr>
          <w:color w:val="000000"/>
          <w:w w:val="115"/>
        </w:rPr>
        <w:t>метных</w:t>
      </w:r>
      <w:r w:rsidRPr="0068531F">
        <w:rPr>
          <w:color w:val="000000"/>
          <w:spacing w:val="1"/>
          <w:w w:val="115"/>
        </w:rPr>
        <w:t xml:space="preserve"> </w:t>
      </w:r>
      <w:r w:rsidRPr="0068531F">
        <w:rPr>
          <w:color w:val="000000"/>
          <w:w w:val="115"/>
        </w:rPr>
        <w:t>и</w:t>
      </w:r>
      <w:r w:rsidRPr="0068531F">
        <w:rPr>
          <w:color w:val="000000"/>
          <w:spacing w:val="1"/>
          <w:w w:val="115"/>
        </w:rPr>
        <w:t xml:space="preserve"> </w:t>
      </w:r>
      <w:r w:rsidRPr="0068531F">
        <w:rPr>
          <w:color w:val="000000"/>
          <w:w w:val="115"/>
        </w:rPr>
        <w:t>предметных</w:t>
      </w:r>
      <w:r w:rsidRPr="0068531F">
        <w:rPr>
          <w:color w:val="000000"/>
          <w:spacing w:val="1"/>
          <w:w w:val="115"/>
        </w:rPr>
        <w:t xml:space="preserve"> </w:t>
      </w:r>
      <w:r w:rsidRPr="0068531F">
        <w:rPr>
          <w:color w:val="000000"/>
          <w:w w:val="115"/>
        </w:rPr>
        <w:t>результатов</w:t>
      </w:r>
      <w:r w:rsidRPr="0068531F">
        <w:rPr>
          <w:color w:val="000000"/>
          <w:spacing w:val="1"/>
          <w:w w:val="115"/>
        </w:rPr>
        <w:t xml:space="preserve"> </w:t>
      </w:r>
      <w:r w:rsidRPr="0068531F">
        <w:rPr>
          <w:color w:val="000000"/>
          <w:w w:val="115"/>
        </w:rPr>
        <w:t>освоения</w:t>
      </w:r>
      <w:r w:rsidRPr="0068531F">
        <w:rPr>
          <w:color w:val="000000"/>
          <w:spacing w:val="1"/>
          <w:w w:val="115"/>
        </w:rPr>
        <w:t xml:space="preserve"> </w:t>
      </w:r>
      <w:r w:rsidRPr="0068531F">
        <w:rPr>
          <w:color w:val="000000"/>
          <w:w w:val="115"/>
        </w:rPr>
        <w:t>учебного</w:t>
      </w:r>
      <w:r w:rsidRPr="0068531F">
        <w:rPr>
          <w:color w:val="000000"/>
          <w:spacing w:val="1"/>
          <w:w w:val="115"/>
        </w:rPr>
        <w:t xml:space="preserve"> </w:t>
      </w:r>
      <w:r w:rsidR="0068531F" w:rsidRPr="0068531F">
        <w:rPr>
          <w:color w:val="000000"/>
          <w:w w:val="115"/>
        </w:rPr>
        <w:t>пред</w:t>
      </w:r>
      <w:r w:rsidRPr="0068531F">
        <w:rPr>
          <w:color w:val="000000"/>
          <w:w w:val="115"/>
        </w:rPr>
        <w:t>мета.</w:t>
      </w:r>
    </w:p>
    <w:p w14:paraId="5B326A7D" w14:textId="77777777" w:rsidR="005B2FBF" w:rsidRPr="007656C1" w:rsidRDefault="00005DA0" w:rsidP="007656C1">
      <w:pPr>
        <w:pStyle w:val="21"/>
        <w:jc w:val="center"/>
        <w:rPr>
          <w:rFonts w:ascii="Times New Roman" w:hAnsi="Times New Roman" w:cs="Times New Roman"/>
          <w:sz w:val="20"/>
        </w:rPr>
      </w:pPr>
      <w:bookmarkStart w:id="10" w:name="_Toc106276910"/>
      <w:r w:rsidRPr="007656C1">
        <w:rPr>
          <w:rFonts w:ascii="Times New Roman" w:hAnsi="Times New Roman" w:cs="Times New Roman"/>
          <w:sz w:val="20"/>
        </w:rPr>
        <w:t>Личностные результаты</w:t>
      </w:r>
      <w:bookmarkEnd w:id="10"/>
    </w:p>
    <w:p w14:paraId="382C147A" w14:textId="77777777" w:rsidR="005B2FBF" w:rsidRPr="0068531F" w:rsidRDefault="00005DA0" w:rsidP="00005DA0">
      <w:pPr>
        <w:pStyle w:val="a5"/>
        <w:ind w:firstLine="567"/>
        <w:jc w:val="both"/>
        <w:rPr>
          <w:color w:val="000000"/>
        </w:rPr>
      </w:pPr>
      <w:r w:rsidRPr="0068531F">
        <w:rPr>
          <w:color w:val="000000"/>
          <w:w w:val="115"/>
        </w:rPr>
        <w:t>Личностные результаты о</w:t>
      </w:r>
      <w:r w:rsidR="0068531F">
        <w:rPr>
          <w:color w:val="000000"/>
          <w:w w:val="115"/>
        </w:rPr>
        <w:t>своения рабочей программы по ли</w:t>
      </w:r>
      <w:r w:rsidRPr="0068531F">
        <w:rPr>
          <w:color w:val="000000"/>
          <w:w w:val="115"/>
        </w:rPr>
        <w:t>тературе</w:t>
      </w:r>
      <w:r w:rsidRPr="0068531F">
        <w:rPr>
          <w:color w:val="000000"/>
          <w:spacing w:val="1"/>
          <w:w w:val="115"/>
        </w:rPr>
        <w:t xml:space="preserve"> </w:t>
      </w:r>
      <w:r w:rsidRPr="0068531F">
        <w:rPr>
          <w:color w:val="000000"/>
          <w:w w:val="115"/>
        </w:rPr>
        <w:t>для</w:t>
      </w:r>
      <w:r w:rsidRPr="0068531F">
        <w:rPr>
          <w:color w:val="000000"/>
          <w:spacing w:val="1"/>
          <w:w w:val="115"/>
        </w:rPr>
        <w:t xml:space="preserve"> </w:t>
      </w:r>
      <w:r w:rsidRPr="0068531F">
        <w:rPr>
          <w:color w:val="000000"/>
          <w:w w:val="115"/>
        </w:rPr>
        <w:t>основного</w:t>
      </w:r>
      <w:r w:rsidRPr="0068531F">
        <w:rPr>
          <w:color w:val="000000"/>
          <w:spacing w:val="1"/>
          <w:w w:val="115"/>
        </w:rPr>
        <w:t xml:space="preserve"> </w:t>
      </w:r>
      <w:r w:rsidRPr="0068531F">
        <w:rPr>
          <w:color w:val="000000"/>
          <w:w w:val="115"/>
        </w:rPr>
        <w:t>общего</w:t>
      </w:r>
      <w:r w:rsidRPr="0068531F">
        <w:rPr>
          <w:color w:val="000000"/>
          <w:spacing w:val="1"/>
          <w:w w:val="115"/>
        </w:rPr>
        <w:t xml:space="preserve"> </w:t>
      </w:r>
      <w:r w:rsidRPr="0068531F">
        <w:rPr>
          <w:color w:val="000000"/>
          <w:w w:val="115"/>
        </w:rPr>
        <w:t>образования</w:t>
      </w:r>
      <w:r w:rsidRPr="0068531F">
        <w:rPr>
          <w:color w:val="000000"/>
          <w:spacing w:val="1"/>
          <w:w w:val="115"/>
        </w:rPr>
        <w:t xml:space="preserve"> </w:t>
      </w:r>
      <w:r w:rsidRPr="0068531F">
        <w:rPr>
          <w:color w:val="000000"/>
          <w:w w:val="115"/>
        </w:rPr>
        <w:t>достигаются</w:t>
      </w:r>
      <w:r w:rsidRPr="0068531F">
        <w:rPr>
          <w:color w:val="000000"/>
          <w:spacing w:val="1"/>
          <w:w w:val="115"/>
        </w:rPr>
        <w:t xml:space="preserve"> </w:t>
      </w:r>
      <w:r w:rsidRPr="0068531F">
        <w:rPr>
          <w:color w:val="000000"/>
          <w:w w:val="115"/>
        </w:rPr>
        <w:t>в</w:t>
      </w:r>
      <w:r w:rsidRPr="0068531F">
        <w:rPr>
          <w:color w:val="000000"/>
          <w:spacing w:val="1"/>
          <w:w w:val="115"/>
        </w:rPr>
        <w:t xml:space="preserve"> </w:t>
      </w:r>
      <w:r w:rsidRPr="0068531F">
        <w:rPr>
          <w:color w:val="000000"/>
          <w:w w:val="115"/>
        </w:rPr>
        <w:t>единстве</w:t>
      </w:r>
      <w:r w:rsidRPr="0068531F">
        <w:rPr>
          <w:color w:val="000000"/>
          <w:spacing w:val="1"/>
          <w:w w:val="115"/>
        </w:rPr>
        <w:t xml:space="preserve"> </w:t>
      </w:r>
      <w:r w:rsidRPr="0068531F">
        <w:rPr>
          <w:color w:val="000000"/>
          <w:w w:val="115"/>
        </w:rPr>
        <w:t>учебной</w:t>
      </w:r>
      <w:r w:rsidRPr="0068531F">
        <w:rPr>
          <w:color w:val="000000"/>
          <w:spacing w:val="1"/>
          <w:w w:val="115"/>
        </w:rPr>
        <w:t xml:space="preserve"> </w:t>
      </w:r>
      <w:r w:rsidRPr="0068531F">
        <w:rPr>
          <w:color w:val="000000"/>
          <w:w w:val="115"/>
        </w:rPr>
        <w:t>и</w:t>
      </w:r>
      <w:r w:rsidRPr="0068531F">
        <w:rPr>
          <w:color w:val="000000"/>
          <w:spacing w:val="1"/>
          <w:w w:val="115"/>
        </w:rPr>
        <w:t xml:space="preserve"> </w:t>
      </w:r>
      <w:r w:rsidRPr="0068531F">
        <w:rPr>
          <w:color w:val="000000"/>
          <w:w w:val="115"/>
        </w:rPr>
        <w:t>воспитательной</w:t>
      </w:r>
      <w:r w:rsidRPr="0068531F">
        <w:rPr>
          <w:color w:val="000000"/>
          <w:spacing w:val="1"/>
          <w:w w:val="115"/>
        </w:rPr>
        <w:t xml:space="preserve"> </w:t>
      </w:r>
      <w:r w:rsidRPr="0068531F">
        <w:rPr>
          <w:color w:val="000000"/>
          <w:w w:val="115"/>
        </w:rPr>
        <w:t>деятельности</w:t>
      </w:r>
      <w:r w:rsidRPr="0068531F">
        <w:rPr>
          <w:color w:val="000000"/>
          <w:spacing w:val="1"/>
          <w:w w:val="115"/>
        </w:rPr>
        <w:t xml:space="preserve"> </w:t>
      </w:r>
      <w:r w:rsidRPr="0068531F">
        <w:rPr>
          <w:color w:val="000000"/>
          <w:w w:val="115"/>
        </w:rPr>
        <w:t>в</w:t>
      </w:r>
      <w:r w:rsidRPr="0068531F">
        <w:rPr>
          <w:color w:val="000000"/>
          <w:spacing w:val="1"/>
          <w:w w:val="115"/>
        </w:rPr>
        <w:t xml:space="preserve"> </w:t>
      </w:r>
      <w:r w:rsidR="0068531F">
        <w:rPr>
          <w:color w:val="000000"/>
          <w:w w:val="115"/>
        </w:rPr>
        <w:t>соответ</w:t>
      </w:r>
      <w:r w:rsidRPr="0068531F">
        <w:rPr>
          <w:color w:val="000000"/>
          <w:w w:val="115"/>
        </w:rPr>
        <w:t>ствии с традиционными ро</w:t>
      </w:r>
      <w:r w:rsidR="0068531F">
        <w:rPr>
          <w:color w:val="000000"/>
          <w:w w:val="115"/>
        </w:rPr>
        <w:t>ссийскими социокультурными и ду</w:t>
      </w:r>
      <w:r w:rsidRPr="0068531F">
        <w:rPr>
          <w:color w:val="000000"/>
          <w:w w:val="115"/>
        </w:rPr>
        <w:t>ховно-нравственными ценн</w:t>
      </w:r>
      <w:r w:rsidR="0068531F">
        <w:rPr>
          <w:color w:val="000000"/>
          <w:w w:val="115"/>
        </w:rPr>
        <w:t>остями, отражёнными в произведе</w:t>
      </w:r>
      <w:r w:rsidRPr="0068531F">
        <w:rPr>
          <w:color w:val="000000"/>
          <w:w w:val="115"/>
        </w:rPr>
        <w:t>ниях</w:t>
      </w:r>
      <w:r w:rsidRPr="0068531F">
        <w:rPr>
          <w:color w:val="000000"/>
          <w:spacing w:val="1"/>
          <w:w w:val="115"/>
        </w:rPr>
        <w:t xml:space="preserve"> </w:t>
      </w:r>
      <w:r w:rsidRPr="0068531F">
        <w:rPr>
          <w:color w:val="000000"/>
          <w:w w:val="115"/>
        </w:rPr>
        <w:t>русской</w:t>
      </w:r>
      <w:r w:rsidR="00D87583" w:rsidRPr="0068531F">
        <w:rPr>
          <w:color w:val="000000"/>
          <w:w w:val="115"/>
        </w:rPr>
        <w:t xml:space="preserve"> </w:t>
      </w:r>
      <w:r w:rsidRPr="0068531F">
        <w:rPr>
          <w:color w:val="000000"/>
          <w:w w:val="115"/>
        </w:rPr>
        <w:t>литературы,</w:t>
      </w:r>
      <w:r w:rsidR="00D87583" w:rsidRPr="0068531F">
        <w:rPr>
          <w:color w:val="000000"/>
          <w:w w:val="115"/>
        </w:rPr>
        <w:t xml:space="preserve"> </w:t>
      </w:r>
      <w:r w:rsidRPr="0068531F">
        <w:rPr>
          <w:color w:val="000000"/>
          <w:w w:val="115"/>
        </w:rPr>
        <w:t>принятыми</w:t>
      </w:r>
      <w:r w:rsidR="00D87583" w:rsidRPr="0068531F">
        <w:rPr>
          <w:color w:val="000000"/>
          <w:w w:val="115"/>
        </w:rPr>
        <w:t xml:space="preserve"> </w:t>
      </w:r>
      <w:r w:rsidRPr="0068531F">
        <w:rPr>
          <w:color w:val="000000"/>
          <w:w w:val="115"/>
        </w:rPr>
        <w:t>в</w:t>
      </w:r>
      <w:r w:rsidR="00D87583" w:rsidRPr="0068531F">
        <w:rPr>
          <w:color w:val="000000"/>
          <w:w w:val="115"/>
        </w:rPr>
        <w:t xml:space="preserve"> </w:t>
      </w:r>
      <w:r w:rsidRPr="0068531F">
        <w:rPr>
          <w:color w:val="000000"/>
          <w:w w:val="115"/>
        </w:rPr>
        <w:t>обществе</w:t>
      </w:r>
      <w:r w:rsidR="00D87583" w:rsidRPr="0068531F">
        <w:rPr>
          <w:color w:val="000000"/>
          <w:w w:val="115"/>
        </w:rPr>
        <w:t xml:space="preserve"> </w:t>
      </w:r>
      <w:r w:rsidRPr="0068531F">
        <w:rPr>
          <w:color w:val="000000"/>
          <w:w w:val="115"/>
        </w:rPr>
        <w:t>правилами</w:t>
      </w:r>
      <w:r w:rsidRPr="0068531F">
        <w:rPr>
          <w:color w:val="000000"/>
          <w:spacing w:val="-55"/>
          <w:w w:val="115"/>
        </w:rPr>
        <w:t xml:space="preserve"> </w:t>
      </w:r>
      <w:r w:rsidRPr="0068531F">
        <w:rPr>
          <w:color w:val="000000"/>
          <w:w w:val="115"/>
        </w:rPr>
        <w:t>и нормами поведения и способствуют процессам самопознания,</w:t>
      </w:r>
      <w:r w:rsidRPr="0068531F">
        <w:rPr>
          <w:color w:val="000000"/>
          <w:spacing w:val="-55"/>
          <w:w w:val="115"/>
        </w:rPr>
        <w:t xml:space="preserve"> </w:t>
      </w:r>
      <w:r w:rsidRPr="0068531F">
        <w:rPr>
          <w:color w:val="000000"/>
          <w:w w:val="115"/>
        </w:rPr>
        <w:t>самовоспитания</w:t>
      </w:r>
      <w:r w:rsidRPr="0068531F">
        <w:rPr>
          <w:color w:val="000000"/>
          <w:spacing w:val="1"/>
          <w:w w:val="115"/>
        </w:rPr>
        <w:t xml:space="preserve"> </w:t>
      </w:r>
      <w:r w:rsidRPr="0068531F">
        <w:rPr>
          <w:color w:val="000000"/>
          <w:w w:val="115"/>
        </w:rPr>
        <w:t>и</w:t>
      </w:r>
      <w:r w:rsidRPr="0068531F">
        <w:rPr>
          <w:color w:val="000000"/>
          <w:spacing w:val="1"/>
          <w:w w:val="115"/>
        </w:rPr>
        <w:t xml:space="preserve"> </w:t>
      </w:r>
      <w:r w:rsidRPr="0068531F">
        <w:rPr>
          <w:color w:val="000000"/>
          <w:w w:val="115"/>
        </w:rPr>
        <w:t>саморазвития,</w:t>
      </w:r>
      <w:r w:rsidRPr="0068531F">
        <w:rPr>
          <w:color w:val="000000"/>
          <w:spacing w:val="1"/>
          <w:w w:val="115"/>
        </w:rPr>
        <w:t xml:space="preserve"> </w:t>
      </w:r>
      <w:r w:rsidRPr="0068531F">
        <w:rPr>
          <w:color w:val="000000"/>
          <w:w w:val="115"/>
        </w:rPr>
        <w:t>формирования</w:t>
      </w:r>
      <w:r w:rsidRPr="0068531F">
        <w:rPr>
          <w:color w:val="000000"/>
          <w:spacing w:val="1"/>
          <w:w w:val="115"/>
        </w:rPr>
        <w:t xml:space="preserve"> </w:t>
      </w:r>
      <w:r w:rsidRPr="0068531F">
        <w:rPr>
          <w:color w:val="000000"/>
          <w:w w:val="115"/>
        </w:rPr>
        <w:t>внутренней</w:t>
      </w:r>
      <w:r w:rsidRPr="0068531F">
        <w:rPr>
          <w:color w:val="000000"/>
          <w:spacing w:val="1"/>
          <w:w w:val="115"/>
        </w:rPr>
        <w:t xml:space="preserve"> </w:t>
      </w:r>
      <w:r w:rsidRPr="0068531F">
        <w:rPr>
          <w:color w:val="000000"/>
          <w:w w:val="115"/>
        </w:rPr>
        <w:t>позиции</w:t>
      </w:r>
      <w:r w:rsidRPr="0068531F">
        <w:rPr>
          <w:color w:val="000000"/>
          <w:spacing w:val="-9"/>
          <w:w w:val="115"/>
        </w:rPr>
        <w:t xml:space="preserve"> </w:t>
      </w:r>
      <w:r w:rsidRPr="0068531F">
        <w:rPr>
          <w:color w:val="000000"/>
          <w:w w:val="115"/>
        </w:rPr>
        <w:t>личности.</w:t>
      </w:r>
    </w:p>
    <w:p w14:paraId="0E1A68B6" w14:textId="77777777" w:rsidR="005B2FBF" w:rsidRPr="00005DA0" w:rsidRDefault="00005DA0" w:rsidP="00005DA0">
      <w:pPr>
        <w:pStyle w:val="a5"/>
        <w:ind w:firstLine="567"/>
        <w:jc w:val="both"/>
        <w:rPr>
          <w:color w:val="000000"/>
        </w:rPr>
      </w:pPr>
      <w:r w:rsidRPr="00005DA0">
        <w:rPr>
          <w:color w:val="000000"/>
          <w:w w:val="115"/>
        </w:rPr>
        <w:t>Личностные результаты о</w:t>
      </w:r>
      <w:r w:rsidR="0068531F">
        <w:rPr>
          <w:color w:val="000000"/>
          <w:w w:val="115"/>
        </w:rPr>
        <w:t>своения рабочей программы по ли</w:t>
      </w:r>
      <w:r w:rsidRPr="00005DA0">
        <w:rPr>
          <w:color w:val="000000"/>
          <w:w w:val="115"/>
        </w:rPr>
        <w:t>тературе для основного общего образования должны отражать</w:t>
      </w:r>
      <w:r w:rsidRPr="00005DA0">
        <w:rPr>
          <w:color w:val="000000"/>
          <w:spacing w:val="1"/>
          <w:w w:val="115"/>
        </w:rPr>
        <w:t xml:space="preserve"> </w:t>
      </w:r>
      <w:r w:rsidRPr="00005DA0">
        <w:rPr>
          <w:color w:val="000000"/>
          <w:w w:val="115"/>
        </w:rPr>
        <w:t>готовность обучающихся руководствоваться системой п</w:t>
      </w:r>
      <w:r w:rsidR="0068531F">
        <w:rPr>
          <w:color w:val="000000"/>
          <w:w w:val="115"/>
        </w:rPr>
        <w:t>озитив</w:t>
      </w:r>
      <w:r w:rsidRPr="00005DA0">
        <w:rPr>
          <w:color w:val="000000"/>
          <w:w w:val="115"/>
        </w:rPr>
        <w:t>ных ценностных ориентаций и расширение опыта деятельности</w:t>
      </w:r>
      <w:r w:rsidRPr="00005DA0">
        <w:rPr>
          <w:color w:val="000000"/>
          <w:spacing w:val="1"/>
          <w:w w:val="115"/>
        </w:rPr>
        <w:t xml:space="preserve"> </w:t>
      </w:r>
      <w:r w:rsidRPr="00005DA0">
        <w:rPr>
          <w:color w:val="000000"/>
          <w:w w:val="115"/>
        </w:rPr>
        <w:t>на её основе и в процессе реализации основных направлений</w:t>
      </w:r>
      <w:r w:rsidRPr="00005DA0">
        <w:rPr>
          <w:color w:val="000000"/>
          <w:spacing w:val="1"/>
          <w:w w:val="115"/>
        </w:rPr>
        <w:t xml:space="preserve"> </w:t>
      </w:r>
      <w:r w:rsidRPr="00005DA0">
        <w:rPr>
          <w:color w:val="000000"/>
          <w:w w:val="115"/>
        </w:rPr>
        <w:t>воспитательной</w:t>
      </w:r>
      <w:r w:rsidRPr="00005DA0">
        <w:rPr>
          <w:color w:val="000000"/>
          <w:spacing w:val="-7"/>
          <w:w w:val="115"/>
        </w:rPr>
        <w:t xml:space="preserve"> </w:t>
      </w:r>
      <w:r w:rsidRPr="00005DA0">
        <w:rPr>
          <w:color w:val="000000"/>
          <w:w w:val="115"/>
        </w:rPr>
        <w:t>деятельности,</w:t>
      </w:r>
      <w:r w:rsidRPr="00005DA0">
        <w:rPr>
          <w:color w:val="000000"/>
          <w:spacing w:val="-7"/>
          <w:w w:val="115"/>
        </w:rPr>
        <w:t xml:space="preserve"> </w:t>
      </w:r>
      <w:r w:rsidRPr="00005DA0">
        <w:rPr>
          <w:color w:val="000000"/>
          <w:w w:val="115"/>
        </w:rPr>
        <w:t>в</w:t>
      </w:r>
      <w:r w:rsidRPr="00005DA0">
        <w:rPr>
          <w:color w:val="000000"/>
          <w:spacing w:val="-7"/>
          <w:w w:val="115"/>
        </w:rPr>
        <w:t xml:space="preserve"> </w:t>
      </w:r>
      <w:r w:rsidRPr="00005DA0">
        <w:rPr>
          <w:color w:val="000000"/>
          <w:w w:val="115"/>
        </w:rPr>
        <w:t>том</w:t>
      </w:r>
      <w:r w:rsidRPr="00005DA0">
        <w:rPr>
          <w:color w:val="000000"/>
          <w:spacing w:val="-7"/>
          <w:w w:val="115"/>
        </w:rPr>
        <w:t xml:space="preserve"> </w:t>
      </w:r>
      <w:r w:rsidRPr="00005DA0">
        <w:rPr>
          <w:color w:val="000000"/>
          <w:w w:val="115"/>
        </w:rPr>
        <w:t>числе</w:t>
      </w:r>
      <w:r w:rsidRPr="00005DA0">
        <w:rPr>
          <w:color w:val="000000"/>
          <w:spacing w:val="-7"/>
          <w:w w:val="115"/>
        </w:rPr>
        <w:t xml:space="preserve"> </w:t>
      </w:r>
      <w:r w:rsidRPr="00005DA0">
        <w:rPr>
          <w:color w:val="000000"/>
          <w:w w:val="115"/>
        </w:rPr>
        <w:t>в</w:t>
      </w:r>
      <w:r w:rsidRPr="00005DA0">
        <w:rPr>
          <w:color w:val="000000"/>
          <w:spacing w:val="-7"/>
          <w:w w:val="115"/>
        </w:rPr>
        <w:t xml:space="preserve"> </w:t>
      </w:r>
      <w:r w:rsidRPr="00005DA0">
        <w:rPr>
          <w:color w:val="000000"/>
          <w:w w:val="115"/>
        </w:rPr>
        <w:t>части:</w:t>
      </w:r>
    </w:p>
    <w:p w14:paraId="262FC02C" w14:textId="77777777" w:rsidR="005B2FBF" w:rsidRPr="00005DA0" w:rsidRDefault="005B2FBF" w:rsidP="00005DA0">
      <w:pPr>
        <w:pStyle w:val="a5"/>
        <w:ind w:firstLine="567"/>
        <w:jc w:val="both"/>
        <w:rPr>
          <w:color w:val="000000"/>
        </w:rPr>
      </w:pPr>
    </w:p>
    <w:p w14:paraId="10EC185A" w14:textId="77777777" w:rsidR="005B2FBF" w:rsidRPr="007656C1" w:rsidRDefault="00005DA0" w:rsidP="007656C1">
      <w:pPr>
        <w:ind w:firstLine="567"/>
        <w:rPr>
          <w:b/>
          <w:i/>
          <w:sz w:val="20"/>
        </w:rPr>
      </w:pPr>
      <w:r w:rsidRPr="007656C1">
        <w:rPr>
          <w:b/>
          <w:i/>
          <w:sz w:val="20"/>
        </w:rPr>
        <w:t>Гражданского воспитания:</w:t>
      </w:r>
    </w:p>
    <w:p w14:paraId="4C6EE94B" w14:textId="77777777" w:rsidR="005B2FBF" w:rsidRPr="00005DA0" w:rsidRDefault="00005DA0" w:rsidP="0068531F">
      <w:pPr>
        <w:pStyle w:val="a5"/>
        <w:ind w:firstLine="567"/>
        <w:jc w:val="both"/>
        <w:rPr>
          <w:color w:val="000000"/>
        </w:rPr>
      </w:pPr>
      <w:r w:rsidRPr="00005DA0">
        <w:rPr>
          <w:color w:val="000000"/>
          <w:w w:val="115"/>
        </w:rPr>
        <w:t xml:space="preserve">готовность к выполнению </w:t>
      </w:r>
      <w:r w:rsidR="0068531F">
        <w:rPr>
          <w:color w:val="000000"/>
          <w:w w:val="115"/>
        </w:rPr>
        <w:t>обязанностей гражданина и реали</w:t>
      </w:r>
      <w:r w:rsidRPr="00005DA0">
        <w:rPr>
          <w:color w:val="000000"/>
          <w:w w:val="115"/>
        </w:rPr>
        <w:t>зации его прав, уважение прав, свобод и законных интересов</w:t>
      </w:r>
      <w:r w:rsidRPr="00005DA0">
        <w:rPr>
          <w:color w:val="000000"/>
          <w:spacing w:val="1"/>
          <w:w w:val="115"/>
        </w:rPr>
        <w:t xml:space="preserve"> </w:t>
      </w:r>
      <w:r w:rsidRPr="00005DA0">
        <w:rPr>
          <w:color w:val="000000"/>
          <w:w w:val="115"/>
        </w:rPr>
        <w:t>других</w:t>
      </w:r>
      <w:r w:rsidRPr="00005DA0">
        <w:rPr>
          <w:color w:val="000000"/>
          <w:spacing w:val="-15"/>
          <w:w w:val="115"/>
        </w:rPr>
        <w:t xml:space="preserve"> </w:t>
      </w:r>
      <w:r w:rsidRPr="00005DA0">
        <w:rPr>
          <w:color w:val="000000"/>
          <w:w w:val="115"/>
        </w:rPr>
        <w:t>людей;</w:t>
      </w:r>
      <w:r w:rsidRPr="00005DA0">
        <w:rPr>
          <w:color w:val="000000"/>
          <w:spacing w:val="-15"/>
          <w:w w:val="115"/>
        </w:rPr>
        <w:t xml:space="preserve"> </w:t>
      </w:r>
      <w:r w:rsidRPr="00005DA0">
        <w:rPr>
          <w:color w:val="000000"/>
          <w:w w:val="115"/>
        </w:rPr>
        <w:t>активное</w:t>
      </w:r>
      <w:r w:rsidRPr="00005DA0">
        <w:rPr>
          <w:color w:val="000000"/>
          <w:spacing w:val="-14"/>
          <w:w w:val="115"/>
        </w:rPr>
        <w:t xml:space="preserve"> </w:t>
      </w:r>
      <w:r w:rsidRPr="00005DA0">
        <w:rPr>
          <w:color w:val="000000"/>
          <w:w w:val="115"/>
        </w:rPr>
        <w:t>участие</w:t>
      </w:r>
      <w:r w:rsidRPr="00005DA0">
        <w:rPr>
          <w:color w:val="000000"/>
          <w:spacing w:val="-15"/>
          <w:w w:val="115"/>
        </w:rPr>
        <w:t xml:space="preserve"> </w:t>
      </w:r>
      <w:r w:rsidRPr="00005DA0">
        <w:rPr>
          <w:color w:val="000000"/>
          <w:w w:val="115"/>
        </w:rPr>
        <w:t>в</w:t>
      </w:r>
      <w:r w:rsidRPr="00005DA0">
        <w:rPr>
          <w:color w:val="000000"/>
          <w:spacing w:val="-14"/>
          <w:w w:val="115"/>
        </w:rPr>
        <w:t xml:space="preserve"> </w:t>
      </w:r>
      <w:r w:rsidRPr="00005DA0">
        <w:rPr>
          <w:color w:val="000000"/>
          <w:w w:val="115"/>
        </w:rPr>
        <w:t>жизни</w:t>
      </w:r>
      <w:r w:rsidRPr="00005DA0">
        <w:rPr>
          <w:color w:val="000000"/>
          <w:spacing w:val="-15"/>
          <w:w w:val="115"/>
        </w:rPr>
        <w:t xml:space="preserve"> </w:t>
      </w:r>
      <w:r w:rsidRPr="00005DA0">
        <w:rPr>
          <w:color w:val="000000"/>
          <w:w w:val="115"/>
        </w:rPr>
        <w:t>семьи,</w:t>
      </w:r>
      <w:r w:rsidRPr="00005DA0">
        <w:rPr>
          <w:color w:val="000000"/>
          <w:spacing w:val="-14"/>
          <w:w w:val="115"/>
        </w:rPr>
        <w:t xml:space="preserve"> </w:t>
      </w:r>
      <w:r w:rsidRPr="00005DA0">
        <w:rPr>
          <w:color w:val="000000"/>
          <w:w w:val="115"/>
        </w:rPr>
        <w:t>образовательной</w:t>
      </w:r>
      <w:r w:rsidRPr="00005DA0">
        <w:rPr>
          <w:color w:val="000000"/>
          <w:spacing w:val="-55"/>
          <w:w w:val="115"/>
        </w:rPr>
        <w:t xml:space="preserve"> </w:t>
      </w:r>
      <w:r w:rsidRPr="00005DA0">
        <w:rPr>
          <w:color w:val="000000"/>
          <w:w w:val="115"/>
        </w:rPr>
        <w:t>организации, местного сообщества, родного края, страны, в том</w:t>
      </w:r>
      <w:r w:rsidRPr="00005DA0">
        <w:rPr>
          <w:color w:val="000000"/>
          <w:spacing w:val="-55"/>
          <w:w w:val="115"/>
        </w:rPr>
        <w:t xml:space="preserve"> </w:t>
      </w:r>
      <w:r w:rsidRPr="00005DA0">
        <w:rPr>
          <w:color w:val="000000"/>
          <w:w w:val="115"/>
        </w:rPr>
        <w:t>числе</w:t>
      </w:r>
      <w:r w:rsidRPr="00005DA0">
        <w:rPr>
          <w:color w:val="000000"/>
          <w:spacing w:val="-8"/>
          <w:w w:val="115"/>
        </w:rPr>
        <w:t xml:space="preserve"> </w:t>
      </w:r>
      <w:r w:rsidRPr="00005DA0">
        <w:rPr>
          <w:color w:val="000000"/>
          <w:w w:val="115"/>
        </w:rPr>
        <w:t>в</w:t>
      </w:r>
      <w:r w:rsidRPr="00005DA0">
        <w:rPr>
          <w:color w:val="000000"/>
          <w:spacing w:val="-7"/>
          <w:w w:val="115"/>
        </w:rPr>
        <w:t xml:space="preserve"> </w:t>
      </w:r>
      <w:r w:rsidRPr="00005DA0">
        <w:rPr>
          <w:color w:val="000000"/>
          <w:w w:val="115"/>
        </w:rPr>
        <w:t>сопоставлении</w:t>
      </w:r>
      <w:r w:rsidRPr="00005DA0">
        <w:rPr>
          <w:color w:val="000000"/>
          <w:spacing w:val="-8"/>
          <w:w w:val="115"/>
        </w:rPr>
        <w:t xml:space="preserve"> </w:t>
      </w:r>
      <w:r w:rsidRPr="00005DA0">
        <w:rPr>
          <w:color w:val="000000"/>
          <w:w w:val="115"/>
        </w:rPr>
        <w:t>с</w:t>
      </w:r>
      <w:r w:rsidRPr="00005DA0">
        <w:rPr>
          <w:color w:val="000000"/>
          <w:spacing w:val="-7"/>
          <w:w w:val="115"/>
        </w:rPr>
        <w:t xml:space="preserve"> </w:t>
      </w:r>
      <w:r w:rsidRPr="00005DA0">
        <w:rPr>
          <w:color w:val="000000"/>
          <w:w w:val="115"/>
        </w:rPr>
        <w:t>ситуациями,</w:t>
      </w:r>
      <w:r w:rsidRPr="00005DA0">
        <w:rPr>
          <w:color w:val="000000"/>
          <w:spacing w:val="-8"/>
          <w:w w:val="115"/>
        </w:rPr>
        <w:t xml:space="preserve"> </w:t>
      </w:r>
      <w:r w:rsidRPr="00005DA0">
        <w:rPr>
          <w:color w:val="000000"/>
          <w:w w:val="115"/>
        </w:rPr>
        <w:t>отражёнными</w:t>
      </w:r>
      <w:r w:rsidRPr="00005DA0">
        <w:rPr>
          <w:color w:val="000000"/>
          <w:spacing w:val="-7"/>
          <w:w w:val="115"/>
        </w:rPr>
        <w:t xml:space="preserve"> </w:t>
      </w:r>
      <w:r w:rsidRPr="00005DA0">
        <w:rPr>
          <w:color w:val="000000"/>
          <w:w w:val="115"/>
        </w:rPr>
        <w:t>в</w:t>
      </w:r>
      <w:r w:rsidRPr="00005DA0">
        <w:rPr>
          <w:color w:val="000000"/>
          <w:spacing w:val="-7"/>
          <w:w w:val="115"/>
        </w:rPr>
        <w:t xml:space="preserve"> </w:t>
      </w:r>
      <w:r w:rsidR="0068531F">
        <w:rPr>
          <w:color w:val="000000"/>
          <w:w w:val="115"/>
        </w:rPr>
        <w:t>литератур</w:t>
      </w:r>
      <w:r w:rsidRPr="00005DA0">
        <w:rPr>
          <w:color w:val="000000"/>
          <w:w w:val="115"/>
        </w:rPr>
        <w:t>ных произведениях; неприя</w:t>
      </w:r>
      <w:r w:rsidR="0068531F">
        <w:rPr>
          <w:color w:val="000000"/>
          <w:w w:val="115"/>
        </w:rPr>
        <w:t>тие любых форм экстремизма, дис</w:t>
      </w:r>
      <w:r w:rsidRPr="00005DA0">
        <w:rPr>
          <w:color w:val="000000"/>
          <w:w w:val="115"/>
        </w:rPr>
        <w:t>криминации; понимание ро</w:t>
      </w:r>
      <w:r w:rsidR="0068531F">
        <w:rPr>
          <w:color w:val="000000"/>
          <w:w w:val="115"/>
        </w:rPr>
        <w:t>ли различных социальных институ</w:t>
      </w:r>
      <w:r w:rsidRPr="00005DA0">
        <w:rPr>
          <w:color w:val="000000"/>
          <w:w w:val="115"/>
        </w:rPr>
        <w:t>тов</w:t>
      </w:r>
      <w:r w:rsidRPr="00005DA0">
        <w:rPr>
          <w:color w:val="000000"/>
          <w:spacing w:val="-12"/>
          <w:w w:val="115"/>
        </w:rPr>
        <w:t xml:space="preserve"> </w:t>
      </w:r>
      <w:r w:rsidRPr="00005DA0">
        <w:rPr>
          <w:color w:val="000000"/>
          <w:w w:val="115"/>
        </w:rPr>
        <w:t>в</w:t>
      </w:r>
      <w:r w:rsidRPr="00005DA0">
        <w:rPr>
          <w:color w:val="000000"/>
          <w:spacing w:val="-12"/>
          <w:w w:val="115"/>
        </w:rPr>
        <w:t xml:space="preserve"> </w:t>
      </w:r>
      <w:r w:rsidRPr="00005DA0">
        <w:rPr>
          <w:color w:val="000000"/>
          <w:w w:val="115"/>
        </w:rPr>
        <w:t>жизни</w:t>
      </w:r>
      <w:r w:rsidRPr="00005DA0">
        <w:rPr>
          <w:color w:val="000000"/>
          <w:spacing w:val="-12"/>
          <w:w w:val="115"/>
        </w:rPr>
        <w:t xml:space="preserve"> </w:t>
      </w:r>
      <w:r w:rsidRPr="00005DA0">
        <w:rPr>
          <w:color w:val="000000"/>
          <w:w w:val="115"/>
        </w:rPr>
        <w:t>человека;</w:t>
      </w:r>
      <w:r w:rsidRPr="00005DA0">
        <w:rPr>
          <w:color w:val="000000"/>
          <w:spacing w:val="-12"/>
          <w:w w:val="115"/>
        </w:rPr>
        <w:t xml:space="preserve"> </w:t>
      </w:r>
      <w:r w:rsidRPr="00005DA0">
        <w:rPr>
          <w:color w:val="000000"/>
          <w:w w:val="115"/>
        </w:rPr>
        <w:t>представление</w:t>
      </w:r>
      <w:r w:rsidRPr="00005DA0">
        <w:rPr>
          <w:color w:val="000000"/>
          <w:spacing w:val="-12"/>
          <w:w w:val="115"/>
        </w:rPr>
        <w:t xml:space="preserve"> </w:t>
      </w:r>
      <w:r w:rsidRPr="00005DA0">
        <w:rPr>
          <w:color w:val="000000"/>
          <w:w w:val="115"/>
        </w:rPr>
        <w:t>об</w:t>
      </w:r>
      <w:r w:rsidRPr="00005DA0">
        <w:rPr>
          <w:color w:val="000000"/>
          <w:spacing w:val="-12"/>
          <w:w w:val="115"/>
        </w:rPr>
        <w:t xml:space="preserve"> </w:t>
      </w:r>
      <w:r w:rsidRPr="00005DA0">
        <w:rPr>
          <w:color w:val="000000"/>
          <w:w w:val="115"/>
        </w:rPr>
        <w:t>основных</w:t>
      </w:r>
      <w:r w:rsidRPr="00005DA0">
        <w:rPr>
          <w:color w:val="000000"/>
          <w:spacing w:val="-12"/>
          <w:w w:val="115"/>
        </w:rPr>
        <w:t xml:space="preserve"> </w:t>
      </w:r>
      <w:r w:rsidRPr="00005DA0">
        <w:rPr>
          <w:color w:val="000000"/>
          <w:w w:val="115"/>
        </w:rPr>
        <w:t>правах,</w:t>
      </w:r>
      <w:r w:rsidRPr="00005DA0">
        <w:rPr>
          <w:color w:val="000000"/>
          <w:spacing w:val="-11"/>
          <w:w w:val="115"/>
        </w:rPr>
        <w:t xml:space="preserve"> </w:t>
      </w:r>
      <w:r w:rsidR="0068531F">
        <w:rPr>
          <w:color w:val="000000"/>
          <w:w w:val="115"/>
        </w:rPr>
        <w:t>свобо</w:t>
      </w:r>
      <w:r w:rsidRPr="00005DA0">
        <w:rPr>
          <w:color w:val="000000"/>
          <w:w w:val="115"/>
        </w:rPr>
        <w:t>дах и обязанностях гражданина, социальных нормах и правилах</w:t>
      </w:r>
      <w:r w:rsidRPr="00005DA0">
        <w:rPr>
          <w:color w:val="000000"/>
          <w:spacing w:val="-55"/>
          <w:w w:val="115"/>
        </w:rPr>
        <w:t xml:space="preserve"> </w:t>
      </w:r>
      <w:r w:rsidRPr="00005DA0">
        <w:rPr>
          <w:color w:val="000000"/>
          <w:w w:val="115"/>
        </w:rPr>
        <w:t>межличностных отношений в пол</w:t>
      </w:r>
      <w:r w:rsidR="0068531F">
        <w:rPr>
          <w:color w:val="000000"/>
          <w:w w:val="115"/>
        </w:rPr>
        <w:t>икультурном и многоконфес</w:t>
      </w:r>
      <w:r w:rsidRPr="00005DA0">
        <w:rPr>
          <w:color w:val="000000"/>
          <w:w w:val="115"/>
        </w:rPr>
        <w:t>сиональном</w:t>
      </w:r>
      <w:r w:rsidRPr="00005DA0">
        <w:rPr>
          <w:color w:val="000000"/>
          <w:spacing w:val="-7"/>
          <w:w w:val="115"/>
        </w:rPr>
        <w:t xml:space="preserve"> </w:t>
      </w:r>
      <w:r w:rsidRPr="00005DA0">
        <w:rPr>
          <w:color w:val="000000"/>
          <w:w w:val="115"/>
        </w:rPr>
        <w:t>обществе,</w:t>
      </w:r>
      <w:r w:rsidRPr="00005DA0">
        <w:rPr>
          <w:color w:val="000000"/>
          <w:spacing w:val="-6"/>
          <w:w w:val="115"/>
        </w:rPr>
        <w:t xml:space="preserve"> </w:t>
      </w:r>
      <w:r w:rsidRPr="00005DA0">
        <w:rPr>
          <w:color w:val="000000"/>
          <w:w w:val="115"/>
        </w:rPr>
        <w:t>в</w:t>
      </w:r>
      <w:r w:rsidRPr="00005DA0">
        <w:rPr>
          <w:color w:val="000000"/>
          <w:spacing w:val="-6"/>
          <w:w w:val="115"/>
        </w:rPr>
        <w:t xml:space="preserve"> </w:t>
      </w:r>
      <w:r w:rsidRPr="00005DA0">
        <w:rPr>
          <w:color w:val="000000"/>
          <w:w w:val="115"/>
        </w:rPr>
        <w:t>том</w:t>
      </w:r>
      <w:r w:rsidRPr="00005DA0">
        <w:rPr>
          <w:color w:val="000000"/>
          <w:spacing w:val="-6"/>
          <w:w w:val="115"/>
        </w:rPr>
        <w:t xml:space="preserve"> </w:t>
      </w:r>
      <w:r w:rsidRPr="00005DA0">
        <w:rPr>
          <w:color w:val="000000"/>
          <w:w w:val="115"/>
        </w:rPr>
        <w:t>числе</w:t>
      </w:r>
      <w:r w:rsidRPr="00005DA0">
        <w:rPr>
          <w:color w:val="000000"/>
          <w:spacing w:val="-6"/>
          <w:w w:val="115"/>
        </w:rPr>
        <w:t xml:space="preserve"> </w:t>
      </w:r>
      <w:r w:rsidRPr="00005DA0">
        <w:rPr>
          <w:color w:val="000000"/>
          <w:w w:val="115"/>
        </w:rPr>
        <w:t>с</w:t>
      </w:r>
      <w:r w:rsidRPr="00005DA0">
        <w:rPr>
          <w:color w:val="000000"/>
          <w:spacing w:val="-6"/>
          <w:w w:val="115"/>
        </w:rPr>
        <w:t xml:space="preserve"> </w:t>
      </w:r>
      <w:r w:rsidRPr="00005DA0">
        <w:rPr>
          <w:color w:val="000000"/>
          <w:w w:val="115"/>
        </w:rPr>
        <w:t>опорой</w:t>
      </w:r>
      <w:r w:rsidRPr="00005DA0">
        <w:rPr>
          <w:color w:val="000000"/>
          <w:spacing w:val="-6"/>
          <w:w w:val="115"/>
        </w:rPr>
        <w:t xml:space="preserve"> </w:t>
      </w:r>
      <w:r w:rsidRPr="00005DA0">
        <w:rPr>
          <w:color w:val="000000"/>
          <w:w w:val="115"/>
        </w:rPr>
        <w:t>на</w:t>
      </w:r>
      <w:r w:rsidRPr="00005DA0">
        <w:rPr>
          <w:color w:val="000000"/>
          <w:spacing w:val="-6"/>
          <w:w w:val="115"/>
        </w:rPr>
        <w:t xml:space="preserve"> </w:t>
      </w:r>
      <w:r w:rsidRPr="00005DA0">
        <w:rPr>
          <w:color w:val="000000"/>
          <w:w w:val="115"/>
        </w:rPr>
        <w:t>примеры</w:t>
      </w:r>
      <w:r w:rsidRPr="00005DA0">
        <w:rPr>
          <w:color w:val="000000"/>
          <w:spacing w:val="-6"/>
          <w:w w:val="115"/>
        </w:rPr>
        <w:t xml:space="preserve"> </w:t>
      </w:r>
      <w:r w:rsidRPr="00005DA0">
        <w:rPr>
          <w:color w:val="000000"/>
          <w:w w:val="115"/>
        </w:rPr>
        <w:t>из</w:t>
      </w:r>
      <w:r w:rsidRPr="00005DA0">
        <w:rPr>
          <w:color w:val="000000"/>
          <w:spacing w:val="-6"/>
          <w:w w:val="115"/>
        </w:rPr>
        <w:t xml:space="preserve"> </w:t>
      </w:r>
      <w:r w:rsidR="0068531F">
        <w:rPr>
          <w:color w:val="000000"/>
          <w:w w:val="115"/>
        </w:rPr>
        <w:t>лите</w:t>
      </w:r>
      <w:r w:rsidRPr="00005DA0">
        <w:rPr>
          <w:color w:val="000000"/>
          <w:w w:val="115"/>
        </w:rPr>
        <w:t>ратуры; представление о способах противодействия коррупции;</w:t>
      </w:r>
      <w:r w:rsidRPr="00005DA0">
        <w:rPr>
          <w:color w:val="000000"/>
          <w:spacing w:val="-55"/>
          <w:w w:val="115"/>
        </w:rPr>
        <w:t xml:space="preserve"> </w:t>
      </w:r>
      <w:r w:rsidRPr="00005DA0">
        <w:rPr>
          <w:color w:val="000000"/>
          <w:w w:val="115"/>
        </w:rPr>
        <w:t>готовность к разнообразной с</w:t>
      </w:r>
      <w:r w:rsidR="0068531F">
        <w:rPr>
          <w:color w:val="000000"/>
          <w:w w:val="115"/>
        </w:rPr>
        <w:t>овместной деятельности, стремле</w:t>
      </w:r>
      <w:r w:rsidRPr="00005DA0">
        <w:rPr>
          <w:color w:val="000000"/>
          <w:w w:val="115"/>
        </w:rPr>
        <w:t>ние к взаимопониманию и взаимопомощи, в том числе с опорой</w:t>
      </w:r>
      <w:r w:rsidRPr="00005DA0">
        <w:rPr>
          <w:color w:val="000000"/>
          <w:spacing w:val="-55"/>
          <w:w w:val="115"/>
        </w:rPr>
        <w:t xml:space="preserve"> </w:t>
      </w:r>
      <w:r w:rsidRPr="00005DA0">
        <w:rPr>
          <w:color w:val="000000"/>
          <w:w w:val="115"/>
        </w:rPr>
        <w:t>на</w:t>
      </w:r>
      <w:r w:rsidRPr="00005DA0">
        <w:rPr>
          <w:color w:val="000000"/>
          <w:spacing w:val="6"/>
          <w:w w:val="115"/>
        </w:rPr>
        <w:t xml:space="preserve"> </w:t>
      </w:r>
      <w:r w:rsidRPr="00005DA0">
        <w:rPr>
          <w:color w:val="000000"/>
          <w:w w:val="115"/>
        </w:rPr>
        <w:t>примеры</w:t>
      </w:r>
      <w:r w:rsidRPr="00005DA0">
        <w:rPr>
          <w:color w:val="000000"/>
          <w:spacing w:val="7"/>
          <w:w w:val="115"/>
        </w:rPr>
        <w:t xml:space="preserve"> </w:t>
      </w:r>
      <w:r w:rsidRPr="00005DA0">
        <w:rPr>
          <w:color w:val="000000"/>
          <w:w w:val="115"/>
        </w:rPr>
        <w:t>из</w:t>
      </w:r>
      <w:r w:rsidRPr="00005DA0">
        <w:rPr>
          <w:color w:val="000000"/>
          <w:spacing w:val="7"/>
          <w:w w:val="115"/>
        </w:rPr>
        <w:t xml:space="preserve"> </w:t>
      </w:r>
      <w:r w:rsidRPr="00005DA0">
        <w:rPr>
          <w:color w:val="000000"/>
          <w:w w:val="115"/>
        </w:rPr>
        <w:t>литературы;</w:t>
      </w:r>
      <w:r w:rsidRPr="00005DA0">
        <w:rPr>
          <w:color w:val="000000"/>
          <w:spacing w:val="7"/>
          <w:w w:val="115"/>
        </w:rPr>
        <w:t xml:space="preserve"> </w:t>
      </w:r>
      <w:r w:rsidRPr="00005DA0">
        <w:rPr>
          <w:color w:val="000000"/>
          <w:w w:val="115"/>
        </w:rPr>
        <w:t>активное</w:t>
      </w:r>
      <w:r w:rsidRPr="00005DA0">
        <w:rPr>
          <w:color w:val="000000"/>
          <w:spacing w:val="7"/>
          <w:w w:val="115"/>
        </w:rPr>
        <w:t xml:space="preserve"> </w:t>
      </w:r>
      <w:r w:rsidRPr="00005DA0">
        <w:rPr>
          <w:color w:val="000000"/>
          <w:w w:val="115"/>
        </w:rPr>
        <w:t>участие</w:t>
      </w:r>
      <w:r w:rsidRPr="00005DA0">
        <w:rPr>
          <w:color w:val="000000"/>
          <w:spacing w:val="7"/>
          <w:w w:val="115"/>
        </w:rPr>
        <w:t xml:space="preserve"> </w:t>
      </w:r>
      <w:r w:rsidRPr="00005DA0">
        <w:rPr>
          <w:color w:val="000000"/>
          <w:w w:val="115"/>
        </w:rPr>
        <w:t>в</w:t>
      </w:r>
      <w:r w:rsidRPr="00005DA0">
        <w:rPr>
          <w:color w:val="000000"/>
          <w:spacing w:val="7"/>
          <w:w w:val="115"/>
        </w:rPr>
        <w:t xml:space="preserve"> </w:t>
      </w:r>
      <w:r w:rsidRPr="00005DA0">
        <w:rPr>
          <w:color w:val="000000"/>
          <w:w w:val="115"/>
        </w:rPr>
        <w:t>школьном</w:t>
      </w:r>
      <w:r w:rsidRPr="00005DA0">
        <w:rPr>
          <w:color w:val="000000"/>
          <w:spacing w:val="7"/>
          <w:w w:val="115"/>
        </w:rPr>
        <w:t xml:space="preserve"> </w:t>
      </w:r>
      <w:r w:rsidRPr="00005DA0">
        <w:rPr>
          <w:color w:val="000000"/>
          <w:w w:val="115"/>
        </w:rPr>
        <w:t>само</w:t>
      </w:r>
      <w:r w:rsidR="0068531F">
        <w:rPr>
          <w:color w:val="000000"/>
          <w:w w:val="115"/>
        </w:rPr>
        <w:t>у</w:t>
      </w:r>
      <w:r w:rsidRPr="00005DA0">
        <w:rPr>
          <w:color w:val="000000"/>
          <w:spacing w:val="-1"/>
          <w:w w:val="120"/>
        </w:rPr>
        <w:t>правлении;</w:t>
      </w:r>
      <w:r w:rsidRPr="00005DA0">
        <w:rPr>
          <w:color w:val="000000"/>
          <w:spacing w:val="-8"/>
          <w:w w:val="120"/>
        </w:rPr>
        <w:t xml:space="preserve"> </w:t>
      </w:r>
      <w:r w:rsidRPr="00005DA0">
        <w:rPr>
          <w:color w:val="000000"/>
          <w:w w:val="120"/>
        </w:rPr>
        <w:t>готовность</w:t>
      </w:r>
      <w:r w:rsidRPr="00005DA0">
        <w:rPr>
          <w:color w:val="000000"/>
          <w:spacing w:val="-8"/>
          <w:w w:val="120"/>
        </w:rPr>
        <w:t xml:space="preserve"> </w:t>
      </w:r>
      <w:r w:rsidRPr="00005DA0">
        <w:rPr>
          <w:color w:val="000000"/>
          <w:w w:val="120"/>
        </w:rPr>
        <w:t>к</w:t>
      </w:r>
      <w:r w:rsidRPr="00005DA0">
        <w:rPr>
          <w:color w:val="000000"/>
          <w:spacing w:val="-8"/>
          <w:w w:val="120"/>
        </w:rPr>
        <w:t xml:space="preserve"> </w:t>
      </w:r>
      <w:r w:rsidRPr="00005DA0">
        <w:rPr>
          <w:color w:val="000000"/>
          <w:w w:val="120"/>
        </w:rPr>
        <w:t>участию</w:t>
      </w:r>
      <w:r w:rsidRPr="00005DA0">
        <w:rPr>
          <w:color w:val="000000"/>
          <w:spacing w:val="-7"/>
          <w:w w:val="120"/>
        </w:rPr>
        <w:t xml:space="preserve"> </w:t>
      </w:r>
      <w:r w:rsidRPr="00005DA0">
        <w:rPr>
          <w:color w:val="000000"/>
          <w:w w:val="120"/>
        </w:rPr>
        <w:t>в</w:t>
      </w:r>
      <w:r w:rsidRPr="00005DA0">
        <w:rPr>
          <w:color w:val="000000"/>
          <w:spacing w:val="-8"/>
          <w:w w:val="120"/>
        </w:rPr>
        <w:t xml:space="preserve"> </w:t>
      </w:r>
      <w:r w:rsidRPr="00005DA0">
        <w:rPr>
          <w:color w:val="000000"/>
          <w:w w:val="120"/>
        </w:rPr>
        <w:t>гуманитарной</w:t>
      </w:r>
      <w:r w:rsidRPr="00005DA0">
        <w:rPr>
          <w:color w:val="000000"/>
          <w:spacing w:val="-8"/>
          <w:w w:val="120"/>
        </w:rPr>
        <w:t xml:space="preserve"> </w:t>
      </w:r>
      <w:r w:rsidR="0068531F">
        <w:rPr>
          <w:color w:val="000000"/>
          <w:w w:val="120"/>
        </w:rPr>
        <w:t>деятельно</w:t>
      </w:r>
      <w:r w:rsidRPr="00005DA0">
        <w:rPr>
          <w:color w:val="000000"/>
          <w:w w:val="115"/>
        </w:rPr>
        <w:t>сти</w:t>
      </w:r>
      <w:r w:rsidRPr="00005DA0">
        <w:rPr>
          <w:color w:val="000000"/>
          <w:spacing w:val="-5"/>
          <w:w w:val="115"/>
        </w:rPr>
        <w:t xml:space="preserve"> </w:t>
      </w:r>
      <w:r w:rsidRPr="00005DA0">
        <w:rPr>
          <w:color w:val="000000"/>
          <w:w w:val="115"/>
        </w:rPr>
        <w:t>(волонтерство;</w:t>
      </w:r>
      <w:r w:rsidRPr="00005DA0">
        <w:rPr>
          <w:color w:val="000000"/>
          <w:spacing w:val="-5"/>
          <w:w w:val="115"/>
        </w:rPr>
        <w:t xml:space="preserve"> </w:t>
      </w:r>
      <w:r w:rsidRPr="00005DA0">
        <w:rPr>
          <w:color w:val="000000"/>
          <w:w w:val="115"/>
        </w:rPr>
        <w:t>помощь</w:t>
      </w:r>
      <w:r w:rsidRPr="00005DA0">
        <w:rPr>
          <w:color w:val="000000"/>
          <w:spacing w:val="-4"/>
          <w:w w:val="115"/>
        </w:rPr>
        <w:t xml:space="preserve"> </w:t>
      </w:r>
      <w:r w:rsidRPr="00005DA0">
        <w:rPr>
          <w:color w:val="000000"/>
          <w:w w:val="115"/>
        </w:rPr>
        <w:t>людям,</w:t>
      </w:r>
      <w:r w:rsidRPr="00005DA0">
        <w:rPr>
          <w:color w:val="000000"/>
          <w:spacing w:val="-5"/>
          <w:w w:val="115"/>
        </w:rPr>
        <w:t xml:space="preserve"> </w:t>
      </w:r>
      <w:r w:rsidRPr="00005DA0">
        <w:rPr>
          <w:color w:val="000000"/>
          <w:w w:val="115"/>
        </w:rPr>
        <w:t>нуждающимся</w:t>
      </w:r>
      <w:r w:rsidRPr="00005DA0">
        <w:rPr>
          <w:color w:val="000000"/>
          <w:spacing w:val="-5"/>
          <w:w w:val="115"/>
        </w:rPr>
        <w:t xml:space="preserve"> </w:t>
      </w:r>
      <w:r w:rsidRPr="00005DA0">
        <w:rPr>
          <w:color w:val="000000"/>
          <w:w w:val="115"/>
        </w:rPr>
        <w:t>в</w:t>
      </w:r>
      <w:r w:rsidRPr="00005DA0">
        <w:rPr>
          <w:color w:val="000000"/>
          <w:spacing w:val="-4"/>
          <w:w w:val="115"/>
        </w:rPr>
        <w:t xml:space="preserve"> </w:t>
      </w:r>
      <w:r w:rsidRPr="00005DA0">
        <w:rPr>
          <w:color w:val="000000"/>
          <w:w w:val="115"/>
        </w:rPr>
        <w:t>ней).</w:t>
      </w:r>
    </w:p>
    <w:p w14:paraId="55F8CFB7" w14:textId="77777777" w:rsidR="005B2FBF" w:rsidRPr="00005DA0" w:rsidRDefault="005B2FBF" w:rsidP="00005DA0">
      <w:pPr>
        <w:pStyle w:val="a5"/>
        <w:ind w:firstLine="567"/>
        <w:jc w:val="both"/>
        <w:rPr>
          <w:color w:val="000000"/>
        </w:rPr>
      </w:pPr>
    </w:p>
    <w:p w14:paraId="454587C8" w14:textId="77777777" w:rsidR="005B2FBF" w:rsidRPr="007656C1" w:rsidRDefault="00005DA0" w:rsidP="007656C1">
      <w:pPr>
        <w:ind w:firstLine="567"/>
        <w:rPr>
          <w:b/>
          <w:i/>
          <w:sz w:val="20"/>
        </w:rPr>
      </w:pPr>
      <w:r w:rsidRPr="007656C1">
        <w:rPr>
          <w:b/>
          <w:i/>
          <w:sz w:val="20"/>
        </w:rPr>
        <w:t>Патриотического воспитания:</w:t>
      </w:r>
    </w:p>
    <w:p w14:paraId="1776D781" w14:textId="77777777" w:rsidR="005B2FBF" w:rsidRPr="00005DA0" w:rsidRDefault="00005DA0" w:rsidP="00005DA0">
      <w:pPr>
        <w:pStyle w:val="a5"/>
        <w:ind w:firstLine="567"/>
        <w:jc w:val="both"/>
        <w:rPr>
          <w:color w:val="000000"/>
        </w:rPr>
      </w:pPr>
      <w:r w:rsidRPr="00005DA0">
        <w:rPr>
          <w:color w:val="000000"/>
          <w:w w:val="115"/>
        </w:rPr>
        <w:t>осознание</w:t>
      </w:r>
      <w:r w:rsidRPr="00005DA0">
        <w:rPr>
          <w:color w:val="000000"/>
          <w:spacing w:val="1"/>
          <w:w w:val="115"/>
        </w:rPr>
        <w:t xml:space="preserve"> </w:t>
      </w:r>
      <w:r w:rsidRPr="00005DA0">
        <w:rPr>
          <w:color w:val="000000"/>
          <w:w w:val="115"/>
        </w:rPr>
        <w:t>российской</w:t>
      </w:r>
      <w:r w:rsidRPr="00005DA0">
        <w:rPr>
          <w:color w:val="000000"/>
          <w:spacing w:val="1"/>
          <w:w w:val="115"/>
        </w:rPr>
        <w:t xml:space="preserve"> </w:t>
      </w:r>
      <w:r w:rsidRPr="00005DA0">
        <w:rPr>
          <w:color w:val="000000"/>
          <w:w w:val="115"/>
        </w:rPr>
        <w:t>гражданской</w:t>
      </w:r>
      <w:r w:rsidRPr="00005DA0">
        <w:rPr>
          <w:color w:val="000000"/>
          <w:spacing w:val="1"/>
          <w:w w:val="115"/>
        </w:rPr>
        <w:t xml:space="preserve"> </w:t>
      </w:r>
      <w:r w:rsidRPr="00005DA0">
        <w:rPr>
          <w:color w:val="000000"/>
          <w:w w:val="115"/>
        </w:rPr>
        <w:t>идентичности</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0068531F">
        <w:rPr>
          <w:color w:val="000000"/>
          <w:w w:val="115"/>
        </w:rPr>
        <w:t>поли</w:t>
      </w:r>
      <w:r w:rsidRPr="00005DA0">
        <w:rPr>
          <w:color w:val="000000"/>
          <w:w w:val="115"/>
        </w:rPr>
        <w:t>культурном</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многоконфессиональном</w:t>
      </w:r>
      <w:r w:rsidRPr="00005DA0">
        <w:rPr>
          <w:color w:val="000000"/>
          <w:spacing w:val="1"/>
          <w:w w:val="115"/>
        </w:rPr>
        <w:t xml:space="preserve"> </w:t>
      </w:r>
      <w:r w:rsidRPr="00005DA0">
        <w:rPr>
          <w:color w:val="000000"/>
          <w:w w:val="115"/>
        </w:rPr>
        <w:t>обществе,</w:t>
      </w:r>
      <w:r w:rsidRPr="00005DA0">
        <w:rPr>
          <w:color w:val="000000"/>
          <w:spacing w:val="1"/>
          <w:w w:val="115"/>
        </w:rPr>
        <w:t xml:space="preserve"> </w:t>
      </w:r>
      <w:r w:rsidRPr="00005DA0">
        <w:rPr>
          <w:color w:val="000000"/>
          <w:w w:val="115"/>
        </w:rPr>
        <w:t>проявление</w:t>
      </w:r>
      <w:r w:rsidRPr="00005DA0">
        <w:rPr>
          <w:color w:val="000000"/>
          <w:spacing w:val="-55"/>
          <w:w w:val="115"/>
        </w:rPr>
        <w:t xml:space="preserve"> </w:t>
      </w:r>
      <w:r w:rsidRPr="00005DA0">
        <w:rPr>
          <w:color w:val="000000"/>
          <w:w w:val="115"/>
        </w:rPr>
        <w:t>интереса к познанию родно</w:t>
      </w:r>
      <w:r w:rsidR="0068531F">
        <w:rPr>
          <w:color w:val="000000"/>
          <w:w w:val="115"/>
        </w:rPr>
        <w:t>го языка, истории, культуры Рос</w:t>
      </w:r>
      <w:r w:rsidRPr="00005DA0">
        <w:rPr>
          <w:color w:val="000000"/>
          <w:w w:val="115"/>
        </w:rPr>
        <w:t>сийской Федерации, своего края, народов России в контексте</w:t>
      </w:r>
      <w:r w:rsidRPr="00005DA0">
        <w:rPr>
          <w:color w:val="000000"/>
          <w:spacing w:val="1"/>
          <w:w w:val="115"/>
        </w:rPr>
        <w:t xml:space="preserve"> </w:t>
      </w:r>
      <w:r w:rsidRPr="00005DA0">
        <w:rPr>
          <w:color w:val="000000"/>
          <w:w w:val="115"/>
        </w:rPr>
        <w:t>изучения</w:t>
      </w:r>
      <w:r w:rsidRPr="00005DA0">
        <w:rPr>
          <w:color w:val="000000"/>
          <w:spacing w:val="45"/>
          <w:w w:val="115"/>
        </w:rPr>
        <w:t xml:space="preserve"> </w:t>
      </w:r>
      <w:r w:rsidRPr="00005DA0">
        <w:rPr>
          <w:color w:val="000000"/>
          <w:w w:val="115"/>
        </w:rPr>
        <w:t>произведений</w:t>
      </w:r>
      <w:r w:rsidR="00D87583">
        <w:rPr>
          <w:color w:val="000000"/>
          <w:w w:val="115"/>
        </w:rPr>
        <w:t xml:space="preserve"> </w:t>
      </w:r>
      <w:r w:rsidRPr="00005DA0">
        <w:rPr>
          <w:color w:val="000000"/>
          <w:w w:val="115"/>
        </w:rPr>
        <w:t>русской</w:t>
      </w:r>
      <w:r w:rsidR="00D87583">
        <w:rPr>
          <w:color w:val="000000"/>
          <w:w w:val="115"/>
        </w:rPr>
        <w:t xml:space="preserve"> </w:t>
      </w:r>
      <w:r w:rsidRPr="00005DA0">
        <w:rPr>
          <w:color w:val="000000"/>
          <w:w w:val="115"/>
        </w:rPr>
        <w:t>и</w:t>
      </w:r>
      <w:r w:rsidR="00D87583">
        <w:rPr>
          <w:color w:val="000000"/>
          <w:w w:val="115"/>
        </w:rPr>
        <w:t xml:space="preserve"> </w:t>
      </w:r>
      <w:r w:rsidRPr="00005DA0">
        <w:rPr>
          <w:color w:val="000000"/>
          <w:w w:val="115"/>
        </w:rPr>
        <w:t>зарубежной</w:t>
      </w:r>
      <w:r w:rsidR="00D87583">
        <w:rPr>
          <w:color w:val="000000"/>
          <w:w w:val="115"/>
        </w:rPr>
        <w:t xml:space="preserve"> </w:t>
      </w:r>
      <w:r w:rsidRPr="00005DA0">
        <w:rPr>
          <w:color w:val="000000"/>
          <w:w w:val="115"/>
        </w:rPr>
        <w:t>литературы,</w:t>
      </w:r>
      <w:r w:rsidRPr="00005DA0">
        <w:rPr>
          <w:color w:val="000000"/>
          <w:spacing w:val="-56"/>
          <w:w w:val="115"/>
        </w:rPr>
        <w:t xml:space="preserve"> </w:t>
      </w:r>
      <w:r w:rsidRPr="00005DA0">
        <w:rPr>
          <w:color w:val="000000"/>
          <w:w w:val="115"/>
        </w:rPr>
        <w:t>а также литератур народов Р</w:t>
      </w:r>
      <w:r w:rsidR="0068531F">
        <w:rPr>
          <w:color w:val="000000"/>
          <w:w w:val="115"/>
        </w:rPr>
        <w:t>Ф; ценностное отношение к дости</w:t>
      </w:r>
      <w:r w:rsidRPr="00005DA0">
        <w:rPr>
          <w:color w:val="000000"/>
          <w:w w:val="115"/>
        </w:rPr>
        <w:t>жениям своей Родины — России, к науке, искусству, спорту,</w:t>
      </w:r>
      <w:r w:rsidRPr="00005DA0">
        <w:rPr>
          <w:color w:val="000000"/>
          <w:spacing w:val="1"/>
          <w:w w:val="115"/>
        </w:rPr>
        <w:t xml:space="preserve"> </w:t>
      </w:r>
      <w:r w:rsidRPr="00005DA0">
        <w:rPr>
          <w:color w:val="000000"/>
          <w:w w:val="115"/>
        </w:rPr>
        <w:t>технологиям, боевым подви</w:t>
      </w:r>
      <w:r w:rsidR="0068531F">
        <w:rPr>
          <w:color w:val="000000"/>
          <w:w w:val="115"/>
        </w:rPr>
        <w:t>гам и трудовым достижениям наро</w:t>
      </w:r>
      <w:r w:rsidRPr="00005DA0">
        <w:rPr>
          <w:color w:val="000000"/>
          <w:w w:val="115"/>
        </w:rPr>
        <w:t>да, в том числе отражённым в художественных произведениях;</w:t>
      </w:r>
      <w:r w:rsidRPr="00005DA0">
        <w:rPr>
          <w:color w:val="000000"/>
          <w:spacing w:val="1"/>
          <w:w w:val="115"/>
        </w:rPr>
        <w:t xml:space="preserve"> </w:t>
      </w:r>
      <w:r w:rsidRPr="00005DA0">
        <w:rPr>
          <w:color w:val="000000"/>
          <w:w w:val="115"/>
        </w:rPr>
        <w:t>уважение</w:t>
      </w:r>
      <w:r w:rsidRPr="00005DA0">
        <w:rPr>
          <w:color w:val="000000"/>
          <w:spacing w:val="1"/>
          <w:w w:val="115"/>
        </w:rPr>
        <w:t xml:space="preserve"> </w:t>
      </w:r>
      <w:r w:rsidRPr="00005DA0">
        <w:rPr>
          <w:color w:val="000000"/>
          <w:w w:val="115"/>
        </w:rPr>
        <w:t>к</w:t>
      </w:r>
      <w:r w:rsidRPr="00005DA0">
        <w:rPr>
          <w:color w:val="000000"/>
          <w:spacing w:val="1"/>
          <w:w w:val="115"/>
        </w:rPr>
        <w:t xml:space="preserve"> </w:t>
      </w:r>
      <w:r w:rsidRPr="00005DA0">
        <w:rPr>
          <w:color w:val="000000"/>
          <w:w w:val="115"/>
        </w:rPr>
        <w:t>символам</w:t>
      </w:r>
      <w:r w:rsidRPr="00005DA0">
        <w:rPr>
          <w:color w:val="000000"/>
          <w:spacing w:val="1"/>
          <w:w w:val="115"/>
        </w:rPr>
        <w:t xml:space="preserve"> </w:t>
      </w:r>
      <w:r w:rsidRPr="00005DA0">
        <w:rPr>
          <w:color w:val="000000"/>
          <w:w w:val="115"/>
        </w:rPr>
        <w:t>России,</w:t>
      </w:r>
      <w:r w:rsidRPr="00005DA0">
        <w:rPr>
          <w:color w:val="000000"/>
          <w:spacing w:val="1"/>
          <w:w w:val="115"/>
        </w:rPr>
        <w:t xml:space="preserve"> </w:t>
      </w:r>
      <w:r w:rsidRPr="00005DA0">
        <w:rPr>
          <w:color w:val="000000"/>
          <w:w w:val="115"/>
        </w:rPr>
        <w:t>государственным</w:t>
      </w:r>
      <w:r w:rsidRPr="00005DA0">
        <w:rPr>
          <w:color w:val="000000"/>
          <w:spacing w:val="1"/>
          <w:w w:val="115"/>
        </w:rPr>
        <w:t xml:space="preserve"> </w:t>
      </w:r>
      <w:r w:rsidRPr="00005DA0">
        <w:rPr>
          <w:color w:val="000000"/>
          <w:w w:val="115"/>
        </w:rPr>
        <w:t>праздникам,</w:t>
      </w:r>
      <w:r w:rsidRPr="00005DA0">
        <w:rPr>
          <w:color w:val="000000"/>
          <w:spacing w:val="1"/>
          <w:w w:val="115"/>
        </w:rPr>
        <w:t xml:space="preserve"> </w:t>
      </w:r>
      <w:r w:rsidRPr="00005DA0">
        <w:rPr>
          <w:color w:val="000000"/>
          <w:w w:val="115"/>
        </w:rPr>
        <w:t>историческому и природно</w:t>
      </w:r>
      <w:r w:rsidR="0068531F">
        <w:rPr>
          <w:color w:val="000000"/>
          <w:w w:val="115"/>
        </w:rPr>
        <w:t>му наследию и памятникам, тради</w:t>
      </w:r>
      <w:r w:rsidRPr="00005DA0">
        <w:rPr>
          <w:color w:val="000000"/>
          <w:w w:val="115"/>
        </w:rPr>
        <w:t>циям разных народов, проживающих в родной стране, обращая</w:t>
      </w:r>
      <w:r w:rsidRPr="00005DA0">
        <w:rPr>
          <w:color w:val="000000"/>
          <w:spacing w:val="1"/>
          <w:w w:val="115"/>
        </w:rPr>
        <w:t xml:space="preserve"> </w:t>
      </w:r>
      <w:r w:rsidRPr="00005DA0">
        <w:rPr>
          <w:color w:val="000000"/>
          <w:w w:val="115"/>
        </w:rPr>
        <w:t>внимание</w:t>
      </w:r>
      <w:r w:rsidRPr="00005DA0">
        <w:rPr>
          <w:color w:val="000000"/>
          <w:spacing w:val="-8"/>
          <w:w w:val="115"/>
        </w:rPr>
        <w:t xml:space="preserve"> </w:t>
      </w:r>
      <w:r w:rsidRPr="00005DA0">
        <w:rPr>
          <w:color w:val="000000"/>
          <w:w w:val="115"/>
        </w:rPr>
        <w:t>на</w:t>
      </w:r>
      <w:r w:rsidRPr="00005DA0">
        <w:rPr>
          <w:color w:val="000000"/>
          <w:spacing w:val="-8"/>
          <w:w w:val="115"/>
        </w:rPr>
        <w:t xml:space="preserve"> </w:t>
      </w:r>
      <w:r w:rsidRPr="00005DA0">
        <w:rPr>
          <w:color w:val="000000"/>
          <w:w w:val="115"/>
        </w:rPr>
        <w:t>их</w:t>
      </w:r>
      <w:r w:rsidRPr="00005DA0">
        <w:rPr>
          <w:color w:val="000000"/>
          <w:spacing w:val="-7"/>
          <w:w w:val="115"/>
        </w:rPr>
        <w:t xml:space="preserve"> </w:t>
      </w:r>
      <w:r w:rsidRPr="00005DA0">
        <w:rPr>
          <w:color w:val="000000"/>
          <w:w w:val="115"/>
        </w:rPr>
        <w:t>воплощение</w:t>
      </w:r>
      <w:r w:rsidRPr="00005DA0">
        <w:rPr>
          <w:color w:val="000000"/>
          <w:spacing w:val="-8"/>
          <w:w w:val="115"/>
        </w:rPr>
        <w:t xml:space="preserve"> </w:t>
      </w:r>
      <w:r w:rsidRPr="00005DA0">
        <w:rPr>
          <w:color w:val="000000"/>
          <w:w w:val="115"/>
        </w:rPr>
        <w:t>в</w:t>
      </w:r>
      <w:r w:rsidRPr="00005DA0">
        <w:rPr>
          <w:color w:val="000000"/>
          <w:spacing w:val="-7"/>
          <w:w w:val="115"/>
        </w:rPr>
        <w:t xml:space="preserve"> </w:t>
      </w:r>
      <w:r w:rsidRPr="00005DA0">
        <w:rPr>
          <w:color w:val="000000"/>
          <w:w w:val="115"/>
        </w:rPr>
        <w:t>литературе.</w:t>
      </w:r>
    </w:p>
    <w:p w14:paraId="45362D28" w14:textId="77777777" w:rsidR="005B2FBF" w:rsidRPr="00005DA0" w:rsidRDefault="005B2FBF" w:rsidP="00005DA0">
      <w:pPr>
        <w:pStyle w:val="a5"/>
        <w:ind w:firstLine="567"/>
        <w:jc w:val="both"/>
        <w:rPr>
          <w:color w:val="000000"/>
        </w:rPr>
      </w:pPr>
    </w:p>
    <w:p w14:paraId="4A6F2156" w14:textId="77777777" w:rsidR="005B2FBF" w:rsidRPr="007656C1" w:rsidRDefault="00005DA0" w:rsidP="007656C1">
      <w:pPr>
        <w:ind w:firstLine="567"/>
        <w:rPr>
          <w:b/>
          <w:i/>
          <w:sz w:val="20"/>
        </w:rPr>
      </w:pPr>
      <w:r w:rsidRPr="007656C1">
        <w:rPr>
          <w:b/>
          <w:i/>
          <w:sz w:val="20"/>
        </w:rPr>
        <w:t>Духовно-нравственного воспитания:</w:t>
      </w:r>
    </w:p>
    <w:p w14:paraId="245EB6DC" w14:textId="77777777" w:rsidR="005B2FBF" w:rsidRPr="00005DA0" w:rsidRDefault="00005DA0" w:rsidP="00005DA0">
      <w:pPr>
        <w:pStyle w:val="a5"/>
        <w:ind w:firstLine="567"/>
        <w:jc w:val="both"/>
        <w:rPr>
          <w:color w:val="000000"/>
        </w:rPr>
      </w:pPr>
      <w:r w:rsidRPr="00005DA0">
        <w:rPr>
          <w:color w:val="000000"/>
          <w:w w:val="115"/>
        </w:rPr>
        <w:t>ориентация</w:t>
      </w:r>
      <w:r w:rsidRPr="00005DA0">
        <w:rPr>
          <w:color w:val="000000"/>
          <w:spacing w:val="1"/>
          <w:w w:val="115"/>
        </w:rPr>
        <w:t xml:space="preserve"> </w:t>
      </w:r>
      <w:r w:rsidRPr="00005DA0">
        <w:rPr>
          <w:color w:val="000000"/>
          <w:w w:val="115"/>
        </w:rPr>
        <w:t>на</w:t>
      </w:r>
      <w:r w:rsidRPr="00005DA0">
        <w:rPr>
          <w:color w:val="000000"/>
          <w:spacing w:val="1"/>
          <w:w w:val="115"/>
        </w:rPr>
        <w:t xml:space="preserve"> </w:t>
      </w:r>
      <w:r w:rsidRPr="00005DA0">
        <w:rPr>
          <w:color w:val="000000"/>
          <w:w w:val="115"/>
        </w:rPr>
        <w:t>моральные</w:t>
      </w:r>
      <w:r w:rsidRPr="00005DA0">
        <w:rPr>
          <w:color w:val="000000"/>
          <w:spacing w:val="1"/>
          <w:w w:val="115"/>
        </w:rPr>
        <w:t xml:space="preserve"> </w:t>
      </w:r>
      <w:r w:rsidRPr="00005DA0">
        <w:rPr>
          <w:color w:val="000000"/>
          <w:w w:val="115"/>
        </w:rPr>
        <w:t>ценности</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нормы</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Pr="00005DA0">
        <w:rPr>
          <w:color w:val="000000"/>
          <w:w w:val="115"/>
        </w:rPr>
        <w:t>ситуациях</w:t>
      </w:r>
      <w:r w:rsidRPr="00005DA0">
        <w:rPr>
          <w:color w:val="000000"/>
          <w:spacing w:val="1"/>
          <w:w w:val="115"/>
        </w:rPr>
        <w:t xml:space="preserve"> </w:t>
      </w:r>
      <w:r w:rsidRPr="00005DA0">
        <w:rPr>
          <w:color w:val="000000"/>
          <w:w w:val="115"/>
        </w:rPr>
        <w:t>нравственного выбора с оцен</w:t>
      </w:r>
      <w:r w:rsidR="0068531F">
        <w:rPr>
          <w:color w:val="000000"/>
          <w:w w:val="115"/>
        </w:rPr>
        <w:t>кой поведения и поступков персо</w:t>
      </w:r>
      <w:r w:rsidRPr="00005DA0">
        <w:rPr>
          <w:color w:val="000000"/>
          <w:w w:val="115"/>
        </w:rPr>
        <w:t>нажей литературных произведений; готовность оценивать своё</w:t>
      </w:r>
      <w:r w:rsidRPr="00005DA0">
        <w:rPr>
          <w:color w:val="000000"/>
          <w:spacing w:val="1"/>
          <w:w w:val="115"/>
        </w:rPr>
        <w:t xml:space="preserve"> </w:t>
      </w:r>
      <w:r w:rsidRPr="00005DA0">
        <w:rPr>
          <w:color w:val="000000"/>
          <w:w w:val="115"/>
        </w:rPr>
        <w:t>поведение и поступки, а также поведение и поступки других</w:t>
      </w:r>
      <w:r w:rsidRPr="00005DA0">
        <w:rPr>
          <w:color w:val="000000"/>
          <w:spacing w:val="1"/>
          <w:w w:val="115"/>
        </w:rPr>
        <w:t xml:space="preserve"> </w:t>
      </w:r>
      <w:r w:rsidRPr="00005DA0">
        <w:rPr>
          <w:color w:val="000000"/>
          <w:w w:val="115"/>
        </w:rPr>
        <w:t xml:space="preserve">людей с позиции нравственных и правовых норм </w:t>
      </w:r>
      <w:r w:rsidR="0068531F">
        <w:rPr>
          <w:color w:val="000000"/>
          <w:w w:val="115"/>
        </w:rPr>
        <w:t>с учётом осоз</w:t>
      </w:r>
      <w:r w:rsidRPr="00005DA0">
        <w:rPr>
          <w:color w:val="000000"/>
          <w:w w:val="115"/>
        </w:rPr>
        <w:t>нания</w:t>
      </w:r>
      <w:r w:rsidRPr="00005DA0">
        <w:rPr>
          <w:color w:val="000000"/>
          <w:spacing w:val="1"/>
          <w:w w:val="115"/>
        </w:rPr>
        <w:t xml:space="preserve"> </w:t>
      </w:r>
      <w:r w:rsidRPr="00005DA0">
        <w:rPr>
          <w:color w:val="000000"/>
          <w:w w:val="115"/>
        </w:rPr>
        <w:t>последствий</w:t>
      </w:r>
      <w:r w:rsidRPr="00005DA0">
        <w:rPr>
          <w:color w:val="000000"/>
          <w:spacing w:val="1"/>
          <w:w w:val="115"/>
        </w:rPr>
        <w:t xml:space="preserve"> </w:t>
      </w:r>
      <w:r w:rsidRPr="00005DA0">
        <w:rPr>
          <w:color w:val="000000"/>
          <w:w w:val="115"/>
        </w:rPr>
        <w:t>поступков;</w:t>
      </w:r>
      <w:r w:rsidRPr="00005DA0">
        <w:rPr>
          <w:color w:val="000000"/>
          <w:spacing w:val="1"/>
          <w:w w:val="115"/>
        </w:rPr>
        <w:t xml:space="preserve"> </w:t>
      </w:r>
      <w:r w:rsidRPr="00005DA0">
        <w:rPr>
          <w:color w:val="000000"/>
          <w:w w:val="115"/>
        </w:rPr>
        <w:t>активное</w:t>
      </w:r>
      <w:r w:rsidRPr="00005DA0">
        <w:rPr>
          <w:color w:val="000000"/>
          <w:spacing w:val="1"/>
          <w:w w:val="115"/>
        </w:rPr>
        <w:t xml:space="preserve"> </w:t>
      </w:r>
      <w:r w:rsidRPr="00005DA0">
        <w:rPr>
          <w:color w:val="000000"/>
          <w:w w:val="115"/>
        </w:rPr>
        <w:t>неприятие</w:t>
      </w:r>
      <w:r w:rsidRPr="00005DA0">
        <w:rPr>
          <w:color w:val="000000"/>
          <w:spacing w:val="1"/>
          <w:w w:val="115"/>
        </w:rPr>
        <w:t xml:space="preserve"> </w:t>
      </w:r>
      <w:r w:rsidR="0068531F">
        <w:rPr>
          <w:color w:val="000000"/>
          <w:w w:val="115"/>
        </w:rPr>
        <w:t>асоциаль</w:t>
      </w:r>
      <w:r w:rsidRPr="00005DA0">
        <w:rPr>
          <w:color w:val="000000"/>
          <w:w w:val="115"/>
        </w:rPr>
        <w:t>ных поступков, свобода и ответственность личности в условиях</w:t>
      </w:r>
      <w:r w:rsidRPr="00005DA0">
        <w:rPr>
          <w:color w:val="000000"/>
          <w:spacing w:val="1"/>
          <w:w w:val="115"/>
        </w:rPr>
        <w:t xml:space="preserve"> </w:t>
      </w:r>
      <w:r w:rsidRPr="00005DA0">
        <w:rPr>
          <w:color w:val="000000"/>
          <w:w w:val="115"/>
        </w:rPr>
        <w:t>индивидуального</w:t>
      </w:r>
      <w:r w:rsidRPr="00005DA0">
        <w:rPr>
          <w:color w:val="000000"/>
          <w:spacing w:val="-9"/>
          <w:w w:val="115"/>
        </w:rPr>
        <w:t xml:space="preserve"> </w:t>
      </w:r>
      <w:r w:rsidRPr="00005DA0">
        <w:rPr>
          <w:color w:val="000000"/>
          <w:w w:val="115"/>
        </w:rPr>
        <w:t>и</w:t>
      </w:r>
      <w:r w:rsidRPr="00005DA0">
        <w:rPr>
          <w:color w:val="000000"/>
          <w:spacing w:val="-8"/>
          <w:w w:val="115"/>
        </w:rPr>
        <w:t xml:space="preserve"> </w:t>
      </w:r>
      <w:r w:rsidRPr="00005DA0">
        <w:rPr>
          <w:color w:val="000000"/>
          <w:w w:val="115"/>
        </w:rPr>
        <w:t>общественного</w:t>
      </w:r>
      <w:r w:rsidRPr="00005DA0">
        <w:rPr>
          <w:color w:val="000000"/>
          <w:spacing w:val="-8"/>
          <w:w w:val="115"/>
        </w:rPr>
        <w:t xml:space="preserve"> </w:t>
      </w:r>
      <w:r w:rsidRPr="00005DA0">
        <w:rPr>
          <w:color w:val="000000"/>
          <w:w w:val="115"/>
        </w:rPr>
        <w:t>пространства.</w:t>
      </w:r>
    </w:p>
    <w:p w14:paraId="6099EEDC" w14:textId="77777777" w:rsidR="005B2FBF" w:rsidRPr="00005DA0" w:rsidRDefault="005B2FBF" w:rsidP="00005DA0">
      <w:pPr>
        <w:pStyle w:val="a5"/>
        <w:ind w:firstLine="567"/>
        <w:jc w:val="both"/>
        <w:rPr>
          <w:color w:val="000000"/>
        </w:rPr>
      </w:pPr>
    </w:p>
    <w:p w14:paraId="0C6D5F11" w14:textId="77777777" w:rsidR="005B2FBF" w:rsidRPr="007656C1" w:rsidRDefault="00005DA0" w:rsidP="007656C1">
      <w:pPr>
        <w:ind w:firstLine="567"/>
        <w:rPr>
          <w:b/>
          <w:i/>
          <w:sz w:val="20"/>
        </w:rPr>
      </w:pPr>
      <w:r w:rsidRPr="007656C1">
        <w:rPr>
          <w:b/>
          <w:i/>
          <w:sz w:val="20"/>
        </w:rPr>
        <w:t>Эстетического воспитания:</w:t>
      </w:r>
    </w:p>
    <w:p w14:paraId="5AE4CD4A" w14:textId="77777777" w:rsidR="005B2FBF" w:rsidRPr="00005DA0" w:rsidRDefault="00005DA0" w:rsidP="00005DA0">
      <w:pPr>
        <w:pStyle w:val="a5"/>
        <w:ind w:firstLine="567"/>
        <w:jc w:val="both"/>
        <w:rPr>
          <w:color w:val="000000"/>
        </w:rPr>
      </w:pPr>
      <w:r w:rsidRPr="00005DA0">
        <w:rPr>
          <w:color w:val="000000"/>
          <w:w w:val="115"/>
        </w:rPr>
        <w:t>восприимчивость</w:t>
      </w:r>
      <w:r w:rsidR="00D87583">
        <w:rPr>
          <w:color w:val="000000"/>
          <w:w w:val="115"/>
        </w:rPr>
        <w:t xml:space="preserve"> </w:t>
      </w:r>
      <w:r w:rsidRPr="00005DA0">
        <w:rPr>
          <w:color w:val="000000"/>
          <w:w w:val="115"/>
        </w:rPr>
        <w:t>к</w:t>
      </w:r>
      <w:r w:rsidR="00D87583">
        <w:rPr>
          <w:color w:val="000000"/>
          <w:w w:val="115"/>
        </w:rPr>
        <w:t xml:space="preserve"> </w:t>
      </w:r>
      <w:r w:rsidRPr="00005DA0">
        <w:rPr>
          <w:color w:val="000000"/>
          <w:w w:val="115"/>
        </w:rPr>
        <w:t>разным</w:t>
      </w:r>
      <w:r w:rsidR="00D87583">
        <w:rPr>
          <w:color w:val="000000"/>
          <w:w w:val="115"/>
        </w:rPr>
        <w:t xml:space="preserve"> </w:t>
      </w:r>
      <w:r w:rsidRPr="00005DA0">
        <w:rPr>
          <w:color w:val="000000"/>
          <w:w w:val="115"/>
        </w:rPr>
        <w:t>видам</w:t>
      </w:r>
      <w:r w:rsidR="00D87583">
        <w:rPr>
          <w:color w:val="000000"/>
          <w:w w:val="115"/>
        </w:rPr>
        <w:t xml:space="preserve"> </w:t>
      </w:r>
      <w:r w:rsidRPr="00005DA0">
        <w:rPr>
          <w:color w:val="000000"/>
          <w:w w:val="115"/>
        </w:rPr>
        <w:t>искусства,</w:t>
      </w:r>
      <w:r w:rsidR="00D87583">
        <w:rPr>
          <w:color w:val="000000"/>
          <w:w w:val="115"/>
        </w:rPr>
        <w:t xml:space="preserve"> </w:t>
      </w:r>
      <w:r w:rsidRPr="00005DA0">
        <w:rPr>
          <w:color w:val="000000"/>
          <w:w w:val="115"/>
        </w:rPr>
        <w:t>традициям</w:t>
      </w:r>
      <w:r w:rsidRPr="00005DA0">
        <w:rPr>
          <w:color w:val="000000"/>
          <w:spacing w:val="-55"/>
          <w:w w:val="115"/>
        </w:rPr>
        <w:t xml:space="preserve"> </w:t>
      </w:r>
      <w:r w:rsidRPr="00005DA0">
        <w:rPr>
          <w:color w:val="000000"/>
          <w:w w:val="115"/>
        </w:rPr>
        <w:t>и творчеству своего и други</w:t>
      </w:r>
      <w:r w:rsidR="0068531F">
        <w:rPr>
          <w:color w:val="000000"/>
          <w:w w:val="115"/>
        </w:rPr>
        <w:t>х народов, понимание эмоциональ</w:t>
      </w:r>
      <w:r w:rsidRPr="00005DA0">
        <w:rPr>
          <w:color w:val="000000"/>
          <w:w w:val="115"/>
        </w:rPr>
        <w:t xml:space="preserve">ного воздействия искусства, </w:t>
      </w:r>
      <w:r w:rsidR="0068531F">
        <w:rPr>
          <w:color w:val="000000"/>
          <w:w w:val="115"/>
        </w:rPr>
        <w:t>в том числе изучаемых литератур</w:t>
      </w:r>
      <w:r w:rsidRPr="00005DA0">
        <w:rPr>
          <w:color w:val="000000"/>
          <w:w w:val="115"/>
        </w:rPr>
        <w:t>ных произведений; осознан</w:t>
      </w:r>
      <w:r w:rsidR="0068531F">
        <w:rPr>
          <w:color w:val="000000"/>
          <w:w w:val="115"/>
        </w:rPr>
        <w:t>ие важности художественной лите</w:t>
      </w:r>
      <w:r w:rsidRPr="00005DA0">
        <w:rPr>
          <w:color w:val="000000"/>
          <w:w w:val="115"/>
        </w:rPr>
        <w:t>ратуры и культуры как сре</w:t>
      </w:r>
      <w:r w:rsidR="0068531F">
        <w:rPr>
          <w:color w:val="000000"/>
          <w:w w:val="115"/>
        </w:rPr>
        <w:t>дства коммуникации и самовыраже</w:t>
      </w:r>
      <w:r w:rsidRPr="00005DA0">
        <w:rPr>
          <w:color w:val="000000"/>
          <w:w w:val="115"/>
        </w:rPr>
        <w:t>ния; понимание ценности отечественного и мирового искусства,</w:t>
      </w:r>
      <w:r w:rsidRPr="00005DA0">
        <w:rPr>
          <w:color w:val="000000"/>
          <w:spacing w:val="-55"/>
          <w:w w:val="115"/>
        </w:rPr>
        <w:t xml:space="preserve"> </w:t>
      </w:r>
      <w:r w:rsidRPr="00005DA0">
        <w:rPr>
          <w:color w:val="000000"/>
          <w:w w:val="115"/>
        </w:rPr>
        <w:t>роли этнических культурных традиций и народного творчества;</w:t>
      </w:r>
      <w:r w:rsidRPr="00005DA0">
        <w:rPr>
          <w:color w:val="000000"/>
          <w:spacing w:val="1"/>
          <w:w w:val="115"/>
        </w:rPr>
        <w:t xml:space="preserve"> </w:t>
      </w:r>
      <w:r w:rsidRPr="00005DA0">
        <w:rPr>
          <w:color w:val="000000"/>
          <w:w w:val="115"/>
        </w:rPr>
        <w:t>стремление</w:t>
      </w:r>
      <w:r w:rsidRPr="00005DA0">
        <w:rPr>
          <w:color w:val="000000"/>
          <w:spacing w:val="-3"/>
          <w:w w:val="115"/>
        </w:rPr>
        <w:t xml:space="preserve"> </w:t>
      </w:r>
      <w:r w:rsidRPr="00005DA0">
        <w:rPr>
          <w:color w:val="000000"/>
          <w:w w:val="115"/>
        </w:rPr>
        <w:t>к</w:t>
      </w:r>
      <w:r w:rsidRPr="00005DA0">
        <w:rPr>
          <w:color w:val="000000"/>
          <w:spacing w:val="-3"/>
          <w:w w:val="115"/>
        </w:rPr>
        <w:t xml:space="preserve"> </w:t>
      </w:r>
      <w:r w:rsidRPr="00005DA0">
        <w:rPr>
          <w:color w:val="000000"/>
          <w:w w:val="115"/>
        </w:rPr>
        <w:t>самовыражению</w:t>
      </w:r>
      <w:r w:rsidRPr="00005DA0">
        <w:rPr>
          <w:color w:val="000000"/>
          <w:spacing w:val="-2"/>
          <w:w w:val="115"/>
        </w:rPr>
        <w:t xml:space="preserve"> </w:t>
      </w:r>
      <w:r w:rsidRPr="00005DA0">
        <w:rPr>
          <w:color w:val="000000"/>
          <w:w w:val="115"/>
        </w:rPr>
        <w:t>в</w:t>
      </w:r>
      <w:r w:rsidRPr="00005DA0">
        <w:rPr>
          <w:color w:val="000000"/>
          <w:spacing w:val="-3"/>
          <w:w w:val="115"/>
        </w:rPr>
        <w:t xml:space="preserve"> </w:t>
      </w:r>
      <w:r w:rsidRPr="00005DA0">
        <w:rPr>
          <w:color w:val="000000"/>
          <w:w w:val="115"/>
        </w:rPr>
        <w:t>разных</w:t>
      </w:r>
      <w:r w:rsidRPr="00005DA0">
        <w:rPr>
          <w:color w:val="000000"/>
          <w:spacing w:val="-2"/>
          <w:w w:val="115"/>
        </w:rPr>
        <w:t xml:space="preserve"> </w:t>
      </w:r>
      <w:r w:rsidRPr="00005DA0">
        <w:rPr>
          <w:color w:val="000000"/>
          <w:w w:val="115"/>
        </w:rPr>
        <w:t>видах</w:t>
      </w:r>
      <w:r w:rsidRPr="00005DA0">
        <w:rPr>
          <w:color w:val="000000"/>
          <w:spacing w:val="-3"/>
          <w:w w:val="115"/>
        </w:rPr>
        <w:t xml:space="preserve"> </w:t>
      </w:r>
      <w:r w:rsidRPr="00005DA0">
        <w:rPr>
          <w:color w:val="000000"/>
          <w:w w:val="115"/>
        </w:rPr>
        <w:t>искусства.</w:t>
      </w:r>
    </w:p>
    <w:p w14:paraId="16A47FFA" w14:textId="77777777" w:rsidR="005B2FBF" w:rsidRPr="00005DA0" w:rsidRDefault="005B2FBF" w:rsidP="00005DA0">
      <w:pPr>
        <w:pStyle w:val="a5"/>
        <w:ind w:firstLine="567"/>
        <w:jc w:val="both"/>
        <w:rPr>
          <w:color w:val="000000"/>
        </w:rPr>
      </w:pPr>
    </w:p>
    <w:p w14:paraId="3FCE6978" w14:textId="77777777" w:rsidR="005B2FBF" w:rsidRPr="007656C1" w:rsidRDefault="00005DA0" w:rsidP="007656C1">
      <w:pPr>
        <w:ind w:firstLine="567"/>
        <w:rPr>
          <w:b/>
          <w:i/>
          <w:sz w:val="20"/>
        </w:rPr>
      </w:pPr>
      <w:r w:rsidRPr="007656C1">
        <w:rPr>
          <w:b/>
          <w:i/>
          <w:sz w:val="20"/>
        </w:rPr>
        <w:t>Физического воспитания, формирования культуры здоровья и эмоционального благополучия:</w:t>
      </w:r>
    </w:p>
    <w:p w14:paraId="6CB0FDA7" w14:textId="77777777" w:rsidR="005B2FBF" w:rsidRPr="00005DA0" w:rsidRDefault="00005DA0" w:rsidP="0068531F">
      <w:pPr>
        <w:pStyle w:val="a5"/>
        <w:ind w:firstLine="567"/>
        <w:jc w:val="both"/>
        <w:rPr>
          <w:color w:val="000000"/>
        </w:rPr>
      </w:pPr>
      <w:r w:rsidRPr="00005DA0">
        <w:rPr>
          <w:color w:val="000000"/>
          <w:w w:val="115"/>
        </w:rPr>
        <w:t>осознание ценности жизни</w:t>
      </w:r>
      <w:r w:rsidR="0068531F">
        <w:rPr>
          <w:color w:val="000000"/>
          <w:w w:val="115"/>
        </w:rPr>
        <w:t xml:space="preserve"> с опорой на собственный жизнен</w:t>
      </w:r>
      <w:r w:rsidRPr="00005DA0">
        <w:rPr>
          <w:color w:val="000000"/>
          <w:w w:val="120"/>
        </w:rPr>
        <w:t>ный</w:t>
      </w:r>
      <w:r w:rsidRPr="00005DA0">
        <w:rPr>
          <w:color w:val="000000"/>
          <w:spacing w:val="-4"/>
          <w:w w:val="120"/>
        </w:rPr>
        <w:t xml:space="preserve"> </w:t>
      </w:r>
      <w:r w:rsidRPr="00005DA0">
        <w:rPr>
          <w:color w:val="000000"/>
          <w:w w:val="120"/>
        </w:rPr>
        <w:t>и</w:t>
      </w:r>
      <w:r w:rsidRPr="00005DA0">
        <w:rPr>
          <w:color w:val="000000"/>
          <w:spacing w:val="-3"/>
          <w:w w:val="120"/>
        </w:rPr>
        <w:t xml:space="preserve"> </w:t>
      </w:r>
      <w:r w:rsidRPr="00005DA0">
        <w:rPr>
          <w:color w:val="000000"/>
          <w:w w:val="120"/>
        </w:rPr>
        <w:t>читательский</w:t>
      </w:r>
      <w:r w:rsidRPr="00005DA0">
        <w:rPr>
          <w:color w:val="000000"/>
          <w:spacing w:val="-4"/>
          <w:w w:val="120"/>
        </w:rPr>
        <w:t xml:space="preserve"> </w:t>
      </w:r>
      <w:r w:rsidRPr="00005DA0">
        <w:rPr>
          <w:color w:val="000000"/>
          <w:w w:val="120"/>
        </w:rPr>
        <w:t>опыт;</w:t>
      </w:r>
      <w:r w:rsidRPr="00005DA0">
        <w:rPr>
          <w:color w:val="000000"/>
          <w:spacing w:val="-3"/>
          <w:w w:val="120"/>
        </w:rPr>
        <w:t xml:space="preserve"> </w:t>
      </w:r>
      <w:r w:rsidRPr="00005DA0">
        <w:rPr>
          <w:color w:val="000000"/>
          <w:w w:val="120"/>
        </w:rPr>
        <w:t>ответственное</w:t>
      </w:r>
      <w:r w:rsidRPr="00005DA0">
        <w:rPr>
          <w:color w:val="000000"/>
          <w:spacing w:val="-3"/>
          <w:w w:val="120"/>
        </w:rPr>
        <w:t xml:space="preserve"> </w:t>
      </w:r>
      <w:r w:rsidRPr="00005DA0">
        <w:rPr>
          <w:color w:val="000000"/>
          <w:w w:val="120"/>
        </w:rPr>
        <w:t>отношение</w:t>
      </w:r>
      <w:r w:rsidRPr="00005DA0">
        <w:rPr>
          <w:color w:val="000000"/>
          <w:spacing w:val="-4"/>
          <w:w w:val="120"/>
        </w:rPr>
        <w:t xml:space="preserve"> </w:t>
      </w:r>
      <w:r w:rsidRPr="00005DA0">
        <w:rPr>
          <w:color w:val="000000"/>
          <w:w w:val="120"/>
        </w:rPr>
        <w:t>к</w:t>
      </w:r>
      <w:r w:rsidRPr="00005DA0">
        <w:rPr>
          <w:color w:val="000000"/>
          <w:spacing w:val="-3"/>
          <w:w w:val="120"/>
        </w:rPr>
        <w:t xml:space="preserve"> </w:t>
      </w:r>
      <w:r w:rsidRPr="00005DA0">
        <w:rPr>
          <w:color w:val="000000"/>
          <w:w w:val="120"/>
        </w:rPr>
        <w:t>своему</w:t>
      </w:r>
      <w:r w:rsidR="0068531F">
        <w:rPr>
          <w:color w:val="000000"/>
        </w:rPr>
        <w:t xml:space="preserve"> з</w:t>
      </w:r>
      <w:r w:rsidRPr="00005DA0">
        <w:rPr>
          <w:color w:val="000000"/>
          <w:w w:val="115"/>
        </w:rPr>
        <w:t>доровью и установка на здор</w:t>
      </w:r>
      <w:r w:rsidR="0068531F">
        <w:rPr>
          <w:color w:val="000000"/>
          <w:w w:val="115"/>
        </w:rPr>
        <w:t>овый образ жизни (здоровое пита</w:t>
      </w:r>
      <w:r w:rsidRPr="00005DA0">
        <w:rPr>
          <w:color w:val="000000"/>
          <w:w w:val="115"/>
        </w:rPr>
        <w:t>ние, соблюдение гигиеничес</w:t>
      </w:r>
      <w:r w:rsidR="0068531F">
        <w:rPr>
          <w:color w:val="000000"/>
          <w:w w:val="115"/>
        </w:rPr>
        <w:t>ких правил, сбалансированный ре</w:t>
      </w:r>
      <w:r w:rsidRPr="00005DA0">
        <w:rPr>
          <w:color w:val="000000"/>
          <w:w w:val="115"/>
        </w:rPr>
        <w:t>жим</w:t>
      </w:r>
      <w:r w:rsidRPr="00005DA0">
        <w:rPr>
          <w:color w:val="000000"/>
          <w:spacing w:val="1"/>
          <w:w w:val="115"/>
        </w:rPr>
        <w:t xml:space="preserve"> </w:t>
      </w:r>
      <w:r w:rsidRPr="00005DA0">
        <w:rPr>
          <w:color w:val="000000"/>
          <w:w w:val="115"/>
        </w:rPr>
        <w:t>занятий</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отдыха,</w:t>
      </w:r>
      <w:r w:rsidRPr="00005DA0">
        <w:rPr>
          <w:color w:val="000000"/>
          <w:spacing w:val="1"/>
          <w:w w:val="115"/>
        </w:rPr>
        <w:t xml:space="preserve"> </w:t>
      </w:r>
      <w:r w:rsidRPr="00005DA0">
        <w:rPr>
          <w:color w:val="000000"/>
          <w:w w:val="115"/>
        </w:rPr>
        <w:t>регулярная</w:t>
      </w:r>
      <w:r w:rsidRPr="00005DA0">
        <w:rPr>
          <w:color w:val="000000"/>
          <w:spacing w:val="1"/>
          <w:w w:val="115"/>
        </w:rPr>
        <w:t xml:space="preserve"> </w:t>
      </w:r>
      <w:r w:rsidRPr="00005DA0">
        <w:rPr>
          <w:color w:val="000000"/>
          <w:w w:val="115"/>
        </w:rPr>
        <w:t>физическая</w:t>
      </w:r>
      <w:r w:rsidRPr="00005DA0">
        <w:rPr>
          <w:color w:val="000000"/>
          <w:spacing w:val="1"/>
          <w:w w:val="115"/>
        </w:rPr>
        <w:t xml:space="preserve"> </w:t>
      </w:r>
      <w:r w:rsidRPr="00005DA0">
        <w:rPr>
          <w:color w:val="000000"/>
          <w:w w:val="115"/>
        </w:rPr>
        <w:t>активность);</w:t>
      </w:r>
      <w:r w:rsidRPr="00005DA0">
        <w:rPr>
          <w:color w:val="000000"/>
          <w:spacing w:val="1"/>
          <w:w w:val="115"/>
        </w:rPr>
        <w:t xml:space="preserve"> </w:t>
      </w:r>
      <w:r w:rsidRPr="00005DA0">
        <w:rPr>
          <w:color w:val="000000"/>
          <w:w w:val="115"/>
        </w:rPr>
        <w:t>осознание последствий и неп</w:t>
      </w:r>
      <w:r w:rsidR="0068531F">
        <w:rPr>
          <w:color w:val="000000"/>
          <w:w w:val="115"/>
        </w:rPr>
        <w:t>риятие вредных привычек (употре</w:t>
      </w:r>
      <w:r w:rsidRPr="00005DA0">
        <w:rPr>
          <w:color w:val="000000"/>
          <w:w w:val="115"/>
        </w:rPr>
        <w:t>бление алкоголя, наркотиков, курение) и иных форм вреда для</w:t>
      </w:r>
      <w:r w:rsidRPr="00005DA0">
        <w:rPr>
          <w:color w:val="000000"/>
          <w:spacing w:val="1"/>
          <w:w w:val="115"/>
        </w:rPr>
        <w:t xml:space="preserve"> </w:t>
      </w:r>
      <w:r w:rsidRPr="00005DA0">
        <w:rPr>
          <w:color w:val="000000"/>
          <w:w w:val="115"/>
        </w:rPr>
        <w:t>физического и психического з</w:t>
      </w:r>
      <w:r w:rsidR="0068531F">
        <w:rPr>
          <w:color w:val="000000"/>
          <w:w w:val="115"/>
        </w:rPr>
        <w:t>доровья, соблюдение правил безо</w:t>
      </w:r>
      <w:r w:rsidRPr="00005DA0">
        <w:rPr>
          <w:color w:val="000000"/>
          <w:w w:val="115"/>
        </w:rPr>
        <w:t>пасности, в том числе навык</w:t>
      </w:r>
      <w:r w:rsidR="0068531F">
        <w:rPr>
          <w:color w:val="000000"/>
          <w:w w:val="115"/>
        </w:rPr>
        <w:t>и безопасного поведения в интер</w:t>
      </w:r>
      <w:r w:rsidRPr="00005DA0">
        <w:rPr>
          <w:color w:val="000000"/>
          <w:w w:val="115"/>
        </w:rPr>
        <w:t>нет-среде</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Pr="00005DA0">
        <w:rPr>
          <w:color w:val="000000"/>
          <w:w w:val="115"/>
        </w:rPr>
        <w:t>процессе</w:t>
      </w:r>
      <w:r w:rsidRPr="00005DA0">
        <w:rPr>
          <w:color w:val="000000"/>
          <w:spacing w:val="1"/>
          <w:w w:val="115"/>
        </w:rPr>
        <w:t xml:space="preserve"> </w:t>
      </w:r>
      <w:r w:rsidRPr="00005DA0">
        <w:rPr>
          <w:color w:val="000000"/>
          <w:w w:val="115"/>
        </w:rPr>
        <w:t>школьного</w:t>
      </w:r>
      <w:r w:rsidRPr="00005DA0">
        <w:rPr>
          <w:color w:val="000000"/>
          <w:spacing w:val="1"/>
          <w:w w:val="115"/>
        </w:rPr>
        <w:t xml:space="preserve"> </w:t>
      </w:r>
      <w:r w:rsidRPr="00005DA0">
        <w:rPr>
          <w:color w:val="000000"/>
          <w:w w:val="115"/>
        </w:rPr>
        <w:t>литературного</w:t>
      </w:r>
      <w:r w:rsidRPr="00005DA0">
        <w:rPr>
          <w:color w:val="000000"/>
          <w:spacing w:val="1"/>
          <w:w w:val="115"/>
        </w:rPr>
        <w:t xml:space="preserve"> </w:t>
      </w:r>
      <w:r w:rsidRPr="00005DA0">
        <w:rPr>
          <w:color w:val="000000"/>
          <w:w w:val="115"/>
        </w:rPr>
        <w:t>образования;</w:t>
      </w:r>
      <w:r w:rsidRPr="00005DA0">
        <w:rPr>
          <w:color w:val="000000"/>
          <w:spacing w:val="1"/>
          <w:w w:val="115"/>
        </w:rPr>
        <w:t xml:space="preserve"> </w:t>
      </w:r>
      <w:r w:rsidRPr="00005DA0">
        <w:rPr>
          <w:color w:val="000000"/>
          <w:w w:val="115"/>
        </w:rPr>
        <w:t>способность адаптироваться</w:t>
      </w:r>
      <w:r w:rsidR="0068531F">
        <w:rPr>
          <w:color w:val="000000"/>
          <w:w w:val="115"/>
        </w:rPr>
        <w:t xml:space="preserve"> к стрессовым ситуациям и меняю</w:t>
      </w:r>
      <w:r w:rsidRPr="00005DA0">
        <w:rPr>
          <w:color w:val="000000"/>
          <w:w w:val="115"/>
        </w:rPr>
        <w:t>щимся</w:t>
      </w:r>
      <w:r w:rsidRPr="00005DA0">
        <w:rPr>
          <w:color w:val="000000"/>
          <w:spacing w:val="18"/>
          <w:w w:val="115"/>
        </w:rPr>
        <w:t xml:space="preserve"> </w:t>
      </w:r>
      <w:r w:rsidRPr="00005DA0">
        <w:rPr>
          <w:color w:val="000000"/>
          <w:w w:val="115"/>
        </w:rPr>
        <w:t>социальным,</w:t>
      </w:r>
      <w:r w:rsidRPr="00005DA0">
        <w:rPr>
          <w:color w:val="000000"/>
          <w:spacing w:val="18"/>
          <w:w w:val="115"/>
        </w:rPr>
        <w:t xml:space="preserve"> </w:t>
      </w:r>
      <w:r w:rsidRPr="00005DA0">
        <w:rPr>
          <w:color w:val="000000"/>
          <w:w w:val="115"/>
        </w:rPr>
        <w:t>информационным</w:t>
      </w:r>
      <w:r w:rsidRPr="00005DA0">
        <w:rPr>
          <w:color w:val="000000"/>
          <w:spacing w:val="18"/>
          <w:w w:val="115"/>
        </w:rPr>
        <w:t xml:space="preserve"> </w:t>
      </w:r>
      <w:r w:rsidRPr="00005DA0">
        <w:rPr>
          <w:color w:val="000000"/>
          <w:w w:val="115"/>
        </w:rPr>
        <w:t>и</w:t>
      </w:r>
      <w:r w:rsidRPr="00005DA0">
        <w:rPr>
          <w:color w:val="000000"/>
          <w:spacing w:val="18"/>
          <w:w w:val="115"/>
        </w:rPr>
        <w:t xml:space="preserve"> </w:t>
      </w:r>
      <w:r w:rsidRPr="00005DA0">
        <w:rPr>
          <w:color w:val="000000"/>
          <w:w w:val="115"/>
        </w:rPr>
        <w:t>природным</w:t>
      </w:r>
      <w:r w:rsidRPr="00005DA0">
        <w:rPr>
          <w:color w:val="000000"/>
          <w:spacing w:val="18"/>
          <w:w w:val="115"/>
        </w:rPr>
        <w:t xml:space="preserve"> </w:t>
      </w:r>
      <w:r w:rsidRPr="00005DA0">
        <w:rPr>
          <w:color w:val="000000"/>
          <w:w w:val="115"/>
        </w:rPr>
        <w:t>условиям,</w:t>
      </w:r>
      <w:r w:rsidRPr="00005DA0">
        <w:rPr>
          <w:color w:val="000000"/>
          <w:spacing w:val="-55"/>
          <w:w w:val="115"/>
        </w:rPr>
        <w:t xml:space="preserve"> </w:t>
      </w:r>
      <w:r w:rsidRPr="00005DA0">
        <w:rPr>
          <w:color w:val="000000"/>
          <w:w w:val="115"/>
        </w:rPr>
        <w:t>в том числе осмысляя собственный опыт и вы</w:t>
      </w:r>
      <w:r w:rsidR="0068531F">
        <w:rPr>
          <w:color w:val="000000"/>
          <w:w w:val="115"/>
        </w:rPr>
        <w:t>страивая дальней</w:t>
      </w:r>
      <w:r w:rsidRPr="00005DA0">
        <w:rPr>
          <w:color w:val="000000"/>
          <w:w w:val="115"/>
        </w:rPr>
        <w:t>шие</w:t>
      </w:r>
      <w:r w:rsidRPr="00005DA0">
        <w:rPr>
          <w:color w:val="000000"/>
          <w:spacing w:val="-10"/>
          <w:w w:val="115"/>
        </w:rPr>
        <w:t xml:space="preserve"> </w:t>
      </w:r>
      <w:r w:rsidRPr="00005DA0">
        <w:rPr>
          <w:color w:val="000000"/>
          <w:w w:val="115"/>
        </w:rPr>
        <w:t>цели;</w:t>
      </w:r>
    </w:p>
    <w:p w14:paraId="5CFFE06F" w14:textId="77777777" w:rsidR="005B2FBF" w:rsidRPr="00005DA0" w:rsidRDefault="00005DA0" w:rsidP="00005DA0">
      <w:pPr>
        <w:pStyle w:val="a5"/>
        <w:ind w:firstLine="567"/>
        <w:jc w:val="both"/>
        <w:rPr>
          <w:color w:val="000000"/>
        </w:rPr>
      </w:pPr>
      <w:r w:rsidRPr="00005DA0">
        <w:rPr>
          <w:color w:val="000000"/>
          <w:w w:val="115"/>
        </w:rPr>
        <w:t>умение</w:t>
      </w:r>
      <w:r w:rsidRPr="00005DA0">
        <w:rPr>
          <w:color w:val="000000"/>
          <w:spacing w:val="5"/>
          <w:w w:val="115"/>
        </w:rPr>
        <w:t xml:space="preserve"> </w:t>
      </w:r>
      <w:r w:rsidRPr="00005DA0">
        <w:rPr>
          <w:color w:val="000000"/>
          <w:w w:val="115"/>
        </w:rPr>
        <w:t>принимать</w:t>
      </w:r>
      <w:r w:rsidRPr="00005DA0">
        <w:rPr>
          <w:color w:val="000000"/>
          <w:spacing w:val="5"/>
          <w:w w:val="115"/>
        </w:rPr>
        <w:t xml:space="preserve"> </w:t>
      </w:r>
      <w:r w:rsidRPr="00005DA0">
        <w:rPr>
          <w:color w:val="000000"/>
          <w:w w:val="115"/>
        </w:rPr>
        <w:t>себя</w:t>
      </w:r>
      <w:r w:rsidRPr="00005DA0">
        <w:rPr>
          <w:color w:val="000000"/>
          <w:spacing w:val="6"/>
          <w:w w:val="115"/>
        </w:rPr>
        <w:t xml:space="preserve"> </w:t>
      </w:r>
      <w:r w:rsidRPr="00005DA0">
        <w:rPr>
          <w:color w:val="000000"/>
          <w:w w:val="115"/>
        </w:rPr>
        <w:t>и</w:t>
      </w:r>
      <w:r w:rsidRPr="00005DA0">
        <w:rPr>
          <w:color w:val="000000"/>
          <w:spacing w:val="5"/>
          <w:w w:val="115"/>
        </w:rPr>
        <w:t xml:space="preserve"> </w:t>
      </w:r>
      <w:r w:rsidRPr="00005DA0">
        <w:rPr>
          <w:color w:val="000000"/>
          <w:w w:val="115"/>
        </w:rPr>
        <w:t>других,</w:t>
      </w:r>
      <w:r w:rsidRPr="00005DA0">
        <w:rPr>
          <w:color w:val="000000"/>
          <w:spacing w:val="5"/>
          <w:w w:val="115"/>
        </w:rPr>
        <w:t xml:space="preserve"> </w:t>
      </w:r>
      <w:r w:rsidRPr="00005DA0">
        <w:rPr>
          <w:color w:val="000000"/>
          <w:w w:val="115"/>
        </w:rPr>
        <w:t>не</w:t>
      </w:r>
      <w:r w:rsidRPr="00005DA0">
        <w:rPr>
          <w:color w:val="000000"/>
          <w:spacing w:val="6"/>
          <w:w w:val="115"/>
        </w:rPr>
        <w:t xml:space="preserve"> </w:t>
      </w:r>
      <w:r w:rsidRPr="00005DA0">
        <w:rPr>
          <w:color w:val="000000"/>
          <w:w w:val="115"/>
        </w:rPr>
        <w:t>осуждая;</w:t>
      </w:r>
    </w:p>
    <w:p w14:paraId="5F51EA66" w14:textId="77777777" w:rsidR="005B2FBF" w:rsidRPr="00005DA0" w:rsidRDefault="00005DA0" w:rsidP="00005DA0">
      <w:pPr>
        <w:pStyle w:val="a5"/>
        <w:ind w:firstLine="567"/>
        <w:jc w:val="both"/>
        <w:rPr>
          <w:color w:val="000000"/>
        </w:rPr>
      </w:pPr>
      <w:r w:rsidRPr="00005DA0">
        <w:rPr>
          <w:color w:val="000000"/>
          <w:w w:val="115"/>
        </w:rPr>
        <w:t>умение осознавать эмоциональное состояние себя и других,</w:t>
      </w:r>
      <w:r w:rsidRPr="00005DA0">
        <w:rPr>
          <w:color w:val="000000"/>
          <w:spacing w:val="1"/>
          <w:w w:val="115"/>
        </w:rPr>
        <w:t xml:space="preserve"> </w:t>
      </w:r>
      <w:r w:rsidRPr="00005DA0">
        <w:rPr>
          <w:color w:val="000000"/>
          <w:w w:val="115"/>
        </w:rPr>
        <w:t>опираясь</w:t>
      </w:r>
      <w:r w:rsidRPr="00005DA0">
        <w:rPr>
          <w:color w:val="000000"/>
          <w:spacing w:val="1"/>
          <w:w w:val="115"/>
        </w:rPr>
        <w:t xml:space="preserve"> </w:t>
      </w:r>
      <w:r w:rsidRPr="00005DA0">
        <w:rPr>
          <w:color w:val="000000"/>
          <w:w w:val="115"/>
        </w:rPr>
        <w:t>на</w:t>
      </w:r>
      <w:r w:rsidRPr="00005DA0">
        <w:rPr>
          <w:color w:val="000000"/>
          <w:spacing w:val="1"/>
          <w:w w:val="115"/>
        </w:rPr>
        <w:t xml:space="preserve"> </w:t>
      </w:r>
      <w:r w:rsidRPr="00005DA0">
        <w:rPr>
          <w:color w:val="000000"/>
          <w:w w:val="115"/>
        </w:rPr>
        <w:t>примеры</w:t>
      </w:r>
      <w:r w:rsidRPr="00005DA0">
        <w:rPr>
          <w:color w:val="000000"/>
          <w:spacing w:val="1"/>
          <w:w w:val="115"/>
        </w:rPr>
        <w:t xml:space="preserve"> </w:t>
      </w:r>
      <w:r w:rsidRPr="00005DA0">
        <w:rPr>
          <w:color w:val="000000"/>
          <w:w w:val="115"/>
        </w:rPr>
        <w:t>из</w:t>
      </w:r>
      <w:r w:rsidRPr="00005DA0">
        <w:rPr>
          <w:color w:val="000000"/>
          <w:spacing w:val="1"/>
          <w:w w:val="115"/>
        </w:rPr>
        <w:t xml:space="preserve"> </w:t>
      </w:r>
      <w:r w:rsidRPr="00005DA0">
        <w:rPr>
          <w:color w:val="000000"/>
          <w:w w:val="115"/>
        </w:rPr>
        <w:t>литературных</w:t>
      </w:r>
      <w:r w:rsidRPr="00005DA0">
        <w:rPr>
          <w:color w:val="000000"/>
          <w:spacing w:val="1"/>
          <w:w w:val="115"/>
        </w:rPr>
        <w:t xml:space="preserve"> </w:t>
      </w:r>
      <w:r w:rsidRPr="00005DA0">
        <w:rPr>
          <w:color w:val="000000"/>
          <w:w w:val="115"/>
        </w:rPr>
        <w:t>произведений;</w:t>
      </w:r>
      <w:r w:rsidRPr="00005DA0">
        <w:rPr>
          <w:color w:val="000000"/>
          <w:spacing w:val="1"/>
          <w:w w:val="115"/>
        </w:rPr>
        <w:t xml:space="preserve"> </w:t>
      </w:r>
      <w:r w:rsidRPr="00005DA0">
        <w:rPr>
          <w:color w:val="000000"/>
          <w:w w:val="115"/>
        </w:rPr>
        <w:t>уметь</w:t>
      </w:r>
      <w:r w:rsidRPr="00005DA0">
        <w:rPr>
          <w:color w:val="000000"/>
          <w:spacing w:val="1"/>
          <w:w w:val="115"/>
        </w:rPr>
        <w:t xml:space="preserve"> </w:t>
      </w:r>
      <w:r w:rsidRPr="00005DA0">
        <w:rPr>
          <w:color w:val="000000"/>
          <w:w w:val="115"/>
        </w:rPr>
        <w:t>управлять</w:t>
      </w:r>
      <w:r w:rsidRPr="00005DA0">
        <w:rPr>
          <w:color w:val="000000"/>
          <w:spacing w:val="-7"/>
          <w:w w:val="115"/>
        </w:rPr>
        <w:t xml:space="preserve"> </w:t>
      </w:r>
      <w:r w:rsidRPr="00005DA0">
        <w:rPr>
          <w:color w:val="000000"/>
          <w:w w:val="115"/>
        </w:rPr>
        <w:t>собственным</w:t>
      </w:r>
      <w:r w:rsidRPr="00005DA0">
        <w:rPr>
          <w:color w:val="000000"/>
          <w:spacing w:val="-6"/>
          <w:w w:val="115"/>
        </w:rPr>
        <w:t xml:space="preserve"> </w:t>
      </w:r>
      <w:r w:rsidRPr="00005DA0">
        <w:rPr>
          <w:color w:val="000000"/>
          <w:w w:val="115"/>
        </w:rPr>
        <w:t>эмоциональным</w:t>
      </w:r>
      <w:r w:rsidRPr="00005DA0">
        <w:rPr>
          <w:color w:val="000000"/>
          <w:spacing w:val="-7"/>
          <w:w w:val="115"/>
        </w:rPr>
        <w:t xml:space="preserve"> </w:t>
      </w:r>
      <w:r w:rsidRPr="00005DA0">
        <w:rPr>
          <w:color w:val="000000"/>
          <w:w w:val="115"/>
        </w:rPr>
        <w:t>состоянием;</w:t>
      </w:r>
    </w:p>
    <w:p w14:paraId="649A305B" w14:textId="77777777" w:rsidR="005B2FBF" w:rsidRPr="00005DA0" w:rsidRDefault="00005DA0" w:rsidP="00005DA0">
      <w:pPr>
        <w:pStyle w:val="a5"/>
        <w:ind w:firstLine="567"/>
        <w:jc w:val="both"/>
        <w:rPr>
          <w:color w:val="000000"/>
        </w:rPr>
      </w:pPr>
      <w:r w:rsidRPr="00005DA0">
        <w:rPr>
          <w:color w:val="000000"/>
          <w:w w:val="115"/>
        </w:rPr>
        <w:t xml:space="preserve">сформированность навыка </w:t>
      </w:r>
      <w:r w:rsidR="0072479D">
        <w:rPr>
          <w:color w:val="000000"/>
          <w:w w:val="115"/>
        </w:rPr>
        <w:t>рефлексии, признание своего пра</w:t>
      </w:r>
      <w:r w:rsidRPr="00005DA0">
        <w:rPr>
          <w:color w:val="000000"/>
          <w:w w:val="115"/>
        </w:rPr>
        <w:t>ва на ошибку и такого же прав</w:t>
      </w:r>
      <w:r w:rsidR="0072479D">
        <w:rPr>
          <w:color w:val="000000"/>
          <w:w w:val="115"/>
        </w:rPr>
        <w:t>а другого человека с оценкой по</w:t>
      </w:r>
      <w:r w:rsidRPr="00005DA0">
        <w:rPr>
          <w:color w:val="000000"/>
          <w:w w:val="115"/>
        </w:rPr>
        <w:t>ступков</w:t>
      </w:r>
      <w:r w:rsidRPr="00005DA0">
        <w:rPr>
          <w:color w:val="000000"/>
          <w:spacing w:val="-9"/>
          <w:w w:val="115"/>
        </w:rPr>
        <w:t xml:space="preserve"> </w:t>
      </w:r>
      <w:r w:rsidRPr="00005DA0">
        <w:rPr>
          <w:color w:val="000000"/>
          <w:w w:val="115"/>
        </w:rPr>
        <w:t>литературных</w:t>
      </w:r>
      <w:r w:rsidRPr="00005DA0">
        <w:rPr>
          <w:color w:val="000000"/>
          <w:spacing w:val="-9"/>
          <w:w w:val="115"/>
        </w:rPr>
        <w:t xml:space="preserve"> </w:t>
      </w:r>
      <w:r w:rsidRPr="00005DA0">
        <w:rPr>
          <w:color w:val="000000"/>
          <w:w w:val="115"/>
        </w:rPr>
        <w:t>героев.</w:t>
      </w:r>
    </w:p>
    <w:p w14:paraId="0A3E0314" w14:textId="77777777" w:rsidR="0072479D" w:rsidRDefault="0072479D" w:rsidP="00005DA0">
      <w:pPr>
        <w:pStyle w:val="a5"/>
        <w:ind w:firstLine="567"/>
        <w:jc w:val="both"/>
        <w:rPr>
          <w:color w:val="000000"/>
          <w:w w:val="90"/>
        </w:rPr>
      </w:pPr>
    </w:p>
    <w:p w14:paraId="0808DEF3" w14:textId="77777777" w:rsidR="005B2FBF" w:rsidRPr="007656C1" w:rsidRDefault="00005DA0" w:rsidP="007656C1">
      <w:pPr>
        <w:ind w:firstLine="567"/>
        <w:rPr>
          <w:b/>
          <w:i/>
          <w:sz w:val="20"/>
        </w:rPr>
      </w:pPr>
      <w:r w:rsidRPr="007656C1">
        <w:rPr>
          <w:b/>
          <w:i/>
          <w:sz w:val="20"/>
        </w:rPr>
        <w:t>Трудового воспитания:</w:t>
      </w:r>
    </w:p>
    <w:p w14:paraId="575DCB18" w14:textId="77777777" w:rsidR="005B2FBF" w:rsidRPr="00005DA0" w:rsidRDefault="00005DA0" w:rsidP="00005DA0">
      <w:pPr>
        <w:pStyle w:val="a5"/>
        <w:ind w:firstLine="567"/>
        <w:jc w:val="both"/>
        <w:rPr>
          <w:color w:val="000000"/>
        </w:rPr>
      </w:pPr>
      <w:r w:rsidRPr="00005DA0">
        <w:rPr>
          <w:color w:val="000000"/>
          <w:w w:val="115"/>
        </w:rPr>
        <w:t>установка на активное уч</w:t>
      </w:r>
      <w:r w:rsidR="0072479D">
        <w:rPr>
          <w:color w:val="000000"/>
          <w:w w:val="115"/>
        </w:rPr>
        <w:t>астие в решении практических за</w:t>
      </w:r>
      <w:r w:rsidRPr="00005DA0">
        <w:rPr>
          <w:color w:val="000000"/>
          <w:w w:val="115"/>
        </w:rPr>
        <w:t>дач (в рамках семьи, школы, города, края) технологической и</w:t>
      </w:r>
      <w:r w:rsidRPr="00005DA0">
        <w:rPr>
          <w:color w:val="000000"/>
          <w:spacing w:val="1"/>
          <w:w w:val="115"/>
        </w:rPr>
        <w:t xml:space="preserve"> </w:t>
      </w:r>
      <w:r w:rsidRPr="00005DA0">
        <w:rPr>
          <w:color w:val="000000"/>
          <w:w w:val="115"/>
        </w:rPr>
        <w:t>социальной</w:t>
      </w:r>
      <w:r w:rsidRPr="00005DA0">
        <w:rPr>
          <w:color w:val="000000"/>
          <w:spacing w:val="1"/>
          <w:w w:val="115"/>
        </w:rPr>
        <w:t xml:space="preserve"> </w:t>
      </w:r>
      <w:r w:rsidRPr="00005DA0">
        <w:rPr>
          <w:color w:val="000000"/>
          <w:w w:val="115"/>
        </w:rPr>
        <w:t>направленности,</w:t>
      </w:r>
      <w:r w:rsidRPr="00005DA0">
        <w:rPr>
          <w:color w:val="000000"/>
          <w:spacing w:val="1"/>
          <w:w w:val="115"/>
        </w:rPr>
        <w:t xml:space="preserve"> </w:t>
      </w:r>
      <w:r w:rsidRPr="00005DA0">
        <w:rPr>
          <w:color w:val="000000"/>
          <w:w w:val="115"/>
        </w:rPr>
        <w:t>способность</w:t>
      </w:r>
      <w:r w:rsidRPr="00005DA0">
        <w:rPr>
          <w:color w:val="000000"/>
          <w:spacing w:val="1"/>
          <w:w w:val="115"/>
        </w:rPr>
        <w:t xml:space="preserve"> </w:t>
      </w:r>
      <w:r w:rsidRPr="00005DA0">
        <w:rPr>
          <w:color w:val="000000"/>
          <w:w w:val="115"/>
        </w:rPr>
        <w:t>инициировать,</w:t>
      </w:r>
      <w:r w:rsidRPr="00005DA0">
        <w:rPr>
          <w:color w:val="000000"/>
          <w:spacing w:val="1"/>
          <w:w w:val="115"/>
        </w:rPr>
        <w:t xml:space="preserve"> </w:t>
      </w:r>
      <w:r w:rsidR="0072479D">
        <w:rPr>
          <w:color w:val="000000"/>
          <w:w w:val="115"/>
        </w:rPr>
        <w:t>пла</w:t>
      </w:r>
      <w:r w:rsidRPr="00005DA0">
        <w:rPr>
          <w:color w:val="000000"/>
          <w:w w:val="115"/>
        </w:rPr>
        <w:t>нировать</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самостоятельно</w:t>
      </w:r>
      <w:r w:rsidRPr="00005DA0">
        <w:rPr>
          <w:color w:val="000000"/>
          <w:spacing w:val="1"/>
          <w:w w:val="115"/>
        </w:rPr>
        <w:t xml:space="preserve"> </w:t>
      </w:r>
      <w:r w:rsidRPr="00005DA0">
        <w:rPr>
          <w:color w:val="000000"/>
          <w:w w:val="115"/>
        </w:rPr>
        <w:t>выполнять</w:t>
      </w:r>
      <w:r w:rsidRPr="00005DA0">
        <w:rPr>
          <w:color w:val="000000"/>
          <w:spacing w:val="1"/>
          <w:w w:val="115"/>
        </w:rPr>
        <w:t xml:space="preserve"> </w:t>
      </w:r>
      <w:r w:rsidRPr="00005DA0">
        <w:rPr>
          <w:color w:val="000000"/>
          <w:w w:val="115"/>
        </w:rPr>
        <w:t>такого</w:t>
      </w:r>
      <w:r w:rsidRPr="00005DA0">
        <w:rPr>
          <w:color w:val="000000"/>
          <w:spacing w:val="1"/>
          <w:w w:val="115"/>
        </w:rPr>
        <w:t xml:space="preserve"> </w:t>
      </w:r>
      <w:r w:rsidRPr="00005DA0">
        <w:rPr>
          <w:color w:val="000000"/>
          <w:w w:val="115"/>
        </w:rPr>
        <w:t>рода</w:t>
      </w:r>
      <w:r w:rsidRPr="00005DA0">
        <w:rPr>
          <w:color w:val="000000"/>
          <w:spacing w:val="1"/>
          <w:w w:val="115"/>
        </w:rPr>
        <w:t xml:space="preserve"> </w:t>
      </w:r>
      <w:r w:rsidR="0072479D">
        <w:rPr>
          <w:color w:val="000000"/>
          <w:w w:val="115"/>
        </w:rPr>
        <w:t>деятель</w:t>
      </w:r>
      <w:r w:rsidRPr="00005DA0">
        <w:rPr>
          <w:color w:val="000000"/>
          <w:w w:val="115"/>
        </w:rPr>
        <w:t>ность; интерес к практическому изучению профессий и труда</w:t>
      </w:r>
      <w:r w:rsidRPr="00005DA0">
        <w:rPr>
          <w:color w:val="000000"/>
          <w:spacing w:val="1"/>
          <w:w w:val="115"/>
        </w:rPr>
        <w:t xml:space="preserve"> </w:t>
      </w:r>
      <w:r w:rsidRPr="00005DA0">
        <w:rPr>
          <w:color w:val="000000"/>
          <w:w w:val="115"/>
        </w:rPr>
        <w:t>различного рода, в том числе на основе применения изучаемого</w:t>
      </w:r>
      <w:r w:rsidRPr="00005DA0">
        <w:rPr>
          <w:color w:val="000000"/>
          <w:spacing w:val="1"/>
          <w:w w:val="115"/>
        </w:rPr>
        <w:t xml:space="preserve"> </w:t>
      </w:r>
      <w:r w:rsidRPr="00005DA0">
        <w:rPr>
          <w:color w:val="000000"/>
          <w:w w:val="115"/>
        </w:rPr>
        <w:t>предметного</w:t>
      </w:r>
      <w:r w:rsidRPr="00005DA0">
        <w:rPr>
          <w:color w:val="000000"/>
          <w:spacing w:val="50"/>
          <w:w w:val="115"/>
        </w:rPr>
        <w:t xml:space="preserve"> </w:t>
      </w:r>
      <w:r w:rsidRPr="00005DA0">
        <w:rPr>
          <w:color w:val="000000"/>
          <w:w w:val="115"/>
        </w:rPr>
        <w:t>знания</w:t>
      </w:r>
      <w:r w:rsidRPr="00005DA0">
        <w:rPr>
          <w:color w:val="000000"/>
          <w:spacing w:val="49"/>
          <w:w w:val="115"/>
        </w:rPr>
        <w:t xml:space="preserve"> </w:t>
      </w:r>
      <w:r w:rsidRPr="00005DA0">
        <w:rPr>
          <w:color w:val="000000"/>
          <w:w w:val="115"/>
        </w:rPr>
        <w:t>и</w:t>
      </w:r>
      <w:r w:rsidRPr="00005DA0">
        <w:rPr>
          <w:color w:val="000000"/>
          <w:spacing w:val="49"/>
          <w:w w:val="115"/>
        </w:rPr>
        <w:t xml:space="preserve"> </w:t>
      </w:r>
      <w:r w:rsidRPr="00005DA0">
        <w:rPr>
          <w:color w:val="000000"/>
          <w:w w:val="115"/>
        </w:rPr>
        <w:t>знакомства</w:t>
      </w:r>
      <w:r w:rsidR="00D87583">
        <w:rPr>
          <w:color w:val="000000"/>
          <w:w w:val="115"/>
        </w:rPr>
        <w:t xml:space="preserve"> </w:t>
      </w:r>
      <w:r w:rsidRPr="00005DA0">
        <w:rPr>
          <w:color w:val="000000"/>
          <w:w w:val="115"/>
        </w:rPr>
        <w:t>с</w:t>
      </w:r>
      <w:r w:rsidR="00D87583">
        <w:rPr>
          <w:color w:val="000000"/>
          <w:w w:val="115"/>
        </w:rPr>
        <w:t xml:space="preserve"> </w:t>
      </w:r>
      <w:r w:rsidRPr="00005DA0">
        <w:rPr>
          <w:color w:val="000000"/>
          <w:w w:val="115"/>
        </w:rPr>
        <w:t>деятельностью</w:t>
      </w:r>
      <w:r w:rsidR="00D87583">
        <w:rPr>
          <w:color w:val="000000"/>
          <w:w w:val="115"/>
        </w:rPr>
        <w:t xml:space="preserve"> </w:t>
      </w:r>
      <w:r w:rsidRPr="00005DA0">
        <w:rPr>
          <w:color w:val="000000"/>
          <w:w w:val="115"/>
        </w:rPr>
        <w:t>героев</w:t>
      </w:r>
      <w:r w:rsidRPr="00005DA0">
        <w:rPr>
          <w:color w:val="000000"/>
          <w:spacing w:val="-56"/>
          <w:w w:val="115"/>
        </w:rPr>
        <w:t xml:space="preserve"> </w:t>
      </w:r>
      <w:r w:rsidRPr="00005DA0">
        <w:rPr>
          <w:color w:val="000000"/>
          <w:w w:val="115"/>
        </w:rPr>
        <w:t>на страницах литературных произведений; осознание важности</w:t>
      </w:r>
      <w:r w:rsidRPr="00005DA0">
        <w:rPr>
          <w:color w:val="000000"/>
          <w:spacing w:val="1"/>
          <w:w w:val="115"/>
        </w:rPr>
        <w:t xml:space="preserve"> </w:t>
      </w:r>
      <w:r w:rsidRPr="00005DA0">
        <w:rPr>
          <w:color w:val="000000"/>
          <w:w w:val="115"/>
        </w:rPr>
        <w:t>обучения на протяжении вс</w:t>
      </w:r>
      <w:r w:rsidR="0072479D">
        <w:rPr>
          <w:color w:val="000000"/>
          <w:w w:val="115"/>
        </w:rPr>
        <w:t>ей жизни для успешной профессио</w:t>
      </w:r>
      <w:r w:rsidRPr="00005DA0">
        <w:rPr>
          <w:color w:val="000000"/>
          <w:w w:val="115"/>
        </w:rPr>
        <w:t>нальной деятельности и разв</w:t>
      </w:r>
      <w:r w:rsidR="0072479D">
        <w:rPr>
          <w:color w:val="000000"/>
          <w:w w:val="115"/>
        </w:rPr>
        <w:t>итие необходимых умений для это</w:t>
      </w:r>
      <w:r w:rsidRPr="00005DA0">
        <w:rPr>
          <w:color w:val="000000"/>
          <w:w w:val="115"/>
        </w:rPr>
        <w:t>го; готовность адаптироваться в профес</w:t>
      </w:r>
      <w:r w:rsidR="0072479D">
        <w:rPr>
          <w:color w:val="000000"/>
          <w:w w:val="115"/>
        </w:rPr>
        <w:t>сиональной среде; ува</w:t>
      </w:r>
      <w:r w:rsidRPr="00005DA0">
        <w:rPr>
          <w:color w:val="000000"/>
          <w:w w:val="115"/>
        </w:rPr>
        <w:t>жение к труду и результатам т</w:t>
      </w:r>
      <w:r w:rsidR="0072479D">
        <w:rPr>
          <w:color w:val="000000"/>
          <w:w w:val="115"/>
        </w:rPr>
        <w:t>рудовой деятельности, в том чис</w:t>
      </w:r>
      <w:r w:rsidRPr="00005DA0">
        <w:rPr>
          <w:color w:val="000000"/>
          <w:w w:val="115"/>
        </w:rPr>
        <w:t>ле</w:t>
      </w:r>
      <w:r w:rsidRPr="00005DA0">
        <w:rPr>
          <w:color w:val="000000"/>
          <w:spacing w:val="1"/>
          <w:w w:val="115"/>
        </w:rPr>
        <w:t xml:space="preserve"> </w:t>
      </w:r>
      <w:r w:rsidRPr="00005DA0">
        <w:rPr>
          <w:color w:val="000000"/>
          <w:w w:val="115"/>
        </w:rPr>
        <w:t>при</w:t>
      </w:r>
      <w:r w:rsidRPr="00005DA0">
        <w:rPr>
          <w:color w:val="000000"/>
          <w:spacing w:val="1"/>
          <w:w w:val="115"/>
        </w:rPr>
        <w:t xml:space="preserve"> </w:t>
      </w:r>
      <w:r w:rsidRPr="00005DA0">
        <w:rPr>
          <w:color w:val="000000"/>
          <w:w w:val="115"/>
        </w:rPr>
        <w:t>изучении</w:t>
      </w:r>
      <w:r w:rsidRPr="00005DA0">
        <w:rPr>
          <w:color w:val="000000"/>
          <w:spacing w:val="1"/>
          <w:w w:val="115"/>
        </w:rPr>
        <w:t xml:space="preserve"> </w:t>
      </w:r>
      <w:r w:rsidRPr="00005DA0">
        <w:rPr>
          <w:color w:val="000000"/>
          <w:w w:val="115"/>
        </w:rPr>
        <w:t>произведений</w:t>
      </w:r>
      <w:r w:rsidRPr="00005DA0">
        <w:rPr>
          <w:color w:val="000000"/>
          <w:spacing w:val="1"/>
          <w:w w:val="115"/>
        </w:rPr>
        <w:t xml:space="preserve"> </w:t>
      </w:r>
      <w:r w:rsidRPr="00005DA0">
        <w:rPr>
          <w:color w:val="000000"/>
          <w:w w:val="115"/>
        </w:rPr>
        <w:t>русского</w:t>
      </w:r>
      <w:r w:rsidRPr="00005DA0">
        <w:rPr>
          <w:color w:val="000000"/>
          <w:spacing w:val="1"/>
          <w:w w:val="115"/>
        </w:rPr>
        <w:t xml:space="preserve"> </w:t>
      </w:r>
      <w:r w:rsidRPr="00005DA0">
        <w:rPr>
          <w:color w:val="000000"/>
          <w:w w:val="115"/>
        </w:rPr>
        <w:t>фольклора</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литературы; осознанный выбор и построение индивидуальной</w:t>
      </w:r>
      <w:r w:rsidRPr="00005DA0">
        <w:rPr>
          <w:color w:val="000000"/>
          <w:spacing w:val="1"/>
          <w:w w:val="115"/>
        </w:rPr>
        <w:t xml:space="preserve"> </w:t>
      </w:r>
      <w:r w:rsidRPr="00005DA0">
        <w:rPr>
          <w:color w:val="000000"/>
          <w:w w:val="115"/>
        </w:rPr>
        <w:t>траектории</w:t>
      </w:r>
      <w:r w:rsidRPr="00005DA0">
        <w:rPr>
          <w:color w:val="000000"/>
          <w:spacing w:val="18"/>
          <w:w w:val="115"/>
        </w:rPr>
        <w:t xml:space="preserve"> </w:t>
      </w:r>
      <w:r w:rsidRPr="00005DA0">
        <w:rPr>
          <w:color w:val="000000"/>
          <w:w w:val="115"/>
        </w:rPr>
        <w:t>образования</w:t>
      </w:r>
      <w:r w:rsidRPr="00005DA0">
        <w:rPr>
          <w:color w:val="000000"/>
          <w:spacing w:val="19"/>
          <w:w w:val="115"/>
        </w:rPr>
        <w:t xml:space="preserve"> </w:t>
      </w:r>
      <w:r w:rsidRPr="00005DA0">
        <w:rPr>
          <w:color w:val="000000"/>
          <w:w w:val="115"/>
        </w:rPr>
        <w:t>и</w:t>
      </w:r>
      <w:r w:rsidRPr="00005DA0">
        <w:rPr>
          <w:color w:val="000000"/>
          <w:spacing w:val="18"/>
          <w:w w:val="115"/>
        </w:rPr>
        <w:t xml:space="preserve"> </w:t>
      </w:r>
      <w:r w:rsidRPr="00005DA0">
        <w:rPr>
          <w:color w:val="000000"/>
          <w:w w:val="115"/>
        </w:rPr>
        <w:t>жизненных</w:t>
      </w:r>
      <w:r w:rsidRPr="00005DA0">
        <w:rPr>
          <w:color w:val="000000"/>
          <w:spacing w:val="19"/>
          <w:w w:val="115"/>
        </w:rPr>
        <w:t xml:space="preserve"> </w:t>
      </w:r>
      <w:r w:rsidRPr="00005DA0">
        <w:rPr>
          <w:color w:val="000000"/>
          <w:w w:val="115"/>
        </w:rPr>
        <w:t>планов</w:t>
      </w:r>
      <w:r w:rsidRPr="00005DA0">
        <w:rPr>
          <w:color w:val="000000"/>
          <w:spacing w:val="18"/>
          <w:w w:val="115"/>
        </w:rPr>
        <w:t xml:space="preserve"> </w:t>
      </w:r>
      <w:r w:rsidRPr="00005DA0">
        <w:rPr>
          <w:color w:val="000000"/>
          <w:w w:val="115"/>
        </w:rPr>
        <w:t>с</w:t>
      </w:r>
      <w:r w:rsidRPr="00005DA0">
        <w:rPr>
          <w:color w:val="000000"/>
          <w:spacing w:val="19"/>
          <w:w w:val="115"/>
        </w:rPr>
        <w:t xml:space="preserve"> </w:t>
      </w:r>
      <w:r w:rsidRPr="00005DA0">
        <w:rPr>
          <w:color w:val="000000"/>
          <w:w w:val="115"/>
        </w:rPr>
        <w:t>учетом</w:t>
      </w:r>
      <w:r w:rsidRPr="00005DA0">
        <w:rPr>
          <w:color w:val="000000"/>
          <w:spacing w:val="19"/>
          <w:w w:val="115"/>
        </w:rPr>
        <w:t xml:space="preserve"> </w:t>
      </w:r>
      <w:r w:rsidRPr="00005DA0">
        <w:rPr>
          <w:color w:val="000000"/>
          <w:w w:val="115"/>
        </w:rPr>
        <w:t>личных</w:t>
      </w:r>
      <w:r w:rsidRPr="00005DA0">
        <w:rPr>
          <w:color w:val="000000"/>
          <w:spacing w:val="-56"/>
          <w:w w:val="115"/>
        </w:rPr>
        <w:t xml:space="preserve"> </w:t>
      </w:r>
      <w:r w:rsidRPr="00005DA0">
        <w:rPr>
          <w:color w:val="000000"/>
          <w:w w:val="115"/>
        </w:rPr>
        <w:t>и</w:t>
      </w:r>
      <w:r w:rsidRPr="00005DA0">
        <w:rPr>
          <w:color w:val="000000"/>
          <w:spacing w:val="-10"/>
          <w:w w:val="115"/>
        </w:rPr>
        <w:t xml:space="preserve"> </w:t>
      </w:r>
      <w:r w:rsidRPr="00005DA0">
        <w:rPr>
          <w:color w:val="000000"/>
          <w:w w:val="115"/>
        </w:rPr>
        <w:t>общественных</w:t>
      </w:r>
      <w:r w:rsidRPr="00005DA0">
        <w:rPr>
          <w:color w:val="000000"/>
          <w:spacing w:val="-9"/>
          <w:w w:val="115"/>
        </w:rPr>
        <w:t xml:space="preserve"> </w:t>
      </w:r>
      <w:r w:rsidRPr="00005DA0">
        <w:rPr>
          <w:color w:val="000000"/>
          <w:w w:val="115"/>
        </w:rPr>
        <w:t>интересов</w:t>
      </w:r>
      <w:r w:rsidRPr="00005DA0">
        <w:rPr>
          <w:color w:val="000000"/>
          <w:spacing w:val="-9"/>
          <w:w w:val="115"/>
        </w:rPr>
        <w:t xml:space="preserve"> </w:t>
      </w:r>
      <w:r w:rsidRPr="00005DA0">
        <w:rPr>
          <w:color w:val="000000"/>
          <w:w w:val="115"/>
        </w:rPr>
        <w:t>и</w:t>
      </w:r>
      <w:r w:rsidRPr="00005DA0">
        <w:rPr>
          <w:color w:val="000000"/>
          <w:spacing w:val="-9"/>
          <w:w w:val="115"/>
        </w:rPr>
        <w:t xml:space="preserve"> </w:t>
      </w:r>
      <w:r w:rsidRPr="00005DA0">
        <w:rPr>
          <w:color w:val="000000"/>
          <w:w w:val="115"/>
        </w:rPr>
        <w:t>потребностей.</w:t>
      </w:r>
    </w:p>
    <w:p w14:paraId="4445481C" w14:textId="77777777" w:rsidR="0072479D" w:rsidRDefault="0072479D" w:rsidP="00005DA0">
      <w:pPr>
        <w:pStyle w:val="a5"/>
        <w:ind w:firstLine="567"/>
        <w:jc w:val="both"/>
        <w:rPr>
          <w:color w:val="000000"/>
          <w:w w:val="90"/>
        </w:rPr>
      </w:pPr>
    </w:p>
    <w:p w14:paraId="30EC45B2" w14:textId="77777777" w:rsidR="005B2FBF" w:rsidRPr="007656C1" w:rsidRDefault="00005DA0" w:rsidP="007656C1">
      <w:pPr>
        <w:ind w:firstLine="567"/>
        <w:rPr>
          <w:b/>
          <w:i/>
          <w:sz w:val="20"/>
        </w:rPr>
      </w:pPr>
      <w:r w:rsidRPr="007656C1">
        <w:rPr>
          <w:b/>
          <w:i/>
          <w:sz w:val="20"/>
        </w:rPr>
        <w:t>Экологического воспитания:</w:t>
      </w:r>
    </w:p>
    <w:p w14:paraId="733A8A3D" w14:textId="77777777" w:rsidR="005B2FBF" w:rsidRPr="00005DA0" w:rsidRDefault="00005DA0" w:rsidP="0072479D">
      <w:pPr>
        <w:pStyle w:val="a5"/>
        <w:ind w:firstLine="567"/>
        <w:jc w:val="both"/>
        <w:rPr>
          <w:color w:val="000000"/>
        </w:rPr>
      </w:pPr>
      <w:r w:rsidRPr="00005DA0">
        <w:rPr>
          <w:color w:val="000000"/>
          <w:w w:val="120"/>
        </w:rPr>
        <w:t>ориентация на примене</w:t>
      </w:r>
      <w:r w:rsidR="0072479D">
        <w:rPr>
          <w:color w:val="000000"/>
          <w:w w:val="120"/>
        </w:rPr>
        <w:t>ние знаний из социальных и есте</w:t>
      </w:r>
      <w:r w:rsidRPr="00005DA0">
        <w:rPr>
          <w:color w:val="000000"/>
          <w:w w:val="120"/>
        </w:rPr>
        <w:t>ственных</w:t>
      </w:r>
      <w:r w:rsidRPr="00005DA0">
        <w:rPr>
          <w:color w:val="000000"/>
          <w:spacing w:val="-7"/>
          <w:w w:val="120"/>
        </w:rPr>
        <w:t xml:space="preserve"> </w:t>
      </w:r>
      <w:r w:rsidRPr="00005DA0">
        <w:rPr>
          <w:color w:val="000000"/>
          <w:w w:val="120"/>
        </w:rPr>
        <w:t>наук</w:t>
      </w:r>
      <w:r w:rsidRPr="00005DA0">
        <w:rPr>
          <w:color w:val="000000"/>
          <w:spacing w:val="-7"/>
          <w:w w:val="120"/>
        </w:rPr>
        <w:t xml:space="preserve"> </w:t>
      </w:r>
      <w:r w:rsidRPr="00005DA0">
        <w:rPr>
          <w:color w:val="000000"/>
          <w:w w:val="120"/>
        </w:rPr>
        <w:t>для</w:t>
      </w:r>
      <w:r w:rsidRPr="00005DA0">
        <w:rPr>
          <w:color w:val="000000"/>
          <w:spacing w:val="-7"/>
          <w:w w:val="120"/>
        </w:rPr>
        <w:t xml:space="preserve"> </w:t>
      </w:r>
      <w:r w:rsidRPr="00005DA0">
        <w:rPr>
          <w:color w:val="000000"/>
          <w:w w:val="120"/>
        </w:rPr>
        <w:t>решения</w:t>
      </w:r>
      <w:r w:rsidRPr="00005DA0">
        <w:rPr>
          <w:color w:val="000000"/>
          <w:spacing w:val="-7"/>
          <w:w w:val="120"/>
        </w:rPr>
        <w:t xml:space="preserve"> </w:t>
      </w:r>
      <w:r w:rsidRPr="00005DA0">
        <w:rPr>
          <w:color w:val="000000"/>
          <w:w w:val="120"/>
        </w:rPr>
        <w:t>задач</w:t>
      </w:r>
      <w:r w:rsidRPr="00005DA0">
        <w:rPr>
          <w:color w:val="000000"/>
          <w:spacing w:val="-7"/>
          <w:w w:val="120"/>
        </w:rPr>
        <w:t xml:space="preserve"> </w:t>
      </w:r>
      <w:r w:rsidRPr="00005DA0">
        <w:rPr>
          <w:color w:val="000000"/>
          <w:w w:val="120"/>
        </w:rPr>
        <w:t>в</w:t>
      </w:r>
      <w:r w:rsidRPr="00005DA0">
        <w:rPr>
          <w:color w:val="000000"/>
          <w:spacing w:val="-7"/>
          <w:w w:val="120"/>
        </w:rPr>
        <w:t xml:space="preserve"> </w:t>
      </w:r>
      <w:r w:rsidRPr="00005DA0">
        <w:rPr>
          <w:color w:val="000000"/>
          <w:w w:val="120"/>
        </w:rPr>
        <w:t>области</w:t>
      </w:r>
      <w:r w:rsidRPr="00005DA0">
        <w:rPr>
          <w:color w:val="000000"/>
          <w:spacing w:val="-6"/>
          <w:w w:val="120"/>
        </w:rPr>
        <w:t xml:space="preserve"> </w:t>
      </w:r>
      <w:r w:rsidRPr="00005DA0">
        <w:rPr>
          <w:color w:val="000000"/>
          <w:w w:val="120"/>
        </w:rPr>
        <w:t>окружающей</w:t>
      </w:r>
      <w:r w:rsidRPr="00005DA0">
        <w:rPr>
          <w:color w:val="000000"/>
          <w:spacing w:val="-7"/>
          <w:w w:val="120"/>
        </w:rPr>
        <w:t xml:space="preserve"> </w:t>
      </w:r>
      <w:r w:rsidR="0072479D">
        <w:rPr>
          <w:color w:val="000000"/>
          <w:w w:val="120"/>
        </w:rPr>
        <w:t>сре</w:t>
      </w:r>
      <w:r w:rsidRPr="00005DA0">
        <w:rPr>
          <w:color w:val="000000"/>
          <w:w w:val="120"/>
        </w:rPr>
        <w:t>ды,</w:t>
      </w:r>
      <w:r w:rsidRPr="00005DA0">
        <w:rPr>
          <w:color w:val="000000"/>
          <w:spacing w:val="1"/>
          <w:w w:val="120"/>
        </w:rPr>
        <w:t xml:space="preserve"> </w:t>
      </w:r>
      <w:r w:rsidRPr="00005DA0">
        <w:rPr>
          <w:color w:val="000000"/>
          <w:w w:val="120"/>
        </w:rPr>
        <w:t>планирования</w:t>
      </w:r>
      <w:r w:rsidRPr="00005DA0">
        <w:rPr>
          <w:color w:val="000000"/>
          <w:spacing w:val="1"/>
          <w:w w:val="120"/>
        </w:rPr>
        <w:t xml:space="preserve"> </w:t>
      </w:r>
      <w:r w:rsidRPr="00005DA0">
        <w:rPr>
          <w:color w:val="000000"/>
          <w:w w:val="120"/>
        </w:rPr>
        <w:t>поступков</w:t>
      </w:r>
      <w:r w:rsidRPr="00005DA0">
        <w:rPr>
          <w:color w:val="000000"/>
          <w:spacing w:val="1"/>
          <w:w w:val="120"/>
        </w:rPr>
        <w:t xml:space="preserve"> </w:t>
      </w:r>
      <w:r w:rsidRPr="00005DA0">
        <w:rPr>
          <w:color w:val="000000"/>
          <w:w w:val="120"/>
        </w:rPr>
        <w:t>и</w:t>
      </w:r>
      <w:r w:rsidRPr="00005DA0">
        <w:rPr>
          <w:color w:val="000000"/>
          <w:spacing w:val="1"/>
          <w:w w:val="120"/>
        </w:rPr>
        <w:t xml:space="preserve"> </w:t>
      </w:r>
      <w:r w:rsidRPr="00005DA0">
        <w:rPr>
          <w:color w:val="000000"/>
          <w:w w:val="120"/>
        </w:rPr>
        <w:t>оценки</w:t>
      </w:r>
      <w:r w:rsidRPr="00005DA0">
        <w:rPr>
          <w:color w:val="000000"/>
          <w:spacing w:val="1"/>
          <w:w w:val="120"/>
        </w:rPr>
        <w:t xml:space="preserve"> </w:t>
      </w:r>
      <w:r w:rsidRPr="00005DA0">
        <w:rPr>
          <w:color w:val="000000"/>
          <w:w w:val="120"/>
        </w:rPr>
        <w:t>их</w:t>
      </w:r>
      <w:r w:rsidRPr="00005DA0">
        <w:rPr>
          <w:color w:val="000000"/>
          <w:spacing w:val="1"/>
          <w:w w:val="120"/>
        </w:rPr>
        <w:t xml:space="preserve"> </w:t>
      </w:r>
      <w:r w:rsidRPr="00005DA0">
        <w:rPr>
          <w:color w:val="000000"/>
          <w:w w:val="120"/>
        </w:rPr>
        <w:t>возможных</w:t>
      </w:r>
      <w:r w:rsidRPr="00005DA0">
        <w:rPr>
          <w:color w:val="000000"/>
          <w:spacing w:val="1"/>
          <w:w w:val="120"/>
        </w:rPr>
        <w:t xml:space="preserve"> </w:t>
      </w:r>
      <w:r w:rsidRPr="00005DA0">
        <w:rPr>
          <w:color w:val="000000"/>
          <w:w w:val="120"/>
        </w:rPr>
        <w:t>послед</w:t>
      </w:r>
      <w:r w:rsidR="0072479D">
        <w:rPr>
          <w:color w:val="000000"/>
          <w:w w:val="120"/>
        </w:rPr>
        <w:t>с</w:t>
      </w:r>
      <w:r w:rsidRPr="00005DA0">
        <w:rPr>
          <w:color w:val="000000"/>
          <w:w w:val="120"/>
        </w:rPr>
        <w:t>твий для окружающей ср</w:t>
      </w:r>
      <w:r w:rsidR="0072479D">
        <w:rPr>
          <w:color w:val="000000"/>
          <w:w w:val="120"/>
        </w:rPr>
        <w:t>еды; повышение уровня экологиче</w:t>
      </w:r>
      <w:r w:rsidRPr="00005DA0">
        <w:rPr>
          <w:color w:val="000000"/>
          <w:w w:val="115"/>
        </w:rPr>
        <w:t>ской культуры, осознание глобального характера экологических</w:t>
      </w:r>
      <w:r w:rsidRPr="00005DA0">
        <w:rPr>
          <w:color w:val="000000"/>
          <w:spacing w:val="-55"/>
          <w:w w:val="115"/>
        </w:rPr>
        <w:t xml:space="preserve"> </w:t>
      </w:r>
      <w:r w:rsidRPr="00005DA0">
        <w:rPr>
          <w:color w:val="000000"/>
          <w:w w:val="120"/>
        </w:rPr>
        <w:t>проблем и путей их решения; активное неприятие действий,</w:t>
      </w:r>
      <w:r w:rsidRPr="00005DA0">
        <w:rPr>
          <w:color w:val="000000"/>
          <w:spacing w:val="1"/>
          <w:w w:val="120"/>
        </w:rPr>
        <w:t xml:space="preserve"> </w:t>
      </w:r>
      <w:r w:rsidRPr="00005DA0">
        <w:rPr>
          <w:color w:val="000000"/>
          <w:w w:val="120"/>
        </w:rPr>
        <w:t>приносящих вред окружаю</w:t>
      </w:r>
      <w:r w:rsidR="0072479D">
        <w:rPr>
          <w:color w:val="000000"/>
          <w:w w:val="120"/>
        </w:rPr>
        <w:t>щей среде, в том числе сформиро</w:t>
      </w:r>
      <w:r w:rsidRPr="00005DA0">
        <w:rPr>
          <w:color w:val="000000"/>
          <w:w w:val="115"/>
        </w:rPr>
        <w:t>ванное при знакомстве с ли</w:t>
      </w:r>
      <w:r w:rsidR="0072479D">
        <w:rPr>
          <w:color w:val="000000"/>
          <w:w w:val="115"/>
        </w:rPr>
        <w:t>тературными произведениями, под</w:t>
      </w:r>
      <w:r w:rsidRPr="00005DA0">
        <w:rPr>
          <w:color w:val="000000"/>
          <w:w w:val="120"/>
        </w:rPr>
        <w:t>нимающими экологические проблемы; осознание своей роли</w:t>
      </w:r>
      <w:r w:rsidRPr="00005DA0">
        <w:rPr>
          <w:color w:val="000000"/>
          <w:spacing w:val="1"/>
          <w:w w:val="120"/>
        </w:rPr>
        <w:t xml:space="preserve"> </w:t>
      </w:r>
      <w:r w:rsidRPr="00005DA0">
        <w:rPr>
          <w:color w:val="000000"/>
          <w:w w:val="115"/>
        </w:rPr>
        <w:t>как гражданина и потребител</w:t>
      </w:r>
      <w:r w:rsidR="0072479D">
        <w:rPr>
          <w:color w:val="000000"/>
          <w:w w:val="115"/>
        </w:rPr>
        <w:t>я в условиях взаимосвязи природ</w:t>
      </w:r>
      <w:r w:rsidRPr="00005DA0">
        <w:rPr>
          <w:color w:val="000000"/>
          <w:w w:val="115"/>
        </w:rPr>
        <w:t>ной, технологической и социальной сред; готовность к участию</w:t>
      </w:r>
      <w:r w:rsidRPr="00005DA0">
        <w:rPr>
          <w:color w:val="000000"/>
          <w:spacing w:val="1"/>
          <w:w w:val="115"/>
        </w:rPr>
        <w:t xml:space="preserve"> </w:t>
      </w:r>
      <w:r w:rsidRPr="00005DA0">
        <w:rPr>
          <w:color w:val="000000"/>
          <w:w w:val="115"/>
        </w:rPr>
        <w:t>в</w:t>
      </w:r>
      <w:r w:rsidRPr="00005DA0">
        <w:rPr>
          <w:color w:val="000000"/>
          <w:spacing w:val="8"/>
          <w:w w:val="115"/>
        </w:rPr>
        <w:t xml:space="preserve"> </w:t>
      </w:r>
      <w:r w:rsidRPr="00005DA0">
        <w:rPr>
          <w:color w:val="000000"/>
          <w:w w:val="115"/>
        </w:rPr>
        <w:t>практической</w:t>
      </w:r>
      <w:r w:rsidRPr="00005DA0">
        <w:rPr>
          <w:color w:val="000000"/>
          <w:spacing w:val="8"/>
          <w:w w:val="115"/>
        </w:rPr>
        <w:t xml:space="preserve"> </w:t>
      </w:r>
      <w:r w:rsidRPr="00005DA0">
        <w:rPr>
          <w:color w:val="000000"/>
          <w:w w:val="115"/>
        </w:rPr>
        <w:t>деятельности</w:t>
      </w:r>
      <w:r w:rsidRPr="00005DA0">
        <w:rPr>
          <w:color w:val="000000"/>
          <w:spacing w:val="8"/>
          <w:w w:val="115"/>
        </w:rPr>
        <w:t xml:space="preserve"> </w:t>
      </w:r>
      <w:r w:rsidRPr="00005DA0">
        <w:rPr>
          <w:color w:val="000000"/>
          <w:w w:val="115"/>
        </w:rPr>
        <w:t>экологической</w:t>
      </w:r>
      <w:r w:rsidRPr="00005DA0">
        <w:rPr>
          <w:color w:val="000000"/>
          <w:spacing w:val="8"/>
          <w:w w:val="115"/>
        </w:rPr>
        <w:t xml:space="preserve"> </w:t>
      </w:r>
      <w:r w:rsidRPr="00005DA0">
        <w:rPr>
          <w:color w:val="000000"/>
          <w:w w:val="115"/>
        </w:rPr>
        <w:t>направленности.</w:t>
      </w:r>
    </w:p>
    <w:p w14:paraId="27D6386D" w14:textId="77777777" w:rsidR="0072479D" w:rsidRDefault="0072479D" w:rsidP="00005DA0">
      <w:pPr>
        <w:pStyle w:val="a5"/>
        <w:ind w:firstLine="567"/>
        <w:jc w:val="both"/>
        <w:rPr>
          <w:color w:val="000000"/>
          <w:w w:val="90"/>
        </w:rPr>
      </w:pPr>
    </w:p>
    <w:p w14:paraId="603F8796" w14:textId="77777777" w:rsidR="005B2FBF" w:rsidRPr="007656C1" w:rsidRDefault="00005DA0" w:rsidP="007656C1">
      <w:pPr>
        <w:ind w:firstLine="567"/>
        <w:rPr>
          <w:b/>
          <w:i/>
          <w:sz w:val="20"/>
        </w:rPr>
      </w:pPr>
      <w:r w:rsidRPr="007656C1">
        <w:rPr>
          <w:b/>
          <w:i/>
          <w:sz w:val="20"/>
        </w:rPr>
        <w:t>Ценности научного познания:</w:t>
      </w:r>
    </w:p>
    <w:p w14:paraId="0041651B" w14:textId="77777777" w:rsidR="005B2FBF" w:rsidRPr="00005DA0" w:rsidRDefault="00005DA0" w:rsidP="00005DA0">
      <w:pPr>
        <w:pStyle w:val="a5"/>
        <w:ind w:firstLine="567"/>
        <w:jc w:val="both"/>
        <w:rPr>
          <w:color w:val="000000"/>
        </w:rPr>
      </w:pPr>
      <w:r w:rsidRPr="00005DA0">
        <w:rPr>
          <w:color w:val="000000"/>
          <w:w w:val="115"/>
        </w:rPr>
        <w:t>ориентация в деятельности на современную систему научных</w:t>
      </w:r>
      <w:r w:rsidRPr="00005DA0">
        <w:rPr>
          <w:color w:val="000000"/>
          <w:spacing w:val="-55"/>
          <w:w w:val="115"/>
        </w:rPr>
        <w:t xml:space="preserve"> </w:t>
      </w:r>
      <w:r w:rsidRPr="00005DA0">
        <w:rPr>
          <w:color w:val="000000"/>
          <w:w w:val="115"/>
        </w:rPr>
        <w:t xml:space="preserve">представлений об основных </w:t>
      </w:r>
      <w:r w:rsidR="0072479D">
        <w:rPr>
          <w:color w:val="000000"/>
          <w:w w:val="115"/>
        </w:rPr>
        <w:t>закономерностях развития челове</w:t>
      </w:r>
      <w:r w:rsidRPr="00005DA0">
        <w:rPr>
          <w:color w:val="000000"/>
          <w:w w:val="115"/>
        </w:rPr>
        <w:t>ка,</w:t>
      </w:r>
      <w:r w:rsidRPr="00005DA0">
        <w:rPr>
          <w:color w:val="000000"/>
          <w:spacing w:val="46"/>
          <w:w w:val="115"/>
        </w:rPr>
        <w:t xml:space="preserve"> </w:t>
      </w:r>
      <w:r w:rsidRPr="00005DA0">
        <w:rPr>
          <w:color w:val="000000"/>
          <w:w w:val="115"/>
        </w:rPr>
        <w:t>природы</w:t>
      </w:r>
      <w:r w:rsidRPr="00005DA0">
        <w:rPr>
          <w:color w:val="000000"/>
          <w:spacing w:val="47"/>
          <w:w w:val="115"/>
        </w:rPr>
        <w:t xml:space="preserve"> </w:t>
      </w:r>
      <w:r w:rsidRPr="00005DA0">
        <w:rPr>
          <w:color w:val="000000"/>
          <w:w w:val="115"/>
        </w:rPr>
        <w:t>и</w:t>
      </w:r>
      <w:r w:rsidRPr="00005DA0">
        <w:rPr>
          <w:color w:val="000000"/>
          <w:spacing w:val="47"/>
          <w:w w:val="115"/>
        </w:rPr>
        <w:t xml:space="preserve"> </w:t>
      </w:r>
      <w:r w:rsidRPr="00005DA0">
        <w:rPr>
          <w:color w:val="000000"/>
          <w:w w:val="115"/>
        </w:rPr>
        <w:t>общества,</w:t>
      </w:r>
      <w:r w:rsidRPr="00005DA0">
        <w:rPr>
          <w:color w:val="000000"/>
          <w:spacing w:val="47"/>
          <w:w w:val="115"/>
        </w:rPr>
        <w:t xml:space="preserve"> </w:t>
      </w:r>
      <w:r w:rsidRPr="00005DA0">
        <w:rPr>
          <w:color w:val="000000"/>
          <w:w w:val="115"/>
        </w:rPr>
        <w:t>взаимосвязях</w:t>
      </w:r>
      <w:r w:rsidRPr="00005DA0">
        <w:rPr>
          <w:color w:val="000000"/>
          <w:spacing w:val="47"/>
          <w:w w:val="115"/>
        </w:rPr>
        <w:t xml:space="preserve"> </w:t>
      </w:r>
      <w:r w:rsidRPr="00005DA0">
        <w:rPr>
          <w:color w:val="000000"/>
          <w:w w:val="115"/>
        </w:rPr>
        <w:t>человека</w:t>
      </w:r>
      <w:r w:rsidRPr="00005DA0">
        <w:rPr>
          <w:color w:val="000000"/>
          <w:spacing w:val="47"/>
          <w:w w:val="115"/>
        </w:rPr>
        <w:t xml:space="preserve"> </w:t>
      </w:r>
      <w:r w:rsidRPr="00005DA0">
        <w:rPr>
          <w:color w:val="000000"/>
          <w:w w:val="115"/>
        </w:rPr>
        <w:t>с</w:t>
      </w:r>
      <w:r w:rsidRPr="00005DA0">
        <w:rPr>
          <w:color w:val="000000"/>
          <w:spacing w:val="47"/>
          <w:w w:val="115"/>
        </w:rPr>
        <w:t xml:space="preserve"> </w:t>
      </w:r>
      <w:r w:rsidRPr="00005DA0">
        <w:rPr>
          <w:color w:val="000000"/>
          <w:w w:val="115"/>
        </w:rPr>
        <w:t>природной</w:t>
      </w:r>
      <w:r w:rsidRPr="00005DA0">
        <w:rPr>
          <w:color w:val="000000"/>
          <w:spacing w:val="-55"/>
          <w:w w:val="115"/>
        </w:rPr>
        <w:t xml:space="preserve"> </w:t>
      </w:r>
      <w:r w:rsidRPr="00005DA0">
        <w:rPr>
          <w:color w:val="000000"/>
          <w:w w:val="115"/>
        </w:rPr>
        <w:t>и социальной средой с опорой на изученные и самостоятельно</w:t>
      </w:r>
      <w:r w:rsidRPr="00005DA0">
        <w:rPr>
          <w:color w:val="000000"/>
          <w:spacing w:val="1"/>
          <w:w w:val="115"/>
        </w:rPr>
        <w:t xml:space="preserve"> </w:t>
      </w:r>
      <w:r w:rsidRPr="00005DA0">
        <w:rPr>
          <w:color w:val="000000"/>
          <w:w w:val="115"/>
        </w:rPr>
        <w:t>прочитанные литературные произведения; овладение языковой</w:t>
      </w:r>
      <w:r w:rsidRPr="00005DA0">
        <w:rPr>
          <w:color w:val="000000"/>
          <w:spacing w:val="1"/>
          <w:w w:val="115"/>
        </w:rPr>
        <w:t xml:space="preserve"> </w:t>
      </w:r>
      <w:r w:rsidRPr="00005DA0">
        <w:rPr>
          <w:color w:val="000000"/>
          <w:w w:val="115"/>
        </w:rPr>
        <w:t>и читательской культурой ка</w:t>
      </w:r>
      <w:r w:rsidR="0072479D">
        <w:rPr>
          <w:color w:val="000000"/>
          <w:w w:val="115"/>
        </w:rPr>
        <w:t>к средством познания мира; овла</w:t>
      </w:r>
      <w:r w:rsidRPr="00005DA0">
        <w:rPr>
          <w:color w:val="000000"/>
          <w:w w:val="115"/>
        </w:rPr>
        <w:t>дение</w:t>
      </w:r>
      <w:r w:rsidR="00D87583">
        <w:rPr>
          <w:color w:val="000000"/>
          <w:w w:val="115"/>
        </w:rPr>
        <w:t xml:space="preserve"> </w:t>
      </w:r>
      <w:r w:rsidRPr="00005DA0">
        <w:rPr>
          <w:color w:val="000000"/>
          <w:w w:val="115"/>
        </w:rPr>
        <w:t>основными</w:t>
      </w:r>
      <w:r w:rsidR="00D87583">
        <w:rPr>
          <w:color w:val="000000"/>
          <w:w w:val="115"/>
        </w:rPr>
        <w:t xml:space="preserve"> </w:t>
      </w:r>
      <w:r w:rsidRPr="00005DA0">
        <w:rPr>
          <w:color w:val="000000"/>
          <w:w w:val="115"/>
        </w:rPr>
        <w:t>навыками</w:t>
      </w:r>
      <w:r w:rsidR="00D87583">
        <w:rPr>
          <w:color w:val="000000"/>
          <w:w w:val="115"/>
        </w:rPr>
        <w:t xml:space="preserve"> </w:t>
      </w:r>
      <w:r w:rsidRPr="00005DA0">
        <w:rPr>
          <w:color w:val="000000"/>
          <w:w w:val="115"/>
        </w:rPr>
        <w:t>исследовательской</w:t>
      </w:r>
      <w:r w:rsidR="00D87583">
        <w:rPr>
          <w:color w:val="000000"/>
          <w:w w:val="115"/>
        </w:rPr>
        <w:t xml:space="preserve"> </w:t>
      </w:r>
      <w:r w:rsidRPr="00005DA0">
        <w:rPr>
          <w:color w:val="000000"/>
          <w:w w:val="115"/>
        </w:rPr>
        <w:t>деятельности</w:t>
      </w:r>
      <w:r w:rsidRPr="00005DA0">
        <w:rPr>
          <w:color w:val="000000"/>
          <w:spacing w:val="1"/>
          <w:w w:val="115"/>
        </w:rPr>
        <w:t xml:space="preserve"> </w:t>
      </w:r>
      <w:r w:rsidRPr="00005DA0">
        <w:rPr>
          <w:color w:val="000000"/>
          <w:w w:val="115"/>
        </w:rPr>
        <w:t>с</w:t>
      </w:r>
      <w:r w:rsidRPr="00005DA0">
        <w:rPr>
          <w:color w:val="000000"/>
          <w:spacing w:val="1"/>
          <w:w w:val="115"/>
        </w:rPr>
        <w:t xml:space="preserve"> </w:t>
      </w:r>
      <w:r w:rsidRPr="00005DA0">
        <w:rPr>
          <w:color w:val="000000"/>
          <w:w w:val="115"/>
        </w:rPr>
        <w:t>учётом</w:t>
      </w:r>
      <w:r w:rsidRPr="00005DA0">
        <w:rPr>
          <w:color w:val="000000"/>
          <w:spacing w:val="1"/>
          <w:w w:val="115"/>
        </w:rPr>
        <w:t xml:space="preserve"> </w:t>
      </w:r>
      <w:r w:rsidRPr="00005DA0">
        <w:rPr>
          <w:color w:val="000000"/>
          <w:w w:val="115"/>
        </w:rPr>
        <w:t>специфики</w:t>
      </w:r>
      <w:r w:rsidRPr="00005DA0">
        <w:rPr>
          <w:color w:val="000000"/>
          <w:spacing w:val="1"/>
          <w:w w:val="115"/>
        </w:rPr>
        <w:t xml:space="preserve"> </w:t>
      </w:r>
      <w:r w:rsidRPr="00005DA0">
        <w:rPr>
          <w:color w:val="000000"/>
          <w:w w:val="115"/>
        </w:rPr>
        <w:t>школьного</w:t>
      </w:r>
      <w:r w:rsidRPr="00005DA0">
        <w:rPr>
          <w:color w:val="000000"/>
          <w:spacing w:val="1"/>
          <w:w w:val="115"/>
        </w:rPr>
        <w:t xml:space="preserve"> </w:t>
      </w:r>
      <w:r w:rsidRPr="00005DA0">
        <w:rPr>
          <w:color w:val="000000"/>
          <w:w w:val="115"/>
        </w:rPr>
        <w:t>литературного</w:t>
      </w:r>
      <w:r w:rsidRPr="00005DA0">
        <w:rPr>
          <w:color w:val="000000"/>
          <w:spacing w:val="1"/>
          <w:w w:val="115"/>
        </w:rPr>
        <w:t xml:space="preserve"> </w:t>
      </w:r>
      <w:r w:rsidRPr="00005DA0">
        <w:rPr>
          <w:color w:val="000000"/>
          <w:w w:val="115"/>
        </w:rPr>
        <w:t>образования;</w:t>
      </w:r>
      <w:r w:rsidRPr="00005DA0">
        <w:rPr>
          <w:color w:val="000000"/>
          <w:spacing w:val="1"/>
          <w:w w:val="115"/>
        </w:rPr>
        <w:t xml:space="preserve"> </w:t>
      </w:r>
      <w:r w:rsidRPr="00005DA0">
        <w:rPr>
          <w:color w:val="000000"/>
          <w:w w:val="115"/>
        </w:rPr>
        <w:t>установка</w:t>
      </w:r>
      <w:r w:rsidRPr="00005DA0">
        <w:rPr>
          <w:color w:val="000000"/>
          <w:spacing w:val="1"/>
          <w:w w:val="115"/>
        </w:rPr>
        <w:t xml:space="preserve"> </w:t>
      </w:r>
      <w:r w:rsidRPr="00005DA0">
        <w:rPr>
          <w:color w:val="000000"/>
          <w:w w:val="115"/>
        </w:rPr>
        <w:t>на</w:t>
      </w:r>
      <w:r w:rsidRPr="00005DA0">
        <w:rPr>
          <w:color w:val="000000"/>
          <w:spacing w:val="1"/>
          <w:w w:val="115"/>
        </w:rPr>
        <w:t xml:space="preserve"> </w:t>
      </w:r>
      <w:r w:rsidRPr="00005DA0">
        <w:rPr>
          <w:color w:val="000000"/>
          <w:w w:val="115"/>
        </w:rPr>
        <w:t>осмысление</w:t>
      </w:r>
      <w:r w:rsidRPr="00005DA0">
        <w:rPr>
          <w:color w:val="000000"/>
          <w:spacing w:val="1"/>
          <w:w w:val="115"/>
        </w:rPr>
        <w:t xml:space="preserve"> </w:t>
      </w:r>
      <w:r w:rsidRPr="00005DA0">
        <w:rPr>
          <w:color w:val="000000"/>
          <w:w w:val="115"/>
        </w:rPr>
        <w:t>опыта,</w:t>
      </w:r>
      <w:r w:rsidRPr="00005DA0">
        <w:rPr>
          <w:color w:val="000000"/>
          <w:spacing w:val="1"/>
          <w:w w:val="115"/>
        </w:rPr>
        <w:t xml:space="preserve"> </w:t>
      </w:r>
      <w:r w:rsidRPr="00005DA0">
        <w:rPr>
          <w:color w:val="000000"/>
          <w:w w:val="115"/>
        </w:rPr>
        <w:t>наблюдений,</w:t>
      </w:r>
      <w:r w:rsidRPr="00005DA0">
        <w:rPr>
          <w:color w:val="000000"/>
          <w:spacing w:val="1"/>
          <w:w w:val="115"/>
        </w:rPr>
        <w:t xml:space="preserve"> </w:t>
      </w:r>
      <w:r w:rsidRPr="00005DA0">
        <w:rPr>
          <w:color w:val="000000"/>
          <w:w w:val="115"/>
        </w:rPr>
        <w:t>поступков</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стремление совершенствов</w:t>
      </w:r>
      <w:r w:rsidR="0072479D">
        <w:rPr>
          <w:color w:val="000000"/>
          <w:w w:val="115"/>
        </w:rPr>
        <w:t>ать пути достижения индивидуаль</w:t>
      </w:r>
      <w:r w:rsidRPr="00005DA0">
        <w:rPr>
          <w:color w:val="000000"/>
          <w:w w:val="115"/>
        </w:rPr>
        <w:t>ного</w:t>
      </w:r>
      <w:r w:rsidRPr="00005DA0">
        <w:rPr>
          <w:color w:val="000000"/>
          <w:spacing w:val="-9"/>
          <w:w w:val="115"/>
        </w:rPr>
        <w:t xml:space="preserve"> </w:t>
      </w:r>
      <w:r w:rsidRPr="00005DA0">
        <w:rPr>
          <w:color w:val="000000"/>
          <w:w w:val="115"/>
        </w:rPr>
        <w:t>и</w:t>
      </w:r>
      <w:r w:rsidRPr="00005DA0">
        <w:rPr>
          <w:color w:val="000000"/>
          <w:spacing w:val="-8"/>
          <w:w w:val="115"/>
        </w:rPr>
        <w:t xml:space="preserve"> </w:t>
      </w:r>
      <w:r w:rsidRPr="00005DA0">
        <w:rPr>
          <w:color w:val="000000"/>
          <w:w w:val="115"/>
        </w:rPr>
        <w:t>коллективного</w:t>
      </w:r>
      <w:r w:rsidRPr="00005DA0">
        <w:rPr>
          <w:color w:val="000000"/>
          <w:spacing w:val="-9"/>
          <w:w w:val="115"/>
        </w:rPr>
        <w:t xml:space="preserve"> </w:t>
      </w:r>
      <w:r w:rsidRPr="00005DA0">
        <w:rPr>
          <w:color w:val="000000"/>
          <w:w w:val="115"/>
        </w:rPr>
        <w:t>благополучия.</w:t>
      </w:r>
    </w:p>
    <w:p w14:paraId="67D06797" w14:textId="77777777" w:rsidR="005B2FBF" w:rsidRPr="00005DA0" w:rsidRDefault="00005DA0" w:rsidP="00005DA0">
      <w:pPr>
        <w:pStyle w:val="a5"/>
        <w:ind w:firstLine="567"/>
        <w:jc w:val="both"/>
        <w:rPr>
          <w:color w:val="000000"/>
        </w:rPr>
      </w:pPr>
      <w:r w:rsidRPr="00005DA0">
        <w:rPr>
          <w:color w:val="000000"/>
          <w:w w:val="115"/>
        </w:rPr>
        <w:t>Личностные результаты,</w:t>
      </w:r>
      <w:r w:rsidR="0072479D">
        <w:rPr>
          <w:color w:val="000000"/>
          <w:w w:val="115"/>
        </w:rPr>
        <w:t xml:space="preserve"> обеспечивающие адаптацию обуча</w:t>
      </w:r>
      <w:r w:rsidRPr="00005DA0">
        <w:rPr>
          <w:color w:val="000000"/>
          <w:w w:val="115"/>
        </w:rPr>
        <w:t>ющегося к изменяющимся условиям социальной и природной</w:t>
      </w:r>
      <w:r w:rsidRPr="00005DA0">
        <w:rPr>
          <w:color w:val="000000"/>
          <w:spacing w:val="1"/>
          <w:w w:val="115"/>
        </w:rPr>
        <w:t xml:space="preserve"> </w:t>
      </w:r>
      <w:r w:rsidRPr="00005DA0">
        <w:rPr>
          <w:color w:val="000000"/>
          <w:w w:val="115"/>
        </w:rPr>
        <w:t>среды:</w:t>
      </w:r>
    </w:p>
    <w:p w14:paraId="41230132" w14:textId="77777777" w:rsidR="005B2FBF" w:rsidRPr="00005DA0" w:rsidRDefault="00005DA0" w:rsidP="00005DA0">
      <w:pPr>
        <w:pStyle w:val="a5"/>
        <w:ind w:firstLine="567"/>
        <w:jc w:val="both"/>
        <w:rPr>
          <w:color w:val="000000"/>
        </w:rPr>
      </w:pPr>
      <w:r w:rsidRPr="00005DA0">
        <w:rPr>
          <w:color w:val="000000"/>
          <w:w w:val="115"/>
        </w:rPr>
        <w:t>освоение обучающимися с</w:t>
      </w:r>
      <w:r w:rsidR="0072479D">
        <w:rPr>
          <w:color w:val="000000"/>
          <w:w w:val="115"/>
        </w:rPr>
        <w:t>оциального опыта, основных соци</w:t>
      </w:r>
      <w:r w:rsidRPr="00005DA0">
        <w:rPr>
          <w:color w:val="000000"/>
          <w:w w:val="115"/>
        </w:rPr>
        <w:t>альных ролей, соответствую</w:t>
      </w:r>
      <w:r w:rsidR="0072479D">
        <w:rPr>
          <w:color w:val="000000"/>
          <w:w w:val="115"/>
        </w:rPr>
        <w:t>щих ведущей деятельности возрас</w:t>
      </w:r>
      <w:r w:rsidRPr="00005DA0">
        <w:rPr>
          <w:color w:val="000000"/>
          <w:w w:val="115"/>
        </w:rPr>
        <w:t>та, норм и правил общественного поведения, форм социальной</w:t>
      </w:r>
      <w:r w:rsidRPr="00005DA0">
        <w:rPr>
          <w:color w:val="000000"/>
          <w:spacing w:val="1"/>
          <w:w w:val="115"/>
        </w:rPr>
        <w:t xml:space="preserve"> </w:t>
      </w:r>
      <w:r w:rsidRPr="00005DA0">
        <w:rPr>
          <w:color w:val="000000"/>
          <w:w w:val="115"/>
        </w:rPr>
        <w:t>жизни в группах и сообществ</w:t>
      </w:r>
      <w:r w:rsidR="0072479D">
        <w:rPr>
          <w:color w:val="000000"/>
          <w:w w:val="115"/>
        </w:rPr>
        <w:t>ах, включая семью, группы, сфор</w:t>
      </w:r>
      <w:r w:rsidRPr="00005DA0">
        <w:rPr>
          <w:color w:val="000000"/>
          <w:w w:val="115"/>
        </w:rPr>
        <w:t>мированные по профессиональ</w:t>
      </w:r>
      <w:r w:rsidR="0072479D">
        <w:rPr>
          <w:color w:val="000000"/>
          <w:w w:val="115"/>
        </w:rPr>
        <w:t>ной деятельности, а также в рам</w:t>
      </w:r>
      <w:r w:rsidRPr="00005DA0">
        <w:rPr>
          <w:color w:val="000000"/>
          <w:w w:val="115"/>
        </w:rPr>
        <w:t>ках социального взаимодейс</w:t>
      </w:r>
      <w:r w:rsidR="0072479D">
        <w:rPr>
          <w:color w:val="000000"/>
          <w:w w:val="115"/>
        </w:rPr>
        <w:t>твия с людьми из другой культур</w:t>
      </w:r>
      <w:r w:rsidRPr="00005DA0">
        <w:rPr>
          <w:color w:val="000000"/>
          <w:w w:val="115"/>
        </w:rPr>
        <w:t>ной среды; изучение и оценка социальных ролей персонажей</w:t>
      </w:r>
      <w:r w:rsidRPr="00005DA0">
        <w:rPr>
          <w:color w:val="000000"/>
          <w:spacing w:val="1"/>
          <w:w w:val="115"/>
        </w:rPr>
        <w:t xml:space="preserve"> </w:t>
      </w:r>
      <w:r w:rsidRPr="00005DA0">
        <w:rPr>
          <w:color w:val="000000"/>
          <w:w w:val="115"/>
        </w:rPr>
        <w:t>литературных</w:t>
      </w:r>
      <w:r w:rsidRPr="00005DA0">
        <w:rPr>
          <w:color w:val="000000"/>
          <w:spacing w:val="-9"/>
          <w:w w:val="115"/>
        </w:rPr>
        <w:t xml:space="preserve"> </w:t>
      </w:r>
      <w:r w:rsidRPr="00005DA0">
        <w:rPr>
          <w:color w:val="000000"/>
          <w:w w:val="115"/>
        </w:rPr>
        <w:t>произведений;</w:t>
      </w:r>
    </w:p>
    <w:p w14:paraId="76F1AE42" w14:textId="77777777" w:rsidR="005B2FBF" w:rsidRPr="00005DA0" w:rsidRDefault="00005DA0" w:rsidP="00005DA0">
      <w:pPr>
        <w:pStyle w:val="a5"/>
        <w:ind w:firstLine="567"/>
        <w:jc w:val="both"/>
        <w:rPr>
          <w:color w:val="000000"/>
        </w:rPr>
      </w:pPr>
      <w:r w:rsidRPr="00005DA0">
        <w:rPr>
          <w:color w:val="000000"/>
          <w:w w:val="115"/>
        </w:rPr>
        <w:t>потребность во взаимоде</w:t>
      </w:r>
      <w:r w:rsidR="0072479D">
        <w:rPr>
          <w:color w:val="000000"/>
          <w:w w:val="115"/>
        </w:rPr>
        <w:t>йствии в условиях неопределённо</w:t>
      </w:r>
      <w:r w:rsidRPr="00005DA0">
        <w:rPr>
          <w:color w:val="000000"/>
          <w:w w:val="115"/>
        </w:rPr>
        <w:t>сти, открытость опыту и знан</w:t>
      </w:r>
      <w:r w:rsidR="0072479D">
        <w:rPr>
          <w:color w:val="000000"/>
          <w:w w:val="115"/>
        </w:rPr>
        <w:t>иям других; в действии в услови</w:t>
      </w:r>
      <w:r w:rsidRPr="00005DA0">
        <w:rPr>
          <w:color w:val="000000"/>
          <w:w w:val="115"/>
        </w:rPr>
        <w:t>ях неопределенности, повышение уровня своей компетентности</w:t>
      </w:r>
      <w:r w:rsidRPr="00005DA0">
        <w:rPr>
          <w:color w:val="000000"/>
          <w:spacing w:val="-55"/>
          <w:w w:val="115"/>
        </w:rPr>
        <w:t xml:space="preserve"> </w:t>
      </w:r>
      <w:r w:rsidRPr="00005DA0">
        <w:rPr>
          <w:color w:val="000000"/>
          <w:w w:val="115"/>
        </w:rPr>
        <w:t>через</w:t>
      </w:r>
      <w:r w:rsidRPr="00005DA0">
        <w:rPr>
          <w:color w:val="000000"/>
          <w:spacing w:val="21"/>
          <w:w w:val="115"/>
        </w:rPr>
        <w:t xml:space="preserve"> </w:t>
      </w:r>
      <w:r w:rsidRPr="00005DA0">
        <w:rPr>
          <w:color w:val="000000"/>
          <w:w w:val="115"/>
        </w:rPr>
        <w:t>практическую</w:t>
      </w:r>
      <w:r w:rsidRPr="00005DA0">
        <w:rPr>
          <w:color w:val="000000"/>
          <w:spacing w:val="21"/>
          <w:w w:val="115"/>
        </w:rPr>
        <w:t xml:space="preserve"> </w:t>
      </w:r>
      <w:r w:rsidRPr="00005DA0">
        <w:rPr>
          <w:color w:val="000000"/>
          <w:w w:val="115"/>
        </w:rPr>
        <w:t>деятельность,</w:t>
      </w:r>
      <w:r w:rsidRPr="00005DA0">
        <w:rPr>
          <w:color w:val="000000"/>
          <w:spacing w:val="21"/>
          <w:w w:val="115"/>
        </w:rPr>
        <w:t xml:space="preserve"> </w:t>
      </w:r>
      <w:r w:rsidRPr="00005DA0">
        <w:rPr>
          <w:color w:val="000000"/>
          <w:w w:val="115"/>
        </w:rPr>
        <w:t>в</w:t>
      </w:r>
      <w:r w:rsidRPr="00005DA0">
        <w:rPr>
          <w:color w:val="000000"/>
          <w:spacing w:val="22"/>
          <w:w w:val="115"/>
        </w:rPr>
        <w:t xml:space="preserve"> </w:t>
      </w:r>
      <w:r w:rsidRPr="00005DA0">
        <w:rPr>
          <w:color w:val="000000"/>
          <w:w w:val="115"/>
        </w:rPr>
        <w:t>том</w:t>
      </w:r>
      <w:r w:rsidRPr="00005DA0">
        <w:rPr>
          <w:color w:val="000000"/>
          <w:spacing w:val="21"/>
          <w:w w:val="115"/>
        </w:rPr>
        <w:t xml:space="preserve"> </w:t>
      </w:r>
      <w:r w:rsidRPr="00005DA0">
        <w:rPr>
          <w:color w:val="000000"/>
          <w:w w:val="115"/>
        </w:rPr>
        <w:t>числе</w:t>
      </w:r>
      <w:r w:rsidRPr="00005DA0">
        <w:rPr>
          <w:color w:val="000000"/>
          <w:spacing w:val="21"/>
          <w:w w:val="115"/>
        </w:rPr>
        <w:t xml:space="preserve"> </w:t>
      </w:r>
      <w:r w:rsidRPr="00005DA0">
        <w:rPr>
          <w:color w:val="000000"/>
          <w:w w:val="115"/>
        </w:rPr>
        <w:t>умение</w:t>
      </w:r>
      <w:r w:rsidRPr="00005DA0">
        <w:rPr>
          <w:color w:val="000000"/>
          <w:spacing w:val="21"/>
          <w:w w:val="115"/>
        </w:rPr>
        <w:t xml:space="preserve"> </w:t>
      </w:r>
      <w:r w:rsidRPr="00005DA0">
        <w:rPr>
          <w:color w:val="000000"/>
          <w:w w:val="115"/>
        </w:rPr>
        <w:t>учиться</w:t>
      </w:r>
      <w:r w:rsidRPr="00005DA0">
        <w:rPr>
          <w:color w:val="000000"/>
          <w:spacing w:val="-55"/>
          <w:w w:val="115"/>
        </w:rPr>
        <w:t xml:space="preserve"> </w:t>
      </w:r>
      <w:r w:rsidRPr="00005DA0">
        <w:rPr>
          <w:color w:val="000000"/>
          <w:w w:val="115"/>
        </w:rPr>
        <w:t>у других людей, осознавать в совместной деятельности новые</w:t>
      </w:r>
      <w:r w:rsidRPr="00005DA0">
        <w:rPr>
          <w:color w:val="000000"/>
          <w:spacing w:val="1"/>
          <w:w w:val="115"/>
        </w:rPr>
        <w:t xml:space="preserve"> </w:t>
      </w:r>
      <w:r w:rsidRPr="00005DA0">
        <w:rPr>
          <w:color w:val="000000"/>
          <w:w w:val="115"/>
        </w:rPr>
        <w:t>знания, навыки и компетенции из опыта других; в выявлении и</w:t>
      </w:r>
      <w:r w:rsidRPr="00005DA0">
        <w:rPr>
          <w:color w:val="000000"/>
          <w:spacing w:val="1"/>
          <w:w w:val="115"/>
        </w:rPr>
        <w:t xml:space="preserve"> </w:t>
      </w:r>
      <w:r w:rsidRPr="00005DA0">
        <w:rPr>
          <w:color w:val="000000"/>
          <w:w w:val="115"/>
        </w:rPr>
        <w:t>связывании</w:t>
      </w:r>
      <w:r w:rsidRPr="00005DA0">
        <w:rPr>
          <w:color w:val="000000"/>
          <w:spacing w:val="1"/>
          <w:w w:val="115"/>
        </w:rPr>
        <w:t xml:space="preserve"> </w:t>
      </w:r>
      <w:r w:rsidRPr="00005DA0">
        <w:rPr>
          <w:color w:val="000000"/>
          <w:w w:val="115"/>
        </w:rPr>
        <w:t>образов,</w:t>
      </w:r>
      <w:r w:rsidRPr="00005DA0">
        <w:rPr>
          <w:color w:val="000000"/>
          <w:spacing w:val="1"/>
          <w:w w:val="115"/>
        </w:rPr>
        <w:t xml:space="preserve"> </w:t>
      </w:r>
      <w:r w:rsidRPr="00005DA0">
        <w:rPr>
          <w:color w:val="000000"/>
          <w:w w:val="115"/>
        </w:rPr>
        <w:t>необходимость</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Pr="00005DA0">
        <w:rPr>
          <w:color w:val="000000"/>
          <w:w w:val="115"/>
        </w:rPr>
        <w:t>формировании</w:t>
      </w:r>
      <w:r w:rsidRPr="00005DA0">
        <w:rPr>
          <w:color w:val="000000"/>
          <w:spacing w:val="1"/>
          <w:w w:val="115"/>
        </w:rPr>
        <w:t xml:space="preserve"> </w:t>
      </w:r>
      <w:r w:rsidRPr="00005DA0">
        <w:rPr>
          <w:color w:val="000000"/>
          <w:w w:val="115"/>
        </w:rPr>
        <w:t>новых</w:t>
      </w:r>
      <w:r w:rsidRPr="00005DA0">
        <w:rPr>
          <w:color w:val="000000"/>
          <w:spacing w:val="1"/>
          <w:w w:val="115"/>
        </w:rPr>
        <w:t xml:space="preserve"> </w:t>
      </w:r>
      <w:r w:rsidRPr="00005DA0">
        <w:rPr>
          <w:color w:val="000000"/>
          <w:w w:val="115"/>
        </w:rPr>
        <w:t>знаний, в том числе формулировать идеи, понятия, гипотезы об</w:t>
      </w:r>
      <w:r w:rsidRPr="00005DA0">
        <w:rPr>
          <w:color w:val="000000"/>
          <w:spacing w:val="1"/>
          <w:w w:val="115"/>
        </w:rPr>
        <w:t xml:space="preserve"> </w:t>
      </w:r>
      <w:r w:rsidRPr="00005DA0">
        <w:rPr>
          <w:color w:val="000000"/>
          <w:w w:val="115"/>
        </w:rPr>
        <w:t>объектах</w:t>
      </w:r>
      <w:r w:rsidRPr="00005DA0">
        <w:rPr>
          <w:color w:val="000000"/>
          <w:spacing w:val="40"/>
          <w:w w:val="115"/>
        </w:rPr>
        <w:t xml:space="preserve"> </w:t>
      </w:r>
      <w:r w:rsidRPr="00005DA0">
        <w:rPr>
          <w:color w:val="000000"/>
          <w:w w:val="115"/>
        </w:rPr>
        <w:t>и</w:t>
      </w:r>
      <w:r w:rsidRPr="00005DA0">
        <w:rPr>
          <w:color w:val="000000"/>
          <w:spacing w:val="40"/>
          <w:w w:val="115"/>
        </w:rPr>
        <w:t xml:space="preserve"> </w:t>
      </w:r>
      <w:r w:rsidRPr="00005DA0">
        <w:rPr>
          <w:color w:val="000000"/>
          <w:w w:val="115"/>
        </w:rPr>
        <w:t>явлениях,</w:t>
      </w:r>
      <w:r w:rsidRPr="00005DA0">
        <w:rPr>
          <w:color w:val="000000"/>
          <w:spacing w:val="40"/>
          <w:w w:val="115"/>
        </w:rPr>
        <w:t xml:space="preserve"> </w:t>
      </w:r>
      <w:r w:rsidRPr="00005DA0">
        <w:rPr>
          <w:color w:val="000000"/>
          <w:w w:val="115"/>
        </w:rPr>
        <w:t>в</w:t>
      </w:r>
      <w:r w:rsidRPr="00005DA0">
        <w:rPr>
          <w:color w:val="000000"/>
          <w:spacing w:val="41"/>
          <w:w w:val="115"/>
        </w:rPr>
        <w:t xml:space="preserve"> </w:t>
      </w:r>
      <w:r w:rsidRPr="00005DA0">
        <w:rPr>
          <w:color w:val="000000"/>
          <w:w w:val="115"/>
        </w:rPr>
        <w:t>том</w:t>
      </w:r>
      <w:r w:rsidRPr="00005DA0">
        <w:rPr>
          <w:color w:val="000000"/>
          <w:spacing w:val="40"/>
          <w:w w:val="115"/>
        </w:rPr>
        <w:t xml:space="preserve"> </w:t>
      </w:r>
      <w:r w:rsidRPr="00005DA0">
        <w:rPr>
          <w:color w:val="000000"/>
          <w:w w:val="115"/>
        </w:rPr>
        <w:t>числе</w:t>
      </w:r>
      <w:r w:rsidRPr="00005DA0">
        <w:rPr>
          <w:color w:val="000000"/>
          <w:spacing w:val="40"/>
          <w:w w:val="115"/>
        </w:rPr>
        <w:t xml:space="preserve"> </w:t>
      </w:r>
      <w:r w:rsidRPr="00005DA0">
        <w:rPr>
          <w:color w:val="000000"/>
          <w:w w:val="115"/>
        </w:rPr>
        <w:t>ранее</w:t>
      </w:r>
      <w:r w:rsidRPr="00005DA0">
        <w:rPr>
          <w:color w:val="000000"/>
          <w:spacing w:val="40"/>
          <w:w w:val="115"/>
        </w:rPr>
        <w:t xml:space="preserve"> </w:t>
      </w:r>
      <w:r w:rsidRPr="00005DA0">
        <w:rPr>
          <w:color w:val="000000"/>
          <w:w w:val="115"/>
        </w:rPr>
        <w:t>неизвестных,</w:t>
      </w:r>
      <w:r w:rsidRPr="00005DA0">
        <w:rPr>
          <w:color w:val="000000"/>
          <w:spacing w:val="41"/>
          <w:w w:val="115"/>
        </w:rPr>
        <w:t xml:space="preserve"> </w:t>
      </w:r>
      <w:r w:rsidR="0072479D">
        <w:rPr>
          <w:color w:val="000000"/>
          <w:w w:val="115"/>
        </w:rPr>
        <w:t>осозна</w:t>
      </w:r>
      <w:r w:rsidRPr="00005DA0">
        <w:rPr>
          <w:color w:val="000000"/>
          <w:w w:val="115"/>
        </w:rPr>
        <w:t xml:space="preserve">вать дефициты собственных </w:t>
      </w:r>
      <w:r w:rsidR="0072479D">
        <w:rPr>
          <w:color w:val="000000"/>
          <w:w w:val="115"/>
        </w:rPr>
        <w:t>знаний и компетентностей, плани</w:t>
      </w:r>
      <w:r w:rsidRPr="00005DA0">
        <w:rPr>
          <w:color w:val="000000"/>
          <w:w w:val="115"/>
        </w:rPr>
        <w:t>ровать своё развитие; умени</w:t>
      </w:r>
      <w:r w:rsidR="0072479D">
        <w:rPr>
          <w:color w:val="000000"/>
          <w:w w:val="115"/>
        </w:rPr>
        <w:t>е оперировать основными понятия</w:t>
      </w:r>
      <w:r w:rsidRPr="00005DA0">
        <w:rPr>
          <w:color w:val="000000"/>
          <w:w w:val="115"/>
        </w:rPr>
        <w:t>ми, терминами и представле</w:t>
      </w:r>
      <w:r w:rsidR="0072479D">
        <w:rPr>
          <w:color w:val="000000"/>
          <w:w w:val="115"/>
        </w:rPr>
        <w:t>ниями в области концепции устой</w:t>
      </w:r>
      <w:r w:rsidRPr="00005DA0">
        <w:rPr>
          <w:color w:val="000000"/>
          <w:w w:val="115"/>
        </w:rPr>
        <w:t>чивого</w:t>
      </w:r>
      <w:r w:rsidRPr="00005DA0">
        <w:rPr>
          <w:color w:val="000000"/>
          <w:spacing w:val="1"/>
          <w:w w:val="115"/>
        </w:rPr>
        <w:t xml:space="preserve"> </w:t>
      </w:r>
      <w:r w:rsidRPr="00005DA0">
        <w:rPr>
          <w:color w:val="000000"/>
          <w:w w:val="115"/>
        </w:rPr>
        <w:t>развития;</w:t>
      </w:r>
      <w:r w:rsidRPr="00005DA0">
        <w:rPr>
          <w:color w:val="000000"/>
          <w:spacing w:val="1"/>
          <w:w w:val="115"/>
        </w:rPr>
        <w:t xml:space="preserve"> </w:t>
      </w:r>
      <w:r w:rsidRPr="00005DA0">
        <w:rPr>
          <w:color w:val="000000"/>
          <w:w w:val="115"/>
        </w:rPr>
        <w:t>анализировать</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выявлять</w:t>
      </w:r>
      <w:r w:rsidRPr="00005DA0">
        <w:rPr>
          <w:color w:val="000000"/>
          <w:spacing w:val="1"/>
          <w:w w:val="115"/>
        </w:rPr>
        <w:t xml:space="preserve"> </w:t>
      </w:r>
      <w:r w:rsidRPr="00005DA0">
        <w:rPr>
          <w:color w:val="000000"/>
          <w:w w:val="115"/>
        </w:rPr>
        <w:t>взаимосвязи</w:t>
      </w:r>
      <w:r w:rsidRPr="00005DA0">
        <w:rPr>
          <w:color w:val="000000"/>
          <w:spacing w:val="1"/>
          <w:w w:val="115"/>
        </w:rPr>
        <w:t xml:space="preserve"> </w:t>
      </w:r>
      <w:r w:rsidRPr="00005DA0">
        <w:rPr>
          <w:color w:val="000000"/>
          <w:w w:val="115"/>
        </w:rPr>
        <w:t>природы,</w:t>
      </w:r>
      <w:r w:rsidRPr="00005DA0">
        <w:rPr>
          <w:color w:val="000000"/>
          <w:spacing w:val="1"/>
          <w:w w:val="115"/>
        </w:rPr>
        <w:t xml:space="preserve"> </w:t>
      </w:r>
      <w:r w:rsidRPr="00005DA0">
        <w:rPr>
          <w:color w:val="000000"/>
          <w:w w:val="115"/>
        </w:rPr>
        <w:t>общества</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экономики;</w:t>
      </w:r>
      <w:r w:rsidRPr="00005DA0">
        <w:rPr>
          <w:color w:val="000000"/>
          <w:spacing w:val="1"/>
          <w:w w:val="115"/>
        </w:rPr>
        <w:t xml:space="preserve"> </w:t>
      </w:r>
      <w:r w:rsidRPr="00005DA0">
        <w:rPr>
          <w:color w:val="000000"/>
          <w:w w:val="115"/>
        </w:rPr>
        <w:t>оценивать</w:t>
      </w:r>
      <w:r w:rsidRPr="00005DA0">
        <w:rPr>
          <w:color w:val="000000"/>
          <w:spacing w:val="1"/>
          <w:w w:val="115"/>
        </w:rPr>
        <w:t xml:space="preserve"> </w:t>
      </w:r>
      <w:r w:rsidRPr="00005DA0">
        <w:rPr>
          <w:color w:val="000000"/>
          <w:w w:val="115"/>
        </w:rPr>
        <w:t>свои</w:t>
      </w:r>
      <w:r w:rsidRPr="00005DA0">
        <w:rPr>
          <w:color w:val="000000"/>
          <w:spacing w:val="1"/>
          <w:w w:val="115"/>
        </w:rPr>
        <w:t xml:space="preserve"> </w:t>
      </w:r>
      <w:r w:rsidRPr="00005DA0">
        <w:rPr>
          <w:color w:val="000000"/>
          <w:w w:val="115"/>
        </w:rPr>
        <w:t>действия</w:t>
      </w:r>
      <w:r w:rsidRPr="00005DA0">
        <w:rPr>
          <w:color w:val="000000"/>
          <w:spacing w:val="1"/>
          <w:w w:val="115"/>
        </w:rPr>
        <w:t xml:space="preserve"> </w:t>
      </w:r>
      <w:r w:rsidRPr="00005DA0">
        <w:rPr>
          <w:color w:val="000000"/>
          <w:w w:val="115"/>
        </w:rPr>
        <w:t>с</w:t>
      </w:r>
      <w:r w:rsidRPr="00005DA0">
        <w:rPr>
          <w:color w:val="000000"/>
          <w:spacing w:val="-55"/>
          <w:w w:val="115"/>
        </w:rPr>
        <w:t xml:space="preserve"> </w:t>
      </w:r>
      <w:r w:rsidRPr="00005DA0">
        <w:rPr>
          <w:color w:val="000000"/>
          <w:w w:val="115"/>
        </w:rPr>
        <w:t>учётом влияния на окружающую среду, достижений целей и</w:t>
      </w:r>
      <w:r w:rsidRPr="00005DA0">
        <w:rPr>
          <w:color w:val="000000"/>
          <w:spacing w:val="1"/>
          <w:w w:val="115"/>
        </w:rPr>
        <w:t xml:space="preserve"> </w:t>
      </w:r>
      <w:r w:rsidRPr="00005DA0">
        <w:rPr>
          <w:color w:val="000000"/>
          <w:w w:val="115"/>
        </w:rPr>
        <w:t>преодоления</w:t>
      </w:r>
      <w:r w:rsidRPr="00005DA0">
        <w:rPr>
          <w:color w:val="000000"/>
          <w:spacing w:val="-1"/>
          <w:w w:val="115"/>
        </w:rPr>
        <w:t xml:space="preserve"> </w:t>
      </w:r>
      <w:r w:rsidRPr="00005DA0">
        <w:rPr>
          <w:color w:val="000000"/>
          <w:w w:val="115"/>
        </w:rPr>
        <w:t>вызовов,</w:t>
      </w:r>
      <w:r w:rsidRPr="00005DA0">
        <w:rPr>
          <w:color w:val="000000"/>
          <w:spacing w:val="-1"/>
          <w:w w:val="115"/>
        </w:rPr>
        <w:t xml:space="preserve"> </w:t>
      </w:r>
      <w:r w:rsidRPr="00005DA0">
        <w:rPr>
          <w:color w:val="000000"/>
          <w:w w:val="115"/>
        </w:rPr>
        <w:t>возможных</w:t>
      </w:r>
      <w:r w:rsidRPr="00005DA0">
        <w:rPr>
          <w:color w:val="000000"/>
          <w:spacing w:val="-1"/>
          <w:w w:val="115"/>
        </w:rPr>
        <w:t xml:space="preserve"> </w:t>
      </w:r>
      <w:r w:rsidRPr="00005DA0">
        <w:rPr>
          <w:color w:val="000000"/>
          <w:w w:val="115"/>
        </w:rPr>
        <w:t>глобальных</w:t>
      </w:r>
      <w:r w:rsidRPr="00005DA0">
        <w:rPr>
          <w:color w:val="000000"/>
          <w:spacing w:val="-1"/>
          <w:w w:val="115"/>
        </w:rPr>
        <w:t xml:space="preserve"> </w:t>
      </w:r>
      <w:r w:rsidRPr="00005DA0">
        <w:rPr>
          <w:color w:val="000000"/>
          <w:w w:val="115"/>
        </w:rPr>
        <w:t>последствий;</w:t>
      </w:r>
    </w:p>
    <w:p w14:paraId="30B704AD" w14:textId="77777777" w:rsidR="005B2FBF" w:rsidRPr="00005DA0" w:rsidRDefault="00005DA0" w:rsidP="00005DA0">
      <w:pPr>
        <w:pStyle w:val="a5"/>
        <w:ind w:firstLine="567"/>
        <w:jc w:val="both"/>
        <w:rPr>
          <w:color w:val="000000"/>
        </w:rPr>
      </w:pPr>
      <w:r w:rsidRPr="00005DA0">
        <w:rPr>
          <w:color w:val="000000"/>
          <w:w w:val="115"/>
        </w:rPr>
        <w:t>способность</w:t>
      </w:r>
      <w:r w:rsidRPr="00005DA0">
        <w:rPr>
          <w:color w:val="000000"/>
          <w:spacing w:val="-10"/>
          <w:w w:val="115"/>
        </w:rPr>
        <w:t xml:space="preserve"> </w:t>
      </w:r>
      <w:r w:rsidRPr="00005DA0">
        <w:rPr>
          <w:color w:val="000000"/>
          <w:w w:val="115"/>
        </w:rPr>
        <w:t>осознавать</w:t>
      </w:r>
      <w:r w:rsidRPr="00005DA0">
        <w:rPr>
          <w:color w:val="000000"/>
          <w:spacing w:val="-10"/>
          <w:w w:val="115"/>
        </w:rPr>
        <w:t xml:space="preserve"> </w:t>
      </w:r>
      <w:r w:rsidRPr="00005DA0">
        <w:rPr>
          <w:color w:val="000000"/>
          <w:w w:val="115"/>
        </w:rPr>
        <w:t>стрессовую</w:t>
      </w:r>
      <w:r w:rsidRPr="00005DA0">
        <w:rPr>
          <w:color w:val="000000"/>
          <w:spacing w:val="-10"/>
          <w:w w:val="115"/>
        </w:rPr>
        <w:t xml:space="preserve"> </w:t>
      </w:r>
      <w:r w:rsidRPr="00005DA0">
        <w:rPr>
          <w:color w:val="000000"/>
          <w:w w:val="115"/>
        </w:rPr>
        <w:t>ситуацию,</w:t>
      </w:r>
      <w:r w:rsidRPr="00005DA0">
        <w:rPr>
          <w:color w:val="000000"/>
          <w:spacing w:val="-10"/>
          <w:w w:val="115"/>
        </w:rPr>
        <w:t xml:space="preserve"> </w:t>
      </w:r>
      <w:r w:rsidRPr="00005DA0">
        <w:rPr>
          <w:color w:val="000000"/>
          <w:w w:val="115"/>
        </w:rPr>
        <w:t>оценивать</w:t>
      </w:r>
      <w:r w:rsidRPr="00005DA0">
        <w:rPr>
          <w:color w:val="000000"/>
          <w:spacing w:val="-9"/>
          <w:w w:val="115"/>
        </w:rPr>
        <w:t xml:space="preserve"> </w:t>
      </w:r>
      <w:r w:rsidR="0072479D">
        <w:rPr>
          <w:color w:val="000000"/>
          <w:w w:val="115"/>
        </w:rPr>
        <w:t>про</w:t>
      </w:r>
      <w:r w:rsidRPr="00005DA0">
        <w:rPr>
          <w:color w:val="000000"/>
          <w:w w:val="120"/>
        </w:rPr>
        <w:t xml:space="preserve">исходящие изменения и их </w:t>
      </w:r>
      <w:r w:rsidR="0072479D">
        <w:rPr>
          <w:color w:val="000000"/>
          <w:w w:val="120"/>
        </w:rPr>
        <w:t>последствия, опираясь на жизнен</w:t>
      </w:r>
      <w:r w:rsidRPr="00005DA0">
        <w:rPr>
          <w:color w:val="000000"/>
          <w:w w:val="115"/>
        </w:rPr>
        <w:t>ный и читательский опыт; воспринимать стрессовую ситуацию</w:t>
      </w:r>
      <w:r w:rsidRPr="00005DA0">
        <w:rPr>
          <w:color w:val="000000"/>
          <w:spacing w:val="1"/>
          <w:w w:val="115"/>
        </w:rPr>
        <w:t xml:space="preserve"> </w:t>
      </w:r>
      <w:r w:rsidRPr="00005DA0">
        <w:rPr>
          <w:color w:val="000000"/>
          <w:w w:val="115"/>
        </w:rPr>
        <w:t>как вызов, требующий контрмер; оценивать ситуацию стресса,</w:t>
      </w:r>
      <w:r w:rsidRPr="00005DA0">
        <w:rPr>
          <w:color w:val="000000"/>
          <w:spacing w:val="1"/>
          <w:w w:val="115"/>
        </w:rPr>
        <w:t xml:space="preserve"> </w:t>
      </w:r>
      <w:r w:rsidRPr="00005DA0">
        <w:rPr>
          <w:color w:val="000000"/>
          <w:w w:val="120"/>
        </w:rPr>
        <w:t>корректировать принимае</w:t>
      </w:r>
      <w:r w:rsidR="0072479D">
        <w:rPr>
          <w:color w:val="000000"/>
          <w:w w:val="120"/>
        </w:rPr>
        <w:t>мые решения и действия; формули</w:t>
      </w:r>
      <w:r w:rsidRPr="00005DA0">
        <w:rPr>
          <w:color w:val="000000"/>
          <w:w w:val="120"/>
        </w:rPr>
        <w:t>ровать и оценивать риски и последствия, формировать опыт,</w:t>
      </w:r>
      <w:r w:rsidRPr="00005DA0">
        <w:rPr>
          <w:color w:val="000000"/>
          <w:spacing w:val="1"/>
          <w:w w:val="120"/>
        </w:rPr>
        <w:t xml:space="preserve"> </w:t>
      </w:r>
      <w:r w:rsidRPr="00005DA0">
        <w:rPr>
          <w:color w:val="000000"/>
          <w:w w:val="115"/>
        </w:rPr>
        <w:t>уметь находить позитивное в произошедшей си</w:t>
      </w:r>
      <w:r w:rsidR="0072479D">
        <w:rPr>
          <w:color w:val="000000"/>
          <w:w w:val="115"/>
        </w:rPr>
        <w:t>туации; быть го</w:t>
      </w:r>
      <w:r w:rsidRPr="00005DA0">
        <w:rPr>
          <w:color w:val="000000"/>
          <w:w w:val="115"/>
        </w:rPr>
        <w:t>товым</w:t>
      </w:r>
      <w:r w:rsidRPr="00005DA0">
        <w:rPr>
          <w:color w:val="000000"/>
          <w:spacing w:val="-8"/>
          <w:w w:val="115"/>
        </w:rPr>
        <w:t xml:space="preserve"> </w:t>
      </w:r>
      <w:r w:rsidRPr="00005DA0">
        <w:rPr>
          <w:color w:val="000000"/>
          <w:w w:val="115"/>
        </w:rPr>
        <w:t>действовать</w:t>
      </w:r>
      <w:r w:rsidRPr="00005DA0">
        <w:rPr>
          <w:color w:val="000000"/>
          <w:spacing w:val="-7"/>
          <w:w w:val="115"/>
        </w:rPr>
        <w:t xml:space="preserve"> </w:t>
      </w:r>
      <w:r w:rsidRPr="00005DA0">
        <w:rPr>
          <w:color w:val="000000"/>
          <w:w w:val="115"/>
        </w:rPr>
        <w:t>в</w:t>
      </w:r>
      <w:r w:rsidRPr="00005DA0">
        <w:rPr>
          <w:color w:val="000000"/>
          <w:spacing w:val="-8"/>
          <w:w w:val="115"/>
        </w:rPr>
        <w:t xml:space="preserve"> </w:t>
      </w:r>
      <w:r w:rsidRPr="00005DA0">
        <w:rPr>
          <w:color w:val="000000"/>
          <w:w w:val="115"/>
        </w:rPr>
        <w:t>отсутствии</w:t>
      </w:r>
      <w:r w:rsidRPr="00005DA0">
        <w:rPr>
          <w:color w:val="000000"/>
          <w:spacing w:val="-7"/>
          <w:w w:val="115"/>
        </w:rPr>
        <w:t xml:space="preserve"> </w:t>
      </w:r>
      <w:r w:rsidRPr="00005DA0">
        <w:rPr>
          <w:color w:val="000000"/>
          <w:w w:val="115"/>
        </w:rPr>
        <w:t>гарантий</w:t>
      </w:r>
      <w:r w:rsidRPr="00005DA0">
        <w:rPr>
          <w:color w:val="000000"/>
          <w:spacing w:val="-7"/>
          <w:w w:val="115"/>
        </w:rPr>
        <w:t xml:space="preserve"> </w:t>
      </w:r>
      <w:r w:rsidRPr="00005DA0">
        <w:rPr>
          <w:color w:val="000000"/>
          <w:w w:val="115"/>
        </w:rPr>
        <w:t>успеха.</w:t>
      </w:r>
    </w:p>
    <w:p w14:paraId="783B2D7F" w14:textId="77777777" w:rsidR="0072479D" w:rsidRPr="0072479D" w:rsidRDefault="0072479D" w:rsidP="0072479D"/>
    <w:p w14:paraId="114D5A60" w14:textId="77777777" w:rsidR="005B2FBF" w:rsidRPr="007656C1" w:rsidRDefault="00005DA0" w:rsidP="007656C1">
      <w:pPr>
        <w:pStyle w:val="21"/>
        <w:jc w:val="center"/>
        <w:rPr>
          <w:rFonts w:ascii="Times New Roman" w:hAnsi="Times New Roman" w:cs="Times New Roman"/>
          <w:sz w:val="20"/>
        </w:rPr>
      </w:pPr>
      <w:bookmarkStart w:id="11" w:name="_Toc106276911"/>
      <w:r w:rsidRPr="007656C1">
        <w:rPr>
          <w:rFonts w:ascii="Times New Roman" w:hAnsi="Times New Roman" w:cs="Times New Roman"/>
          <w:sz w:val="20"/>
        </w:rPr>
        <w:t>Метапредметные результаты</w:t>
      </w:r>
      <w:bookmarkEnd w:id="11"/>
    </w:p>
    <w:p w14:paraId="5F90C474" w14:textId="77777777" w:rsidR="005B2FBF" w:rsidRPr="0072479D" w:rsidRDefault="00005DA0" w:rsidP="0072479D">
      <w:pPr>
        <w:ind w:firstLine="567"/>
        <w:jc w:val="both"/>
        <w:rPr>
          <w:b/>
          <w:i/>
          <w:color w:val="000000"/>
          <w:sz w:val="20"/>
        </w:rPr>
      </w:pPr>
      <w:r w:rsidRPr="0072479D">
        <w:rPr>
          <w:b/>
          <w:i/>
          <w:color w:val="000000"/>
          <w:sz w:val="20"/>
        </w:rPr>
        <w:t>Овладение унив</w:t>
      </w:r>
      <w:r w:rsidR="0072479D">
        <w:rPr>
          <w:b/>
          <w:i/>
          <w:color w:val="000000"/>
          <w:sz w:val="20"/>
        </w:rPr>
        <w:t>ерсальными учебными познаватель</w:t>
      </w:r>
      <w:r w:rsidRPr="0072479D">
        <w:rPr>
          <w:b/>
          <w:i/>
          <w:color w:val="000000"/>
          <w:sz w:val="20"/>
        </w:rPr>
        <w:t>ными действиями:</w:t>
      </w:r>
    </w:p>
    <w:p w14:paraId="4FCD7D17" w14:textId="77777777" w:rsidR="0072479D" w:rsidRDefault="0072479D" w:rsidP="00005DA0">
      <w:pPr>
        <w:pStyle w:val="a5"/>
        <w:ind w:firstLine="567"/>
        <w:jc w:val="both"/>
        <w:rPr>
          <w:color w:val="000000"/>
          <w:w w:val="90"/>
        </w:rPr>
      </w:pPr>
    </w:p>
    <w:p w14:paraId="1944CB3A" w14:textId="77777777" w:rsidR="005B2FBF" w:rsidRPr="00292F8C" w:rsidRDefault="00005DA0" w:rsidP="00292F8C">
      <w:pPr>
        <w:ind w:firstLine="567"/>
        <w:jc w:val="both"/>
        <w:rPr>
          <w:b/>
          <w:i/>
          <w:sz w:val="20"/>
        </w:rPr>
      </w:pPr>
      <w:r w:rsidRPr="00292F8C">
        <w:rPr>
          <w:b/>
          <w:i/>
          <w:sz w:val="20"/>
        </w:rPr>
        <w:t>Базовые логические действия:</w:t>
      </w:r>
    </w:p>
    <w:p w14:paraId="7F352AD0" w14:textId="77777777" w:rsidR="005B2FBF" w:rsidRPr="00005DA0" w:rsidRDefault="00005DA0" w:rsidP="0072479D">
      <w:pPr>
        <w:pStyle w:val="a5"/>
        <w:numPr>
          <w:ilvl w:val="0"/>
          <w:numId w:val="9"/>
        </w:numPr>
        <w:ind w:left="0" w:firstLine="567"/>
        <w:jc w:val="both"/>
        <w:rPr>
          <w:color w:val="000000"/>
        </w:rPr>
      </w:pPr>
      <w:r w:rsidRPr="00005DA0">
        <w:rPr>
          <w:color w:val="000000"/>
          <w:w w:val="115"/>
        </w:rPr>
        <w:t>выявлять и характеризовать существенные признаки объектов (художественных и уче</w:t>
      </w:r>
      <w:r w:rsidR="0072479D">
        <w:rPr>
          <w:color w:val="000000"/>
          <w:w w:val="115"/>
        </w:rPr>
        <w:t>бных текстов, литературных геро</w:t>
      </w:r>
      <w:r w:rsidRPr="00005DA0">
        <w:rPr>
          <w:color w:val="000000"/>
          <w:w w:val="115"/>
        </w:rPr>
        <w:t>ев и др.) и явлений (литера</w:t>
      </w:r>
      <w:r w:rsidR="0072479D">
        <w:rPr>
          <w:color w:val="000000"/>
          <w:w w:val="115"/>
        </w:rPr>
        <w:t>турных направлений, этапов исто</w:t>
      </w:r>
      <w:r w:rsidRPr="00005DA0">
        <w:rPr>
          <w:color w:val="000000"/>
          <w:w w:val="115"/>
        </w:rPr>
        <w:t>рико-литературного</w:t>
      </w:r>
      <w:r w:rsidRPr="00005DA0">
        <w:rPr>
          <w:color w:val="000000"/>
          <w:spacing w:val="-9"/>
          <w:w w:val="115"/>
        </w:rPr>
        <w:t xml:space="preserve"> </w:t>
      </w:r>
      <w:r w:rsidRPr="00005DA0">
        <w:rPr>
          <w:color w:val="000000"/>
          <w:w w:val="115"/>
        </w:rPr>
        <w:t>процесса);</w:t>
      </w:r>
    </w:p>
    <w:p w14:paraId="35B856FD" w14:textId="77777777" w:rsidR="005B2FBF" w:rsidRPr="00005DA0" w:rsidRDefault="00005DA0" w:rsidP="0072479D">
      <w:pPr>
        <w:pStyle w:val="a5"/>
        <w:numPr>
          <w:ilvl w:val="0"/>
          <w:numId w:val="9"/>
        </w:numPr>
        <w:ind w:left="0" w:firstLine="567"/>
        <w:jc w:val="both"/>
        <w:rPr>
          <w:color w:val="000000"/>
        </w:rPr>
      </w:pPr>
      <w:r w:rsidRPr="00005DA0">
        <w:rPr>
          <w:color w:val="000000"/>
          <w:w w:val="120"/>
        </w:rPr>
        <w:t>устанавливать</w:t>
      </w:r>
      <w:r w:rsidRPr="00005DA0">
        <w:rPr>
          <w:color w:val="000000"/>
          <w:spacing w:val="1"/>
          <w:w w:val="120"/>
        </w:rPr>
        <w:t xml:space="preserve"> </w:t>
      </w:r>
      <w:r w:rsidRPr="00005DA0">
        <w:rPr>
          <w:color w:val="000000"/>
          <w:w w:val="120"/>
        </w:rPr>
        <w:t>существенный</w:t>
      </w:r>
      <w:r w:rsidRPr="00005DA0">
        <w:rPr>
          <w:color w:val="000000"/>
          <w:spacing w:val="1"/>
          <w:w w:val="120"/>
        </w:rPr>
        <w:t xml:space="preserve"> </w:t>
      </w:r>
      <w:r w:rsidRPr="00005DA0">
        <w:rPr>
          <w:color w:val="000000"/>
          <w:w w:val="120"/>
        </w:rPr>
        <w:t>признак</w:t>
      </w:r>
      <w:r w:rsidRPr="00005DA0">
        <w:rPr>
          <w:color w:val="000000"/>
          <w:spacing w:val="1"/>
          <w:w w:val="120"/>
        </w:rPr>
        <w:t xml:space="preserve"> </w:t>
      </w:r>
      <w:r w:rsidRPr="00005DA0">
        <w:rPr>
          <w:color w:val="000000"/>
          <w:w w:val="120"/>
        </w:rPr>
        <w:t>классификации</w:t>
      </w:r>
      <w:r w:rsidRPr="00005DA0">
        <w:rPr>
          <w:color w:val="000000"/>
          <w:spacing w:val="1"/>
          <w:w w:val="120"/>
        </w:rPr>
        <w:t xml:space="preserve"> </w:t>
      </w:r>
      <w:r w:rsidRPr="00005DA0">
        <w:rPr>
          <w:color w:val="000000"/>
          <w:w w:val="120"/>
        </w:rPr>
        <w:t>и</w:t>
      </w:r>
      <w:r w:rsidRPr="00005DA0">
        <w:rPr>
          <w:color w:val="000000"/>
          <w:spacing w:val="1"/>
          <w:w w:val="120"/>
        </w:rPr>
        <w:t xml:space="preserve"> </w:t>
      </w:r>
      <w:r w:rsidRPr="00005DA0">
        <w:rPr>
          <w:color w:val="000000"/>
          <w:w w:val="115"/>
        </w:rPr>
        <w:t>классифицировать литературные объекты по существенному</w:t>
      </w:r>
      <w:r w:rsidRPr="00005DA0">
        <w:rPr>
          <w:color w:val="000000"/>
          <w:spacing w:val="1"/>
          <w:w w:val="115"/>
        </w:rPr>
        <w:t xml:space="preserve"> </w:t>
      </w:r>
      <w:r w:rsidRPr="00005DA0">
        <w:rPr>
          <w:color w:val="000000"/>
          <w:w w:val="115"/>
        </w:rPr>
        <w:t>признаку, устанавливать ос</w:t>
      </w:r>
      <w:r w:rsidR="0072479D">
        <w:rPr>
          <w:color w:val="000000"/>
          <w:w w:val="115"/>
        </w:rPr>
        <w:t>нования для их обобщения и срав</w:t>
      </w:r>
      <w:r w:rsidRPr="00005DA0">
        <w:rPr>
          <w:color w:val="000000"/>
          <w:w w:val="120"/>
        </w:rPr>
        <w:t>нения,</w:t>
      </w:r>
      <w:r w:rsidRPr="00005DA0">
        <w:rPr>
          <w:color w:val="000000"/>
          <w:spacing w:val="-15"/>
          <w:w w:val="120"/>
        </w:rPr>
        <w:t xml:space="preserve"> </w:t>
      </w:r>
      <w:r w:rsidRPr="00005DA0">
        <w:rPr>
          <w:color w:val="000000"/>
          <w:w w:val="120"/>
        </w:rPr>
        <w:t>определять</w:t>
      </w:r>
      <w:r w:rsidRPr="00005DA0">
        <w:rPr>
          <w:color w:val="000000"/>
          <w:spacing w:val="-15"/>
          <w:w w:val="120"/>
        </w:rPr>
        <w:t xml:space="preserve"> </w:t>
      </w:r>
      <w:r w:rsidRPr="00005DA0">
        <w:rPr>
          <w:color w:val="000000"/>
          <w:w w:val="120"/>
        </w:rPr>
        <w:t>критерии</w:t>
      </w:r>
      <w:r w:rsidRPr="00005DA0">
        <w:rPr>
          <w:color w:val="000000"/>
          <w:spacing w:val="-15"/>
          <w:w w:val="120"/>
        </w:rPr>
        <w:t xml:space="preserve"> </w:t>
      </w:r>
      <w:r w:rsidRPr="00005DA0">
        <w:rPr>
          <w:color w:val="000000"/>
          <w:w w:val="120"/>
        </w:rPr>
        <w:t>проводимого</w:t>
      </w:r>
      <w:r w:rsidRPr="00005DA0">
        <w:rPr>
          <w:color w:val="000000"/>
          <w:spacing w:val="-14"/>
          <w:w w:val="120"/>
        </w:rPr>
        <w:t xml:space="preserve"> </w:t>
      </w:r>
      <w:r w:rsidRPr="00005DA0">
        <w:rPr>
          <w:color w:val="000000"/>
          <w:w w:val="120"/>
        </w:rPr>
        <w:t>анализа;</w:t>
      </w:r>
    </w:p>
    <w:p w14:paraId="7BEDF143" w14:textId="77777777" w:rsidR="005B2FBF" w:rsidRPr="00005DA0" w:rsidRDefault="00005DA0" w:rsidP="0072479D">
      <w:pPr>
        <w:pStyle w:val="a5"/>
        <w:numPr>
          <w:ilvl w:val="0"/>
          <w:numId w:val="9"/>
        </w:numPr>
        <w:ind w:left="0" w:firstLine="567"/>
        <w:jc w:val="both"/>
        <w:rPr>
          <w:color w:val="000000"/>
        </w:rPr>
      </w:pPr>
      <w:r w:rsidRPr="00005DA0">
        <w:rPr>
          <w:color w:val="000000"/>
          <w:w w:val="120"/>
        </w:rPr>
        <w:t>с учётом предложенной задачи выявлять закономерности и</w:t>
      </w:r>
      <w:r w:rsidRPr="00005DA0">
        <w:rPr>
          <w:color w:val="000000"/>
          <w:spacing w:val="-57"/>
          <w:w w:val="120"/>
        </w:rPr>
        <w:t xml:space="preserve"> </w:t>
      </w:r>
      <w:r w:rsidRPr="00005DA0">
        <w:rPr>
          <w:color w:val="000000"/>
          <w:w w:val="115"/>
        </w:rPr>
        <w:t>противоречия в рассматри</w:t>
      </w:r>
      <w:r w:rsidR="0072479D">
        <w:rPr>
          <w:color w:val="000000"/>
          <w:w w:val="115"/>
        </w:rPr>
        <w:t>ваемых литературных фактах и на</w:t>
      </w:r>
      <w:r w:rsidRPr="00005DA0">
        <w:rPr>
          <w:color w:val="000000"/>
          <w:w w:val="115"/>
        </w:rPr>
        <w:t>блюдениях над текстом; предлагать критерии для выявления</w:t>
      </w:r>
      <w:r w:rsidRPr="00005DA0">
        <w:rPr>
          <w:color w:val="000000"/>
          <w:spacing w:val="1"/>
          <w:w w:val="115"/>
        </w:rPr>
        <w:t xml:space="preserve"> </w:t>
      </w:r>
      <w:r w:rsidRPr="00005DA0">
        <w:rPr>
          <w:color w:val="000000"/>
          <w:w w:val="115"/>
        </w:rPr>
        <w:t>закономерностей</w:t>
      </w:r>
      <w:r w:rsidRPr="00005DA0">
        <w:rPr>
          <w:color w:val="000000"/>
          <w:spacing w:val="-5"/>
          <w:w w:val="115"/>
        </w:rPr>
        <w:t xml:space="preserve"> </w:t>
      </w:r>
      <w:r w:rsidRPr="00005DA0">
        <w:rPr>
          <w:color w:val="000000"/>
          <w:w w:val="115"/>
        </w:rPr>
        <w:t>и</w:t>
      </w:r>
      <w:r w:rsidRPr="00005DA0">
        <w:rPr>
          <w:color w:val="000000"/>
          <w:spacing w:val="-4"/>
          <w:w w:val="115"/>
        </w:rPr>
        <w:t xml:space="preserve"> </w:t>
      </w:r>
      <w:r w:rsidRPr="00005DA0">
        <w:rPr>
          <w:color w:val="000000"/>
          <w:w w:val="115"/>
        </w:rPr>
        <w:lastRenderedPageBreak/>
        <w:t>противоречий</w:t>
      </w:r>
      <w:r w:rsidRPr="00005DA0">
        <w:rPr>
          <w:color w:val="000000"/>
          <w:spacing w:val="-4"/>
          <w:w w:val="115"/>
        </w:rPr>
        <w:t xml:space="preserve"> </w:t>
      </w:r>
      <w:r w:rsidRPr="00005DA0">
        <w:rPr>
          <w:color w:val="000000"/>
          <w:w w:val="115"/>
        </w:rPr>
        <w:t>с</w:t>
      </w:r>
      <w:r w:rsidRPr="00005DA0">
        <w:rPr>
          <w:color w:val="000000"/>
          <w:spacing w:val="-4"/>
          <w:w w:val="115"/>
        </w:rPr>
        <w:t xml:space="preserve"> </w:t>
      </w:r>
      <w:r w:rsidRPr="00005DA0">
        <w:rPr>
          <w:color w:val="000000"/>
          <w:w w:val="115"/>
        </w:rPr>
        <w:t>учётом</w:t>
      </w:r>
      <w:r w:rsidRPr="00005DA0">
        <w:rPr>
          <w:color w:val="000000"/>
          <w:spacing w:val="-4"/>
          <w:w w:val="115"/>
        </w:rPr>
        <w:t xml:space="preserve"> </w:t>
      </w:r>
      <w:r w:rsidRPr="00005DA0">
        <w:rPr>
          <w:color w:val="000000"/>
          <w:w w:val="115"/>
        </w:rPr>
        <w:t>учебной</w:t>
      </w:r>
      <w:r w:rsidRPr="00005DA0">
        <w:rPr>
          <w:color w:val="000000"/>
          <w:spacing w:val="-4"/>
          <w:w w:val="115"/>
        </w:rPr>
        <w:t xml:space="preserve"> </w:t>
      </w:r>
      <w:r w:rsidRPr="00005DA0">
        <w:rPr>
          <w:color w:val="000000"/>
          <w:w w:val="115"/>
        </w:rPr>
        <w:t>задачи;</w:t>
      </w:r>
    </w:p>
    <w:p w14:paraId="724D90DF" w14:textId="77777777" w:rsidR="005B2FBF" w:rsidRPr="00005DA0" w:rsidRDefault="00005DA0" w:rsidP="0072479D">
      <w:pPr>
        <w:pStyle w:val="a5"/>
        <w:numPr>
          <w:ilvl w:val="0"/>
          <w:numId w:val="9"/>
        </w:numPr>
        <w:ind w:left="0" w:firstLine="567"/>
        <w:jc w:val="both"/>
        <w:rPr>
          <w:color w:val="000000"/>
        </w:rPr>
      </w:pPr>
      <w:r w:rsidRPr="00005DA0">
        <w:rPr>
          <w:color w:val="000000"/>
          <w:w w:val="115"/>
        </w:rPr>
        <w:t>выявлять дефициты информации, данных, необходимых для</w:t>
      </w:r>
      <w:r w:rsidRPr="00005DA0">
        <w:rPr>
          <w:color w:val="000000"/>
          <w:spacing w:val="1"/>
          <w:w w:val="115"/>
        </w:rPr>
        <w:t xml:space="preserve"> </w:t>
      </w:r>
      <w:r w:rsidRPr="00005DA0">
        <w:rPr>
          <w:color w:val="000000"/>
          <w:w w:val="115"/>
        </w:rPr>
        <w:t>решения</w:t>
      </w:r>
      <w:r w:rsidRPr="00005DA0">
        <w:rPr>
          <w:color w:val="000000"/>
          <w:spacing w:val="-9"/>
          <w:w w:val="115"/>
        </w:rPr>
        <w:t xml:space="preserve"> </w:t>
      </w:r>
      <w:r w:rsidRPr="00005DA0">
        <w:rPr>
          <w:color w:val="000000"/>
          <w:w w:val="115"/>
        </w:rPr>
        <w:t>поставленной</w:t>
      </w:r>
      <w:r w:rsidRPr="00005DA0">
        <w:rPr>
          <w:color w:val="000000"/>
          <w:spacing w:val="-8"/>
          <w:w w:val="115"/>
        </w:rPr>
        <w:t xml:space="preserve"> </w:t>
      </w:r>
      <w:r w:rsidRPr="00005DA0">
        <w:rPr>
          <w:color w:val="000000"/>
          <w:w w:val="115"/>
        </w:rPr>
        <w:t>учебной</w:t>
      </w:r>
      <w:r w:rsidRPr="00005DA0">
        <w:rPr>
          <w:color w:val="000000"/>
          <w:spacing w:val="-8"/>
          <w:w w:val="115"/>
        </w:rPr>
        <w:t xml:space="preserve"> </w:t>
      </w:r>
      <w:r w:rsidRPr="00005DA0">
        <w:rPr>
          <w:color w:val="000000"/>
          <w:w w:val="115"/>
        </w:rPr>
        <w:t>задачи;</w:t>
      </w:r>
    </w:p>
    <w:p w14:paraId="24BBACD4" w14:textId="77777777" w:rsidR="005B2FBF" w:rsidRPr="00005DA0" w:rsidRDefault="00005DA0" w:rsidP="0072479D">
      <w:pPr>
        <w:pStyle w:val="a5"/>
        <w:numPr>
          <w:ilvl w:val="0"/>
          <w:numId w:val="9"/>
        </w:numPr>
        <w:ind w:left="0" w:firstLine="567"/>
        <w:jc w:val="both"/>
        <w:rPr>
          <w:color w:val="000000"/>
        </w:rPr>
      </w:pPr>
      <w:r w:rsidRPr="00005DA0">
        <w:rPr>
          <w:color w:val="000000"/>
          <w:w w:val="115"/>
        </w:rPr>
        <w:t>выявлять причинно-следств</w:t>
      </w:r>
      <w:r w:rsidR="0072479D">
        <w:rPr>
          <w:color w:val="000000"/>
          <w:w w:val="115"/>
        </w:rPr>
        <w:t>енные связи при изучении литера</w:t>
      </w:r>
      <w:r w:rsidRPr="00005DA0">
        <w:rPr>
          <w:color w:val="000000"/>
          <w:w w:val="115"/>
        </w:rPr>
        <w:t>турных</w:t>
      </w:r>
      <w:r w:rsidRPr="00005DA0">
        <w:rPr>
          <w:color w:val="000000"/>
          <w:spacing w:val="-14"/>
          <w:w w:val="115"/>
        </w:rPr>
        <w:t xml:space="preserve"> </w:t>
      </w:r>
      <w:r w:rsidRPr="00005DA0">
        <w:rPr>
          <w:color w:val="000000"/>
          <w:w w:val="115"/>
        </w:rPr>
        <w:t>явлений</w:t>
      </w:r>
      <w:r w:rsidRPr="00005DA0">
        <w:rPr>
          <w:color w:val="000000"/>
          <w:spacing w:val="-14"/>
          <w:w w:val="115"/>
        </w:rPr>
        <w:t xml:space="preserve"> </w:t>
      </w:r>
      <w:r w:rsidRPr="00005DA0">
        <w:rPr>
          <w:color w:val="000000"/>
          <w:w w:val="115"/>
        </w:rPr>
        <w:t>и</w:t>
      </w:r>
      <w:r w:rsidRPr="00005DA0">
        <w:rPr>
          <w:color w:val="000000"/>
          <w:spacing w:val="-14"/>
          <w:w w:val="115"/>
        </w:rPr>
        <w:t xml:space="preserve"> </w:t>
      </w:r>
      <w:r w:rsidRPr="00005DA0">
        <w:rPr>
          <w:color w:val="000000"/>
          <w:w w:val="115"/>
        </w:rPr>
        <w:t>процессов;</w:t>
      </w:r>
      <w:r w:rsidRPr="00005DA0">
        <w:rPr>
          <w:color w:val="000000"/>
          <w:spacing w:val="-14"/>
          <w:w w:val="115"/>
        </w:rPr>
        <w:t xml:space="preserve"> </w:t>
      </w:r>
      <w:r w:rsidRPr="00005DA0">
        <w:rPr>
          <w:color w:val="000000"/>
          <w:w w:val="115"/>
        </w:rPr>
        <w:t>делать</w:t>
      </w:r>
      <w:r w:rsidRPr="00005DA0">
        <w:rPr>
          <w:color w:val="000000"/>
          <w:spacing w:val="-14"/>
          <w:w w:val="115"/>
        </w:rPr>
        <w:t xml:space="preserve"> </w:t>
      </w:r>
      <w:r w:rsidRPr="00005DA0">
        <w:rPr>
          <w:color w:val="000000"/>
          <w:w w:val="115"/>
        </w:rPr>
        <w:t>выводы</w:t>
      </w:r>
      <w:r w:rsidRPr="00005DA0">
        <w:rPr>
          <w:color w:val="000000"/>
          <w:spacing w:val="-14"/>
          <w:w w:val="115"/>
        </w:rPr>
        <w:t xml:space="preserve"> </w:t>
      </w:r>
      <w:r w:rsidRPr="00005DA0">
        <w:rPr>
          <w:color w:val="000000"/>
          <w:w w:val="115"/>
        </w:rPr>
        <w:t>с</w:t>
      </w:r>
      <w:r w:rsidRPr="00005DA0">
        <w:rPr>
          <w:color w:val="000000"/>
          <w:spacing w:val="-14"/>
          <w:w w:val="115"/>
        </w:rPr>
        <w:t xml:space="preserve"> </w:t>
      </w:r>
      <w:r w:rsidRPr="00005DA0">
        <w:rPr>
          <w:color w:val="000000"/>
          <w:w w:val="115"/>
        </w:rPr>
        <w:t>использованием</w:t>
      </w:r>
      <w:r w:rsidRPr="00005DA0">
        <w:rPr>
          <w:color w:val="000000"/>
          <w:spacing w:val="-55"/>
          <w:w w:val="115"/>
        </w:rPr>
        <w:t xml:space="preserve"> </w:t>
      </w:r>
      <w:r w:rsidRPr="00005DA0">
        <w:rPr>
          <w:color w:val="000000"/>
          <w:w w:val="115"/>
        </w:rPr>
        <w:t>дедуктивных и индуктивных умозаключений, умозаключений</w:t>
      </w:r>
      <w:r w:rsidRPr="00005DA0">
        <w:rPr>
          <w:color w:val="000000"/>
          <w:spacing w:val="-55"/>
          <w:w w:val="115"/>
        </w:rPr>
        <w:t xml:space="preserve"> </w:t>
      </w:r>
      <w:r w:rsidRPr="00005DA0">
        <w:rPr>
          <w:color w:val="000000"/>
          <w:w w:val="115"/>
        </w:rPr>
        <w:t>по</w:t>
      </w:r>
      <w:r w:rsidRPr="00005DA0">
        <w:rPr>
          <w:color w:val="000000"/>
          <w:spacing w:val="-15"/>
          <w:w w:val="115"/>
        </w:rPr>
        <w:t xml:space="preserve"> </w:t>
      </w:r>
      <w:r w:rsidRPr="00005DA0">
        <w:rPr>
          <w:color w:val="000000"/>
          <w:w w:val="115"/>
        </w:rPr>
        <w:t>аналогии;</w:t>
      </w:r>
      <w:r w:rsidRPr="00005DA0">
        <w:rPr>
          <w:color w:val="000000"/>
          <w:spacing w:val="-15"/>
          <w:w w:val="115"/>
        </w:rPr>
        <w:t xml:space="preserve"> </w:t>
      </w:r>
      <w:r w:rsidRPr="00005DA0">
        <w:rPr>
          <w:color w:val="000000"/>
          <w:w w:val="115"/>
        </w:rPr>
        <w:t>формулировать</w:t>
      </w:r>
      <w:r w:rsidRPr="00005DA0">
        <w:rPr>
          <w:color w:val="000000"/>
          <w:spacing w:val="-14"/>
          <w:w w:val="115"/>
        </w:rPr>
        <w:t xml:space="preserve"> </w:t>
      </w:r>
      <w:r w:rsidRPr="00005DA0">
        <w:rPr>
          <w:color w:val="000000"/>
          <w:w w:val="115"/>
        </w:rPr>
        <w:t>гипотезы</w:t>
      </w:r>
      <w:r w:rsidRPr="00005DA0">
        <w:rPr>
          <w:color w:val="000000"/>
          <w:spacing w:val="-15"/>
          <w:w w:val="115"/>
        </w:rPr>
        <w:t xml:space="preserve"> </w:t>
      </w:r>
      <w:r w:rsidRPr="00005DA0">
        <w:rPr>
          <w:color w:val="000000"/>
          <w:w w:val="115"/>
        </w:rPr>
        <w:t>об</w:t>
      </w:r>
      <w:r w:rsidRPr="00005DA0">
        <w:rPr>
          <w:color w:val="000000"/>
          <w:spacing w:val="-15"/>
          <w:w w:val="115"/>
        </w:rPr>
        <w:t xml:space="preserve"> </w:t>
      </w:r>
      <w:r w:rsidRPr="00005DA0">
        <w:rPr>
          <w:color w:val="000000"/>
          <w:w w:val="115"/>
        </w:rPr>
        <w:t>их</w:t>
      </w:r>
      <w:r w:rsidRPr="00005DA0">
        <w:rPr>
          <w:color w:val="000000"/>
          <w:spacing w:val="-14"/>
          <w:w w:val="115"/>
        </w:rPr>
        <w:t xml:space="preserve"> </w:t>
      </w:r>
      <w:r w:rsidRPr="00005DA0">
        <w:rPr>
          <w:color w:val="000000"/>
          <w:w w:val="115"/>
        </w:rPr>
        <w:t>взаимосвязях;</w:t>
      </w:r>
    </w:p>
    <w:p w14:paraId="4EE2178F" w14:textId="77777777" w:rsidR="0072479D" w:rsidRDefault="00005DA0" w:rsidP="0072479D">
      <w:pPr>
        <w:pStyle w:val="a5"/>
        <w:numPr>
          <w:ilvl w:val="0"/>
          <w:numId w:val="9"/>
        </w:numPr>
        <w:ind w:left="0" w:firstLine="567"/>
        <w:jc w:val="both"/>
        <w:rPr>
          <w:color w:val="000000"/>
        </w:rPr>
      </w:pPr>
      <w:r w:rsidRPr="00005DA0">
        <w:rPr>
          <w:color w:val="000000"/>
          <w:w w:val="115"/>
        </w:rPr>
        <w:t>самостоятельно</w:t>
      </w:r>
      <w:r w:rsidRPr="00005DA0">
        <w:rPr>
          <w:color w:val="000000"/>
          <w:spacing w:val="1"/>
          <w:w w:val="115"/>
        </w:rPr>
        <w:t xml:space="preserve"> </w:t>
      </w:r>
      <w:r w:rsidRPr="00005DA0">
        <w:rPr>
          <w:color w:val="000000"/>
          <w:w w:val="115"/>
        </w:rPr>
        <w:t>выбирать</w:t>
      </w:r>
      <w:r w:rsidRPr="00005DA0">
        <w:rPr>
          <w:color w:val="000000"/>
          <w:spacing w:val="1"/>
          <w:w w:val="115"/>
        </w:rPr>
        <w:t xml:space="preserve"> </w:t>
      </w:r>
      <w:r w:rsidRPr="00005DA0">
        <w:rPr>
          <w:color w:val="000000"/>
          <w:w w:val="115"/>
        </w:rPr>
        <w:t>способ</w:t>
      </w:r>
      <w:r w:rsidRPr="00005DA0">
        <w:rPr>
          <w:color w:val="000000"/>
          <w:spacing w:val="1"/>
          <w:w w:val="115"/>
        </w:rPr>
        <w:t xml:space="preserve"> </w:t>
      </w:r>
      <w:r w:rsidRPr="00005DA0">
        <w:rPr>
          <w:color w:val="000000"/>
          <w:w w:val="115"/>
        </w:rPr>
        <w:t>решения</w:t>
      </w:r>
      <w:r w:rsidRPr="00005DA0">
        <w:rPr>
          <w:color w:val="000000"/>
          <w:spacing w:val="1"/>
          <w:w w:val="115"/>
        </w:rPr>
        <w:t xml:space="preserve"> </w:t>
      </w:r>
      <w:r w:rsidRPr="00005DA0">
        <w:rPr>
          <w:color w:val="000000"/>
          <w:w w:val="115"/>
        </w:rPr>
        <w:t>учебной</w:t>
      </w:r>
      <w:r w:rsidR="00D87583">
        <w:rPr>
          <w:color w:val="000000"/>
          <w:w w:val="115"/>
        </w:rPr>
        <w:t xml:space="preserve"> </w:t>
      </w:r>
      <w:r w:rsidRPr="00005DA0">
        <w:rPr>
          <w:color w:val="000000"/>
          <w:w w:val="115"/>
        </w:rPr>
        <w:t>задачи</w:t>
      </w:r>
      <w:r w:rsidRPr="00005DA0">
        <w:rPr>
          <w:color w:val="000000"/>
          <w:spacing w:val="1"/>
          <w:w w:val="115"/>
        </w:rPr>
        <w:t xml:space="preserve"> </w:t>
      </w:r>
      <w:r w:rsidRPr="00005DA0">
        <w:rPr>
          <w:color w:val="000000"/>
          <w:w w:val="115"/>
        </w:rPr>
        <w:t>при работе с разными типами текстов (сравнивать несколько</w:t>
      </w:r>
      <w:r w:rsidRPr="00005DA0">
        <w:rPr>
          <w:color w:val="000000"/>
          <w:spacing w:val="1"/>
          <w:w w:val="115"/>
        </w:rPr>
        <w:t xml:space="preserve"> </w:t>
      </w:r>
      <w:r w:rsidRPr="00005DA0">
        <w:rPr>
          <w:color w:val="000000"/>
          <w:w w:val="115"/>
        </w:rPr>
        <w:t>вариантов решения, выбирать наиболее подходящий с учётом</w:t>
      </w:r>
      <w:r w:rsidRPr="00005DA0">
        <w:rPr>
          <w:color w:val="000000"/>
          <w:spacing w:val="-55"/>
          <w:w w:val="115"/>
        </w:rPr>
        <w:t xml:space="preserve"> </w:t>
      </w:r>
      <w:r w:rsidRPr="00005DA0">
        <w:rPr>
          <w:color w:val="000000"/>
          <w:w w:val="115"/>
        </w:rPr>
        <w:t>самостоятельно</w:t>
      </w:r>
      <w:r w:rsidRPr="00005DA0">
        <w:rPr>
          <w:color w:val="000000"/>
          <w:spacing w:val="-8"/>
          <w:w w:val="115"/>
        </w:rPr>
        <w:t xml:space="preserve"> </w:t>
      </w:r>
      <w:r w:rsidRPr="00005DA0">
        <w:rPr>
          <w:color w:val="000000"/>
          <w:w w:val="115"/>
        </w:rPr>
        <w:t>выделенных</w:t>
      </w:r>
      <w:r w:rsidRPr="00005DA0">
        <w:rPr>
          <w:color w:val="000000"/>
          <w:spacing w:val="-8"/>
          <w:w w:val="115"/>
        </w:rPr>
        <w:t xml:space="preserve"> </w:t>
      </w:r>
      <w:r w:rsidRPr="00005DA0">
        <w:rPr>
          <w:color w:val="000000"/>
          <w:w w:val="115"/>
        </w:rPr>
        <w:t>критериев).</w:t>
      </w:r>
    </w:p>
    <w:p w14:paraId="52AE9AEC" w14:textId="77777777" w:rsidR="0072479D" w:rsidRDefault="0072479D" w:rsidP="0072479D">
      <w:pPr>
        <w:pStyle w:val="a5"/>
        <w:ind w:firstLine="567"/>
        <w:jc w:val="both"/>
        <w:rPr>
          <w:color w:val="000000"/>
        </w:rPr>
      </w:pPr>
    </w:p>
    <w:p w14:paraId="0F7A1EA3" w14:textId="77777777" w:rsidR="005B2FBF" w:rsidRPr="00292F8C" w:rsidRDefault="00005DA0" w:rsidP="00292F8C">
      <w:pPr>
        <w:ind w:firstLine="567"/>
        <w:jc w:val="both"/>
        <w:rPr>
          <w:b/>
          <w:i/>
          <w:sz w:val="20"/>
        </w:rPr>
      </w:pPr>
      <w:r w:rsidRPr="00292F8C">
        <w:rPr>
          <w:b/>
          <w:i/>
          <w:sz w:val="20"/>
        </w:rPr>
        <w:t>Базовые исследовательские действия:</w:t>
      </w:r>
    </w:p>
    <w:p w14:paraId="5AF610F4" w14:textId="77777777" w:rsidR="005B2FBF" w:rsidRPr="00005DA0" w:rsidRDefault="00005DA0" w:rsidP="0072479D">
      <w:pPr>
        <w:pStyle w:val="a5"/>
        <w:numPr>
          <w:ilvl w:val="0"/>
          <w:numId w:val="10"/>
        </w:numPr>
        <w:ind w:left="0" w:firstLine="567"/>
        <w:jc w:val="both"/>
        <w:rPr>
          <w:color w:val="000000"/>
        </w:rPr>
      </w:pPr>
      <w:r w:rsidRPr="00005DA0">
        <w:rPr>
          <w:color w:val="000000"/>
          <w:w w:val="115"/>
        </w:rPr>
        <w:t xml:space="preserve">использовать вопросы как </w:t>
      </w:r>
      <w:r w:rsidR="0072479D">
        <w:rPr>
          <w:color w:val="000000"/>
          <w:w w:val="115"/>
        </w:rPr>
        <w:t>исследовательский инструмент по</w:t>
      </w:r>
      <w:r w:rsidRPr="00005DA0">
        <w:rPr>
          <w:color w:val="000000"/>
          <w:w w:val="115"/>
        </w:rPr>
        <w:t>знания</w:t>
      </w:r>
      <w:r w:rsidRPr="00005DA0">
        <w:rPr>
          <w:color w:val="000000"/>
          <w:spacing w:val="-8"/>
          <w:w w:val="115"/>
        </w:rPr>
        <w:t xml:space="preserve"> </w:t>
      </w:r>
      <w:r w:rsidRPr="00005DA0">
        <w:rPr>
          <w:color w:val="000000"/>
          <w:w w:val="115"/>
        </w:rPr>
        <w:t>в</w:t>
      </w:r>
      <w:r w:rsidRPr="00005DA0">
        <w:rPr>
          <w:color w:val="000000"/>
          <w:spacing w:val="-8"/>
          <w:w w:val="115"/>
        </w:rPr>
        <w:t xml:space="preserve"> </w:t>
      </w:r>
      <w:r w:rsidRPr="00005DA0">
        <w:rPr>
          <w:color w:val="000000"/>
          <w:w w:val="115"/>
        </w:rPr>
        <w:t>литературном</w:t>
      </w:r>
      <w:r w:rsidRPr="00005DA0">
        <w:rPr>
          <w:color w:val="000000"/>
          <w:spacing w:val="-8"/>
          <w:w w:val="115"/>
        </w:rPr>
        <w:t xml:space="preserve"> </w:t>
      </w:r>
      <w:r w:rsidRPr="00005DA0">
        <w:rPr>
          <w:color w:val="000000"/>
          <w:w w:val="115"/>
        </w:rPr>
        <w:t>образовании;</w:t>
      </w:r>
    </w:p>
    <w:p w14:paraId="2CF55442" w14:textId="77777777" w:rsidR="005B2FBF" w:rsidRPr="00005DA0" w:rsidRDefault="00005DA0" w:rsidP="0072479D">
      <w:pPr>
        <w:pStyle w:val="a5"/>
        <w:numPr>
          <w:ilvl w:val="0"/>
          <w:numId w:val="10"/>
        </w:numPr>
        <w:ind w:left="0" w:firstLine="567"/>
        <w:jc w:val="both"/>
        <w:rPr>
          <w:color w:val="000000"/>
        </w:rPr>
      </w:pPr>
      <w:r w:rsidRPr="00005DA0">
        <w:rPr>
          <w:color w:val="000000"/>
          <w:w w:val="115"/>
        </w:rPr>
        <w:t>формулировать вопросы,</w:t>
      </w:r>
      <w:r w:rsidR="0072479D">
        <w:rPr>
          <w:color w:val="000000"/>
          <w:w w:val="115"/>
        </w:rPr>
        <w:t xml:space="preserve"> фиксирующие разрыв между реаль</w:t>
      </w:r>
      <w:r w:rsidRPr="00005DA0">
        <w:rPr>
          <w:color w:val="000000"/>
          <w:w w:val="115"/>
        </w:rPr>
        <w:t>ным и желательным состо</w:t>
      </w:r>
      <w:r w:rsidR="0072479D">
        <w:rPr>
          <w:color w:val="000000"/>
          <w:w w:val="115"/>
        </w:rPr>
        <w:t>янием ситуации, объекта, и само</w:t>
      </w:r>
      <w:r w:rsidRPr="00005DA0">
        <w:rPr>
          <w:color w:val="000000"/>
          <w:w w:val="115"/>
        </w:rPr>
        <w:t>стоятельно</w:t>
      </w:r>
      <w:r w:rsidRPr="00005DA0">
        <w:rPr>
          <w:color w:val="000000"/>
          <w:spacing w:val="-8"/>
          <w:w w:val="115"/>
        </w:rPr>
        <w:t xml:space="preserve"> </w:t>
      </w:r>
      <w:r w:rsidRPr="00005DA0">
        <w:rPr>
          <w:color w:val="000000"/>
          <w:w w:val="115"/>
        </w:rPr>
        <w:t>устанавливать</w:t>
      </w:r>
      <w:r w:rsidRPr="00005DA0">
        <w:rPr>
          <w:color w:val="000000"/>
          <w:spacing w:val="-8"/>
          <w:w w:val="115"/>
        </w:rPr>
        <w:t xml:space="preserve"> </w:t>
      </w:r>
      <w:r w:rsidRPr="00005DA0">
        <w:rPr>
          <w:color w:val="000000"/>
          <w:w w:val="115"/>
        </w:rPr>
        <w:t>искомое</w:t>
      </w:r>
      <w:r w:rsidRPr="00005DA0">
        <w:rPr>
          <w:color w:val="000000"/>
          <w:spacing w:val="-8"/>
          <w:w w:val="115"/>
        </w:rPr>
        <w:t xml:space="preserve"> </w:t>
      </w:r>
      <w:r w:rsidRPr="00005DA0">
        <w:rPr>
          <w:color w:val="000000"/>
          <w:w w:val="115"/>
        </w:rPr>
        <w:t>и</w:t>
      </w:r>
      <w:r w:rsidRPr="00005DA0">
        <w:rPr>
          <w:color w:val="000000"/>
          <w:spacing w:val="-8"/>
          <w:w w:val="115"/>
        </w:rPr>
        <w:t xml:space="preserve"> </w:t>
      </w:r>
      <w:r w:rsidRPr="00005DA0">
        <w:rPr>
          <w:color w:val="000000"/>
          <w:w w:val="115"/>
        </w:rPr>
        <w:t>данное;</w:t>
      </w:r>
    </w:p>
    <w:p w14:paraId="5AAE25DE" w14:textId="77777777" w:rsidR="005B2FBF" w:rsidRPr="00005DA0" w:rsidRDefault="00005DA0" w:rsidP="0072479D">
      <w:pPr>
        <w:pStyle w:val="a5"/>
        <w:numPr>
          <w:ilvl w:val="0"/>
          <w:numId w:val="10"/>
        </w:numPr>
        <w:ind w:left="0" w:firstLine="567"/>
        <w:jc w:val="both"/>
        <w:rPr>
          <w:color w:val="000000"/>
        </w:rPr>
      </w:pPr>
      <w:r w:rsidRPr="00005DA0">
        <w:rPr>
          <w:color w:val="000000"/>
          <w:w w:val="115"/>
        </w:rPr>
        <w:t>формировать гипотезу об истинности собственных суждений</w:t>
      </w:r>
      <w:r w:rsidRPr="00005DA0">
        <w:rPr>
          <w:color w:val="000000"/>
          <w:spacing w:val="1"/>
          <w:w w:val="115"/>
        </w:rPr>
        <w:t xml:space="preserve"> </w:t>
      </w:r>
      <w:r w:rsidRPr="00005DA0">
        <w:rPr>
          <w:color w:val="000000"/>
          <w:w w:val="115"/>
        </w:rPr>
        <w:t>и</w:t>
      </w:r>
      <w:r w:rsidRPr="00005DA0">
        <w:rPr>
          <w:color w:val="000000"/>
          <w:spacing w:val="8"/>
          <w:w w:val="115"/>
        </w:rPr>
        <w:t xml:space="preserve"> </w:t>
      </w:r>
      <w:r w:rsidRPr="00005DA0">
        <w:rPr>
          <w:color w:val="000000"/>
          <w:w w:val="115"/>
        </w:rPr>
        <w:t>суждений</w:t>
      </w:r>
      <w:r w:rsidRPr="00005DA0">
        <w:rPr>
          <w:color w:val="000000"/>
          <w:spacing w:val="9"/>
          <w:w w:val="115"/>
        </w:rPr>
        <w:t xml:space="preserve"> </w:t>
      </w:r>
      <w:r w:rsidRPr="00005DA0">
        <w:rPr>
          <w:color w:val="000000"/>
          <w:w w:val="115"/>
        </w:rPr>
        <w:t>других,</w:t>
      </w:r>
      <w:r w:rsidRPr="00005DA0">
        <w:rPr>
          <w:color w:val="000000"/>
          <w:spacing w:val="9"/>
          <w:w w:val="115"/>
        </w:rPr>
        <w:t xml:space="preserve"> </w:t>
      </w:r>
      <w:r w:rsidRPr="00005DA0">
        <w:rPr>
          <w:color w:val="000000"/>
          <w:w w:val="115"/>
        </w:rPr>
        <w:t>аргументировать</w:t>
      </w:r>
      <w:r w:rsidRPr="00005DA0">
        <w:rPr>
          <w:color w:val="000000"/>
          <w:spacing w:val="8"/>
          <w:w w:val="115"/>
        </w:rPr>
        <w:t xml:space="preserve"> </w:t>
      </w:r>
      <w:r w:rsidRPr="00005DA0">
        <w:rPr>
          <w:color w:val="000000"/>
          <w:w w:val="115"/>
        </w:rPr>
        <w:t>свою</w:t>
      </w:r>
      <w:r w:rsidRPr="00005DA0">
        <w:rPr>
          <w:color w:val="000000"/>
          <w:spacing w:val="9"/>
          <w:w w:val="115"/>
        </w:rPr>
        <w:t xml:space="preserve"> </w:t>
      </w:r>
      <w:r w:rsidRPr="00005DA0">
        <w:rPr>
          <w:color w:val="000000"/>
          <w:w w:val="115"/>
        </w:rPr>
        <w:t>позицию,</w:t>
      </w:r>
      <w:r w:rsidRPr="00005DA0">
        <w:rPr>
          <w:color w:val="000000"/>
          <w:spacing w:val="9"/>
          <w:w w:val="115"/>
        </w:rPr>
        <w:t xml:space="preserve"> </w:t>
      </w:r>
      <w:r w:rsidRPr="00005DA0">
        <w:rPr>
          <w:color w:val="000000"/>
          <w:w w:val="115"/>
        </w:rPr>
        <w:t>мнение;</w:t>
      </w:r>
    </w:p>
    <w:p w14:paraId="65EF90D6" w14:textId="77777777" w:rsidR="005B2FBF" w:rsidRPr="00005DA0" w:rsidRDefault="00005DA0" w:rsidP="0072479D">
      <w:pPr>
        <w:pStyle w:val="a5"/>
        <w:numPr>
          <w:ilvl w:val="0"/>
          <w:numId w:val="10"/>
        </w:numPr>
        <w:ind w:left="0" w:firstLine="567"/>
        <w:jc w:val="both"/>
        <w:rPr>
          <w:color w:val="000000"/>
        </w:rPr>
      </w:pPr>
      <w:r w:rsidRPr="00005DA0">
        <w:rPr>
          <w:color w:val="000000"/>
          <w:w w:val="115"/>
        </w:rPr>
        <w:t>проводить по самостояте</w:t>
      </w:r>
      <w:r w:rsidR="0072479D">
        <w:rPr>
          <w:color w:val="000000"/>
          <w:w w:val="115"/>
        </w:rPr>
        <w:t>льно составленному плану неболь</w:t>
      </w:r>
      <w:r w:rsidRPr="00005DA0">
        <w:rPr>
          <w:color w:val="000000"/>
          <w:w w:val="115"/>
        </w:rPr>
        <w:t>шое исследование по уста</w:t>
      </w:r>
      <w:r w:rsidR="0072479D">
        <w:rPr>
          <w:color w:val="000000"/>
          <w:w w:val="115"/>
        </w:rPr>
        <w:t>новлению особенностей литератур</w:t>
      </w:r>
      <w:r w:rsidRPr="00005DA0">
        <w:rPr>
          <w:color w:val="000000"/>
          <w:w w:val="115"/>
        </w:rPr>
        <w:t>ного объекта изучения, пр</w:t>
      </w:r>
      <w:r w:rsidR="0072479D">
        <w:rPr>
          <w:color w:val="000000"/>
          <w:w w:val="115"/>
        </w:rPr>
        <w:t>ичинно-следственных связей и за</w:t>
      </w:r>
      <w:r w:rsidRPr="00005DA0">
        <w:rPr>
          <w:color w:val="000000"/>
          <w:w w:val="115"/>
        </w:rPr>
        <w:t>висимостей</w:t>
      </w:r>
      <w:r w:rsidRPr="00005DA0">
        <w:rPr>
          <w:color w:val="000000"/>
          <w:spacing w:val="-10"/>
          <w:w w:val="115"/>
        </w:rPr>
        <w:t xml:space="preserve"> </w:t>
      </w:r>
      <w:r w:rsidRPr="00005DA0">
        <w:rPr>
          <w:color w:val="000000"/>
          <w:w w:val="115"/>
        </w:rPr>
        <w:t>объектов</w:t>
      </w:r>
      <w:r w:rsidRPr="00005DA0">
        <w:rPr>
          <w:color w:val="000000"/>
          <w:spacing w:val="-9"/>
          <w:w w:val="115"/>
        </w:rPr>
        <w:t xml:space="preserve"> </w:t>
      </w:r>
      <w:r w:rsidRPr="00005DA0">
        <w:rPr>
          <w:color w:val="000000"/>
          <w:w w:val="115"/>
        </w:rPr>
        <w:t>между</w:t>
      </w:r>
      <w:r w:rsidRPr="00005DA0">
        <w:rPr>
          <w:color w:val="000000"/>
          <w:spacing w:val="-9"/>
          <w:w w:val="115"/>
        </w:rPr>
        <w:t xml:space="preserve"> </w:t>
      </w:r>
      <w:r w:rsidRPr="00005DA0">
        <w:rPr>
          <w:color w:val="000000"/>
          <w:w w:val="115"/>
        </w:rPr>
        <w:t>собой;</w:t>
      </w:r>
    </w:p>
    <w:p w14:paraId="32943DC1" w14:textId="77777777" w:rsidR="005B2FBF" w:rsidRPr="00005DA0" w:rsidRDefault="00005DA0" w:rsidP="0072479D">
      <w:pPr>
        <w:pStyle w:val="a5"/>
        <w:numPr>
          <w:ilvl w:val="0"/>
          <w:numId w:val="10"/>
        </w:numPr>
        <w:ind w:left="0" w:firstLine="567"/>
        <w:jc w:val="both"/>
        <w:rPr>
          <w:color w:val="000000"/>
        </w:rPr>
      </w:pPr>
      <w:r w:rsidRPr="00005DA0">
        <w:rPr>
          <w:color w:val="000000"/>
          <w:w w:val="115"/>
        </w:rPr>
        <w:t>оценивать на применимость и достоверность информацию,</w:t>
      </w:r>
      <w:r w:rsidRPr="00005DA0">
        <w:rPr>
          <w:color w:val="000000"/>
          <w:spacing w:val="1"/>
          <w:w w:val="115"/>
        </w:rPr>
        <w:t xml:space="preserve"> </w:t>
      </w:r>
      <w:r w:rsidRPr="00005DA0">
        <w:rPr>
          <w:color w:val="000000"/>
          <w:w w:val="115"/>
        </w:rPr>
        <w:t>полученную</w:t>
      </w:r>
      <w:r w:rsidRPr="00005DA0">
        <w:rPr>
          <w:color w:val="000000"/>
          <w:spacing w:val="-9"/>
          <w:w w:val="115"/>
        </w:rPr>
        <w:t xml:space="preserve"> </w:t>
      </w:r>
      <w:r w:rsidRPr="00005DA0">
        <w:rPr>
          <w:color w:val="000000"/>
          <w:w w:val="115"/>
        </w:rPr>
        <w:t>в</w:t>
      </w:r>
      <w:r w:rsidRPr="00005DA0">
        <w:rPr>
          <w:color w:val="000000"/>
          <w:spacing w:val="-8"/>
          <w:w w:val="115"/>
        </w:rPr>
        <w:t xml:space="preserve"> </w:t>
      </w:r>
      <w:r w:rsidRPr="00005DA0">
        <w:rPr>
          <w:color w:val="000000"/>
          <w:w w:val="115"/>
        </w:rPr>
        <w:t>ходе</w:t>
      </w:r>
      <w:r w:rsidRPr="00005DA0">
        <w:rPr>
          <w:color w:val="000000"/>
          <w:spacing w:val="-8"/>
          <w:w w:val="115"/>
        </w:rPr>
        <w:t xml:space="preserve"> </w:t>
      </w:r>
      <w:r w:rsidRPr="00005DA0">
        <w:rPr>
          <w:color w:val="000000"/>
          <w:w w:val="115"/>
        </w:rPr>
        <w:t>исследования</w:t>
      </w:r>
      <w:r w:rsidRPr="00005DA0">
        <w:rPr>
          <w:color w:val="000000"/>
          <w:spacing w:val="-8"/>
          <w:w w:val="115"/>
        </w:rPr>
        <w:t xml:space="preserve"> </w:t>
      </w:r>
      <w:r w:rsidRPr="00005DA0">
        <w:rPr>
          <w:color w:val="000000"/>
          <w:w w:val="115"/>
        </w:rPr>
        <w:t>(эксперимента);</w:t>
      </w:r>
    </w:p>
    <w:p w14:paraId="7C11F10C" w14:textId="77777777" w:rsidR="005B2FBF" w:rsidRPr="00005DA0" w:rsidRDefault="00005DA0" w:rsidP="0072479D">
      <w:pPr>
        <w:pStyle w:val="a5"/>
        <w:numPr>
          <w:ilvl w:val="0"/>
          <w:numId w:val="10"/>
        </w:numPr>
        <w:ind w:left="0" w:firstLine="567"/>
        <w:jc w:val="both"/>
        <w:rPr>
          <w:color w:val="000000"/>
        </w:rPr>
      </w:pPr>
      <w:r w:rsidRPr="00005DA0">
        <w:rPr>
          <w:color w:val="000000"/>
          <w:w w:val="115"/>
        </w:rPr>
        <w:t>самостоятельно формули</w:t>
      </w:r>
      <w:r w:rsidR="0072479D">
        <w:rPr>
          <w:color w:val="000000"/>
          <w:w w:val="115"/>
        </w:rPr>
        <w:t>ровать обобщения и выводы по ре</w:t>
      </w:r>
      <w:r w:rsidRPr="00005DA0">
        <w:rPr>
          <w:color w:val="000000"/>
          <w:w w:val="115"/>
        </w:rPr>
        <w:t>зультатам</w:t>
      </w:r>
      <w:r w:rsidRPr="00005DA0">
        <w:rPr>
          <w:color w:val="000000"/>
          <w:spacing w:val="1"/>
          <w:w w:val="115"/>
        </w:rPr>
        <w:t xml:space="preserve"> </w:t>
      </w:r>
      <w:r w:rsidRPr="00005DA0">
        <w:rPr>
          <w:color w:val="000000"/>
          <w:w w:val="115"/>
        </w:rPr>
        <w:t>проведённого</w:t>
      </w:r>
      <w:r w:rsidRPr="00005DA0">
        <w:rPr>
          <w:color w:val="000000"/>
          <w:spacing w:val="1"/>
          <w:w w:val="115"/>
        </w:rPr>
        <w:t xml:space="preserve"> </w:t>
      </w:r>
      <w:r w:rsidRPr="00005DA0">
        <w:rPr>
          <w:color w:val="000000"/>
          <w:w w:val="115"/>
        </w:rPr>
        <w:t>наблюдения,</w:t>
      </w:r>
      <w:r w:rsidRPr="00005DA0">
        <w:rPr>
          <w:color w:val="000000"/>
          <w:spacing w:val="1"/>
          <w:w w:val="115"/>
        </w:rPr>
        <w:t xml:space="preserve"> </w:t>
      </w:r>
      <w:r w:rsidRPr="00005DA0">
        <w:rPr>
          <w:color w:val="000000"/>
          <w:w w:val="115"/>
        </w:rPr>
        <w:t>опыта,</w:t>
      </w:r>
      <w:r w:rsidRPr="00005DA0">
        <w:rPr>
          <w:color w:val="000000"/>
          <w:spacing w:val="1"/>
          <w:w w:val="115"/>
        </w:rPr>
        <w:t xml:space="preserve"> </w:t>
      </w:r>
      <w:r w:rsidRPr="00005DA0">
        <w:rPr>
          <w:color w:val="000000"/>
          <w:w w:val="115"/>
        </w:rPr>
        <w:t>исследования;</w:t>
      </w:r>
      <w:r w:rsidRPr="00005DA0">
        <w:rPr>
          <w:color w:val="000000"/>
          <w:spacing w:val="-55"/>
          <w:w w:val="115"/>
        </w:rPr>
        <w:t xml:space="preserve"> </w:t>
      </w:r>
      <w:r w:rsidRPr="00005DA0">
        <w:rPr>
          <w:color w:val="000000"/>
          <w:w w:val="115"/>
        </w:rPr>
        <w:t>владеть</w:t>
      </w:r>
      <w:r w:rsidRPr="00005DA0">
        <w:rPr>
          <w:color w:val="000000"/>
          <w:spacing w:val="1"/>
          <w:w w:val="115"/>
        </w:rPr>
        <w:t xml:space="preserve"> </w:t>
      </w:r>
      <w:r w:rsidRPr="00005DA0">
        <w:rPr>
          <w:color w:val="000000"/>
          <w:w w:val="115"/>
        </w:rPr>
        <w:t>инструментами</w:t>
      </w:r>
      <w:r w:rsidRPr="00005DA0">
        <w:rPr>
          <w:color w:val="000000"/>
          <w:spacing w:val="1"/>
          <w:w w:val="115"/>
        </w:rPr>
        <w:t xml:space="preserve"> </w:t>
      </w:r>
      <w:r w:rsidRPr="00005DA0">
        <w:rPr>
          <w:color w:val="000000"/>
          <w:w w:val="115"/>
        </w:rPr>
        <w:t>оценки</w:t>
      </w:r>
      <w:r w:rsidRPr="00005DA0">
        <w:rPr>
          <w:color w:val="000000"/>
          <w:spacing w:val="1"/>
          <w:w w:val="115"/>
        </w:rPr>
        <w:t xml:space="preserve"> </w:t>
      </w:r>
      <w:r w:rsidRPr="00005DA0">
        <w:rPr>
          <w:color w:val="000000"/>
          <w:w w:val="115"/>
        </w:rPr>
        <w:t>достоверности</w:t>
      </w:r>
      <w:r w:rsidRPr="00005DA0">
        <w:rPr>
          <w:color w:val="000000"/>
          <w:spacing w:val="1"/>
          <w:w w:val="115"/>
        </w:rPr>
        <w:t xml:space="preserve"> </w:t>
      </w:r>
      <w:r w:rsidRPr="00005DA0">
        <w:rPr>
          <w:color w:val="000000"/>
          <w:w w:val="115"/>
        </w:rPr>
        <w:t>полученных</w:t>
      </w:r>
      <w:r w:rsidRPr="00005DA0">
        <w:rPr>
          <w:color w:val="000000"/>
          <w:spacing w:val="1"/>
          <w:w w:val="115"/>
        </w:rPr>
        <w:t xml:space="preserve"> </w:t>
      </w:r>
      <w:r w:rsidRPr="00005DA0">
        <w:rPr>
          <w:color w:val="000000"/>
          <w:w w:val="115"/>
        </w:rPr>
        <w:t>выводов</w:t>
      </w:r>
      <w:r w:rsidRPr="00005DA0">
        <w:rPr>
          <w:color w:val="000000"/>
          <w:spacing w:val="-10"/>
          <w:w w:val="115"/>
        </w:rPr>
        <w:t xml:space="preserve"> </w:t>
      </w:r>
      <w:r w:rsidRPr="00005DA0">
        <w:rPr>
          <w:color w:val="000000"/>
          <w:w w:val="115"/>
        </w:rPr>
        <w:t>и</w:t>
      </w:r>
      <w:r w:rsidRPr="00005DA0">
        <w:rPr>
          <w:color w:val="000000"/>
          <w:spacing w:val="-10"/>
          <w:w w:val="115"/>
        </w:rPr>
        <w:t xml:space="preserve"> </w:t>
      </w:r>
      <w:r w:rsidRPr="00005DA0">
        <w:rPr>
          <w:color w:val="000000"/>
          <w:w w:val="115"/>
        </w:rPr>
        <w:t>обобщений;</w:t>
      </w:r>
    </w:p>
    <w:p w14:paraId="575954B1" w14:textId="77777777" w:rsidR="005B2FBF" w:rsidRPr="00005DA0" w:rsidRDefault="00005DA0" w:rsidP="0072479D">
      <w:pPr>
        <w:pStyle w:val="a5"/>
        <w:numPr>
          <w:ilvl w:val="0"/>
          <w:numId w:val="10"/>
        </w:numPr>
        <w:ind w:left="0" w:firstLine="567"/>
        <w:jc w:val="both"/>
        <w:rPr>
          <w:color w:val="000000"/>
        </w:rPr>
      </w:pPr>
      <w:r w:rsidRPr="00005DA0">
        <w:rPr>
          <w:color w:val="000000"/>
          <w:w w:val="115"/>
        </w:rPr>
        <w:t>прогнозировать</w:t>
      </w:r>
      <w:r w:rsidRPr="00005DA0">
        <w:rPr>
          <w:color w:val="000000"/>
          <w:spacing w:val="-15"/>
          <w:w w:val="115"/>
        </w:rPr>
        <w:t xml:space="preserve"> </w:t>
      </w:r>
      <w:r w:rsidRPr="00005DA0">
        <w:rPr>
          <w:color w:val="000000"/>
          <w:w w:val="115"/>
        </w:rPr>
        <w:t>возможное</w:t>
      </w:r>
      <w:r w:rsidRPr="00005DA0">
        <w:rPr>
          <w:color w:val="000000"/>
          <w:spacing w:val="-15"/>
          <w:w w:val="115"/>
        </w:rPr>
        <w:t xml:space="preserve"> </w:t>
      </w:r>
      <w:r w:rsidRPr="00005DA0">
        <w:rPr>
          <w:color w:val="000000"/>
          <w:w w:val="115"/>
        </w:rPr>
        <w:t>дальнейшее</w:t>
      </w:r>
      <w:r w:rsidRPr="00005DA0">
        <w:rPr>
          <w:color w:val="000000"/>
          <w:spacing w:val="-15"/>
          <w:w w:val="115"/>
        </w:rPr>
        <w:t xml:space="preserve"> </w:t>
      </w:r>
      <w:r w:rsidRPr="00005DA0">
        <w:rPr>
          <w:color w:val="000000"/>
          <w:w w:val="115"/>
        </w:rPr>
        <w:t>развитие</w:t>
      </w:r>
      <w:r w:rsidRPr="00005DA0">
        <w:rPr>
          <w:color w:val="000000"/>
          <w:spacing w:val="-15"/>
          <w:w w:val="115"/>
        </w:rPr>
        <w:t xml:space="preserve"> </w:t>
      </w:r>
      <w:r w:rsidRPr="00005DA0">
        <w:rPr>
          <w:color w:val="000000"/>
          <w:w w:val="115"/>
        </w:rPr>
        <w:t>событий</w:t>
      </w:r>
      <w:r w:rsidRPr="00005DA0">
        <w:rPr>
          <w:color w:val="000000"/>
          <w:spacing w:val="-15"/>
          <w:w w:val="115"/>
        </w:rPr>
        <w:t xml:space="preserve"> </w:t>
      </w:r>
      <w:r w:rsidRPr="00005DA0">
        <w:rPr>
          <w:color w:val="000000"/>
          <w:w w:val="115"/>
        </w:rPr>
        <w:t>и</w:t>
      </w:r>
      <w:r w:rsidRPr="00005DA0">
        <w:rPr>
          <w:color w:val="000000"/>
          <w:spacing w:val="-15"/>
          <w:w w:val="115"/>
        </w:rPr>
        <w:t xml:space="preserve"> </w:t>
      </w:r>
      <w:r w:rsidRPr="00005DA0">
        <w:rPr>
          <w:color w:val="000000"/>
          <w:w w:val="115"/>
        </w:rPr>
        <w:t>их</w:t>
      </w:r>
      <w:r w:rsidRPr="00005DA0">
        <w:rPr>
          <w:color w:val="000000"/>
          <w:spacing w:val="-55"/>
          <w:w w:val="115"/>
        </w:rPr>
        <w:t xml:space="preserve"> </w:t>
      </w:r>
      <w:r w:rsidRPr="00005DA0">
        <w:rPr>
          <w:color w:val="000000"/>
          <w:w w:val="115"/>
        </w:rPr>
        <w:t>последствия в аналогичных или сходных ситуациях, а также</w:t>
      </w:r>
      <w:r w:rsidRPr="00005DA0">
        <w:rPr>
          <w:color w:val="000000"/>
          <w:spacing w:val="1"/>
          <w:w w:val="115"/>
        </w:rPr>
        <w:t xml:space="preserve"> </w:t>
      </w:r>
      <w:r w:rsidRPr="00005DA0">
        <w:rPr>
          <w:color w:val="000000"/>
          <w:w w:val="115"/>
        </w:rPr>
        <w:t>выдвигать предположения об их развитии в новых условиях и</w:t>
      </w:r>
      <w:r w:rsidRPr="00005DA0">
        <w:rPr>
          <w:color w:val="000000"/>
          <w:spacing w:val="-55"/>
          <w:w w:val="115"/>
        </w:rPr>
        <w:t xml:space="preserve"> </w:t>
      </w:r>
      <w:r w:rsidRPr="00005DA0">
        <w:rPr>
          <w:color w:val="000000"/>
          <w:w w:val="115"/>
        </w:rPr>
        <w:t>контекстах,</w:t>
      </w:r>
      <w:r w:rsidRPr="00005DA0">
        <w:rPr>
          <w:color w:val="000000"/>
          <w:spacing w:val="-10"/>
          <w:w w:val="115"/>
        </w:rPr>
        <w:t xml:space="preserve"> </w:t>
      </w:r>
      <w:r w:rsidRPr="00005DA0">
        <w:rPr>
          <w:color w:val="000000"/>
          <w:w w:val="115"/>
        </w:rPr>
        <w:t>в</w:t>
      </w:r>
      <w:r w:rsidRPr="00005DA0">
        <w:rPr>
          <w:color w:val="000000"/>
          <w:spacing w:val="-9"/>
          <w:w w:val="115"/>
        </w:rPr>
        <w:t xml:space="preserve"> </w:t>
      </w:r>
      <w:r w:rsidRPr="00005DA0">
        <w:rPr>
          <w:color w:val="000000"/>
          <w:w w:val="115"/>
        </w:rPr>
        <w:t>том</w:t>
      </w:r>
      <w:r w:rsidRPr="00005DA0">
        <w:rPr>
          <w:color w:val="000000"/>
          <w:spacing w:val="-9"/>
          <w:w w:val="115"/>
        </w:rPr>
        <w:t xml:space="preserve"> </w:t>
      </w:r>
      <w:r w:rsidRPr="00005DA0">
        <w:rPr>
          <w:color w:val="000000"/>
          <w:w w:val="115"/>
        </w:rPr>
        <w:t>числе</w:t>
      </w:r>
      <w:r w:rsidRPr="00005DA0">
        <w:rPr>
          <w:color w:val="000000"/>
          <w:spacing w:val="-9"/>
          <w:w w:val="115"/>
        </w:rPr>
        <w:t xml:space="preserve"> </w:t>
      </w:r>
      <w:r w:rsidRPr="00005DA0">
        <w:rPr>
          <w:color w:val="000000"/>
          <w:w w:val="115"/>
        </w:rPr>
        <w:t>в</w:t>
      </w:r>
      <w:r w:rsidRPr="00005DA0">
        <w:rPr>
          <w:color w:val="000000"/>
          <w:spacing w:val="-9"/>
          <w:w w:val="115"/>
        </w:rPr>
        <w:t xml:space="preserve"> </w:t>
      </w:r>
      <w:r w:rsidRPr="00005DA0">
        <w:rPr>
          <w:color w:val="000000"/>
          <w:w w:val="115"/>
        </w:rPr>
        <w:t>литературных</w:t>
      </w:r>
      <w:r w:rsidRPr="00005DA0">
        <w:rPr>
          <w:color w:val="000000"/>
          <w:spacing w:val="-9"/>
          <w:w w:val="115"/>
        </w:rPr>
        <w:t xml:space="preserve"> </w:t>
      </w:r>
      <w:r w:rsidRPr="00005DA0">
        <w:rPr>
          <w:color w:val="000000"/>
          <w:w w:val="115"/>
        </w:rPr>
        <w:t>произведениях.</w:t>
      </w:r>
    </w:p>
    <w:p w14:paraId="1912E38B" w14:textId="77777777" w:rsidR="0072479D" w:rsidRDefault="0072479D" w:rsidP="00005DA0">
      <w:pPr>
        <w:pStyle w:val="a5"/>
        <w:ind w:firstLine="567"/>
        <w:jc w:val="both"/>
        <w:rPr>
          <w:color w:val="000000"/>
          <w:w w:val="90"/>
        </w:rPr>
      </w:pPr>
    </w:p>
    <w:p w14:paraId="04B00BCA" w14:textId="77777777" w:rsidR="005B2FBF" w:rsidRPr="00292F8C" w:rsidRDefault="00005DA0" w:rsidP="00292F8C">
      <w:pPr>
        <w:ind w:firstLine="567"/>
        <w:jc w:val="both"/>
        <w:rPr>
          <w:b/>
          <w:i/>
          <w:sz w:val="20"/>
        </w:rPr>
      </w:pPr>
      <w:r w:rsidRPr="00292F8C">
        <w:rPr>
          <w:b/>
          <w:i/>
          <w:sz w:val="20"/>
        </w:rPr>
        <w:t>Работа с информацией:</w:t>
      </w:r>
    </w:p>
    <w:p w14:paraId="70C0F203" w14:textId="77777777" w:rsidR="005B2FBF" w:rsidRPr="00005DA0" w:rsidRDefault="00005DA0" w:rsidP="008979F4">
      <w:pPr>
        <w:pStyle w:val="a5"/>
        <w:numPr>
          <w:ilvl w:val="0"/>
          <w:numId w:val="11"/>
        </w:numPr>
        <w:ind w:left="0" w:firstLine="567"/>
        <w:jc w:val="both"/>
        <w:rPr>
          <w:color w:val="000000"/>
        </w:rPr>
      </w:pPr>
      <w:r w:rsidRPr="00005DA0">
        <w:rPr>
          <w:color w:val="000000"/>
          <w:w w:val="115"/>
        </w:rPr>
        <w:t>применять различные методы, инструменты и запросы при</w:t>
      </w:r>
      <w:r w:rsidRPr="00005DA0">
        <w:rPr>
          <w:color w:val="000000"/>
          <w:spacing w:val="1"/>
          <w:w w:val="115"/>
        </w:rPr>
        <w:t xml:space="preserve"> </w:t>
      </w:r>
      <w:r w:rsidRPr="00005DA0">
        <w:rPr>
          <w:color w:val="000000"/>
          <w:w w:val="115"/>
        </w:rPr>
        <w:t>поиске и отборе литератур</w:t>
      </w:r>
      <w:r w:rsidR="008979F4">
        <w:rPr>
          <w:color w:val="000000"/>
          <w:w w:val="115"/>
        </w:rPr>
        <w:t>ной и другой информации или дан</w:t>
      </w:r>
      <w:r w:rsidRPr="00005DA0">
        <w:rPr>
          <w:color w:val="000000"/>
          <w:w w:val="115"/>
        </w:rPr>
        <w:t>ных из источников с учётом предложенной учебной задачи и</w:t>
      </w:r>
      <w:r w:rsidRPr="00005DA0">
        <w:rPr>
          <w:color w:val="000000"/>
          <w:spacing w:val="1"/>
          <w:w w:val="115"/>
        </w:rPr>
        <w:t xml:space="preserve"> </w:t>
      </w:r>
      <w:r w:rsidRPr="00005DA0">
        <w:rPr>
          <w:color w:val="000000"/>
          <w:w w:val="115"/>
        </w:rPr>
        <w:t>заданных</w:t>
      </w:r>
      <w:r w:rsidRPr="00005DA0">
        <w:rPr>
          <w:color w:val="000000"/>
          <w:spacing w:val="-9"/>
          <w:w w:val="115"/>
        </w:rPr>
        <w:t xml:space="preserve"> </w:t>
      </w:r>
      <w:r w:rsidRPr="00005DA0">
        <w:rPr>
          <w:color w:val="000000"/>
          <w:w w:val="115"/>
        </w:rPr>
        <w:t>критериев;</w:t>
      </w:r>
    </w:p>
    <w:p w14:paraId="35114EAF" w14:textId="77777777" w:rsidR="005B2FBF" w:rsidRPr="00005DA0" w:rsidRDefault="00005DA0" w:rsidP="008979F4">
      <w:pPr>
        <w:pStyle w:val="a5"/>
        <w:numPr>
          <w:ilvl w:val="0"/>
          <w:numId w:val="11"/>
        </w:numPr>
        <w:ind w:left="0" w:firstLine="567"/>
        <w:jc w:val="both"/>
        <w:rPr>
          <w:color w:val="000000"/>
        </w:rPr>
      </w:pPr>
      <w:r w:rsidRPr="00005DA0">
        <w:rPr>
          <w:color w:val="000000"/>
          <w:w w:val="115"/>
        </w:rPr>
        <w:t>выбирать, анализировать,</w:t>
      </w:r>
      <w:r w:rsidR="008979F4">
        <w:rPr>
          <w:color w:val="000000"/>
          <w:w w:val="115"/>
        </w:rPr>
        <w:t xml:space="preserve"> систематизировать и интерпрети</w:t>
      </w:r>
      <w:r w:rsidRPr="00005DA0">
        <w:rPr>
          <w:color w:val="000000"/>
          <w:w w:val="115"/>
        </w:rPr>
        <w:t>ровать литературную и дру</w:t>
      </w:r>
      <w:r w:rsidR="008979F4">
        <w:rPr>
          <w:color w:val="000000"/>
          <w:w w:val="115"/>
        </w:rPr>
        <w:t>гую информацию различных ви</w:t>
      </w:r>
      <w:r w:rsidRPr="00005DA0">
        <w:rPr>
          <w:color w:val="000000"/>
          <w:w w:val="115"/>
        </w:rPr>
        <w:t>дов</w:t>
      </w:r>
      <w:r w:rsidRPr="00005DA0">
        <w:rPr>
          <w:color w:val="000000"/>
          <w:spacing w:val="-10"/>
          <w:w w:val="115"/>
        </w:rPr>
        <w:t xml:space="preserve"> </w:t>
      </w:r>
      <w:r w:rsidRPr="00005DA0">
        <w:rPr>
          <w:color w:val="000000"/>
          <w:w w:val="115"/>
        </w:rPr>
        <w:t>и</w:t>
      </w:r>
      <w:r w:rsidRPr="00005DA0">
        <w:rPr>
          <w:color w:val="000000"/>
          <w:spacing w:val="-9"/>
          <w:w w:val="115"/>
        </w:rPr>
        <w:t xml:space="preserve"> </w:t>
      </w:r>
      <w:r w:rsidRPr="00005DA0">
        <w:rPr>
          <w:color w:val="000000"/>
          <w:w w:val="115"/>
        </w:rPr>
        <w:t>форм</w:t>
      </w:r>
      <w:r w:rsidRPr="00005DA0">
        <w:rPr>
          <w:color w:val="000000"/>
          <w:spacing w:val="-9"/>
          <w:w w:val="115"/>
        </w:rPr>
        <w:t xml:space="preserve"> </w:t>
      </w:r>
      <w:r w:rsidRPr="00005DA0">
        <w:rPr>
          <w:color w:val="000000"/>
          <w:w w:val="115"/>
        </w:rPr>
        <w:t>представления;</w:t>
      </w:r>
    </w:p>
    <w:p w14:paraId="74045122" w14:textId="77777777" w:rsidR="005B2FBF" w:rsidRPr="00005DA0" w:rsidRDefault="00005DA0" w:rsidP="008979F4">
      <w:pPr>
        <w:pStyle w:val="a5"/>
        <w:numPr>
          <w:ilvl w:val="0"/>
          <w:numId w:val="11"/>
        </w:numPr>
        <w:ind w:left="0" w:firstLine="567"/>
        <w:jc w:val="both"/>
        <w:rPr>
          <w:color w:val="000000"/>
        </w:rPr>
      </w:pPr>
      <w:r w:rsidRPr="00005DA0">
        <w:rPr>
          <w:color w:val="000000"/>
          <w:w w:val="115"/>
        </w:rPr>
        <w:t>находить сходные аргуме</w:t>
      </w:r>
      <w:r w:rsidR="008979F4">
        <w:rPr>
          <w:color w:val="000000"/>
          <w:w w:val="115"/>
        </w:rPr>
        <w:t>нты (подтверждающие или опровер</w:t>
      </w:r>
      <w:r w:rsidRPr="00005DA0">
        <w:rPr>
          <w:color w:val="000000"/>
          <w:w w:val="115"/>
        </w:rPr>
        <w:t>гающие одну и ту же идею</w:t>
      </w:r>
      <w:r w:rsidR="008979F4">
        <w:rPr>
          <w:color w:val="000000"/>
          <w:w w:val="115"/>
        </w:rPr>
        <w:t>, версию) в различных информаци</w:t>
      </w:r>
      <w:r w:rsidRPr="00005DA0">
        <w:rPr>
          <w:color w:val="000000"/>
          <w:w w:val="115"/>
        </w:rPr>
        <w:t>онных</w:t>
      </w:r>
      <w:r w:rsidRPr="00005DA0">
        <w:rPr>
          <w:color w:val="000000"/>
          <w:spacing w:val="-9"/>
          <w:w w:val="115"/>
        </w:rPr>
        <w:t xml:space="preserve"> </w:t>
      </w:r>
      <w:r w:rsidRPr="00005DA0">
        <w:rPr>
          <w:color w:val="000000"/>
          <w:w w:val="115"/>
        </w:rPr>
        <w:t>источниках;</w:t>
      </w:r>
    </w:p>
    <w:p w14:paraId="64A98314" w14:textId="77777777" w:rsidR="005B2FBF" w:rsidRPr="00005DA0" w:rsidRDefault="00005DA0" w:rsidP="008979F4">
      <w:pPr>
        <w:pStyle w:val="a5"/>
        <w:numPr>
          <w:ilvl w:val="0"/>
          <w:numId w:val="11"/>
        </w:numPr>
        <w:ind w:left="0" w:firstLine="567"/>
        <w:jc w:val="both"/>
        <w:rPr>
          <w:color w:val="000000"/>
        </w:rPr>
      </w:pPr>
      <w:r w:rsidRPr="00005DA0">
        <w:rPr>
          <w:color w:val="000000"/>
          <w:w w:val="115"/>
        </w:rPr>
        <w:t>самостоятельно</w:t>
      </w:r>
      <w:r w:rsidRPr="00005DA0">
        <w:rPr>
          <w:color w:val="000000"/>
          <w:spacing w:val="1"/>
          <w:w w:val="115"/>
        </w:rPr>
        <w:t xml:space="preserve"> </w:t>
      </w:r>
      <w:r w:rsidRPr="00005DA0">
        <w:rPr>
          <w:color w:val="000000"/>
          <w:w w:val="115"/>
        </w:rPr>
        <w:t>выбирать</w:t>
      </w:r>
      <w:r w:rsidRPr="00005DA0">
        <w:rPr>
          <w:color w:val="000000"/>
          <w:spacing w:val="1"/>
          <w:w w:val="115"/>
        </w:rPr>
        <w:t xml:space="preserve"> </w:t>
      </w:r>
      <w:r w:rsidRPr="00005DA0">
        <w:rPr>
          <w:color w:val="000000"/>
          <w:w w:val="115"/>
        </w:rPr>
        <w:t>оптимальную</w:t>
      </w:r>
      <w:r w:rsidRPr="00005DA0">
        <w:rPr>
          <w:color w:val="000000"/>
          <w:spacing w:val="1"/>
          <w:w w:val="115"/>
        </w:rPr>
        <w:t xml:space="preserve"> </w:t>
      </w:r>
      <w:r w:rsidRPr="00005DA0">
        <w:rPr>
          <w:color w:val="000000"/>
          <w:w w:val="115"/>
        </w:rPr>
        <w:t>форму</w:t>
      </w:r>
      <w:r w:rsidRPr="00005DA0">
        <w:rPr>
          <w:color w:val="000000"/>
          <w:spacing w:val="1"/>
          <w:w w:val="115"/>
        </w:rPr>
        <w:t xml:space="preserve"> </w:t>
      </w:r>
      <w:r w:rsidR="008979F4">
        <w:rPr>
          <w:color w:val="000000"/>
          <w:w w:val="115"/>
        </w:rPr>
        <w:t>представле</w:t>
      </w:r>
      <w:r w:rsidRPr="00005DA0">
        <w:rPr>
          <w:color w:val="000000"/>
          <w:w w:val="115"/>
        </w:rPr>
        <w:t>ния литературной и другой информации и иллюстрировать</w:t>
      </w:r>
      <w:r w:rsidRPr="00005DA0">
        <w:rPr>
          <w:color w:val="000000"/>
          <w:spacing w:val="1"/>
          <w:w w:val="115"/>
        </w:rPr>
        <w:t xml:space="preserve"> </w:t>
      </w:r>
      <w:r w:rsidRPr="00005DA0">
        <w:rPr>
          <w:color w:val="000000"/>
          <w:w w:val="115"/>
        </w:rPr>
        <w:t>решаемые учебные задач</w:t>
      </w:r>
      <w:r w:rsidR="008979F4">
        <w:rPr>
          <w:color w:val="000000"/>
          <w:w w:val="115"/>
        </w:rPr>
        <w:t>и несложными схемами, диаграмма</w:t>
      </w:r>
      <w:r w:rsidRPr="00005DA0">
        <w:rPr>
          <w:color w:val="000000"/>
          <w:w w:val="115"/>
        </w:rPr>
        <w:t>ми,</w:t>
      </w:r>
      <w:r w:rsidRPr="00005DA0">
        <w:rPr>
          <w:color w:val="000000"/>
          <w:spacing w:val="-7"/>
          <w:w w:val="115"/>
        </w:rPr>
        <w:t xml:space="preserve"> </w:t>
      </w:r>
      <w:r w:rsidRPr="00005DA0">
        <w:rPr>
          <w:color w:val="000000"/>
          <w:w w:val="115"/>
        </w:rPr>
        <w:t>иной</w:t>
      </w:r>
      <w:r w:rsidRPr="00005DA0">
        <w:rPr>
          <w:color w:val="000000"/>
          <w:spacing w:val="-7"/>
          <w:w w:val="115"/>
        </w:rPr>
        <w:t xml:space="preserve"> </w:t>
      </w:r>
      <w:r w:rsidRPr="00005DA0">
        <w:rPr>
          <w:color w:val="000000"/>
          <w:w w:val="115"/>
        </w:rPr>
        <w:t>графикой</w:t>
      </w:r>
      <w:r w:rsidRPr="00005DA0">
        <w:rPr>
          <w:color w:val="000000"/>
          <w:spacing w:val="-6"/>
          <w:w w:val="115"/>
        </w:rPr>
        <w:t xml:space="preserve"> </w:t>
      </w:r>
      <w:r w:rsidRPr="00005DA0">
        <w:rPr>
          <w:color w:val="000000"/>
          <w:w w:val="115"/>
        </w:rPr>
        <w:t>и</w:t>
      </w:r>
      <w:r w:rsidRPr="00005DA0">
        <w:rPr>
          <w:color w:val="000000"/>
          <w:spacing w:val="-7"/>
          <w:w w:val="115"/>
        </w:rPr>
        <w:t xml:space="preserve"> </w:t>
      </w:r>
      <w:r w:rsidRPr="00005DA0">
        <w:rPr>
          <w:color w:val="000000"/>
          <w:w w:val="115"/>
        </w:rPr>
        <w:t>их</w:t>
      </w:r>
      <w:r w:rsidRPr="00005DA0">
        <w:rPr>
          <w:color w:val="000000"/>
          <w:spacing w:val="-7"/>
          <w:w w:val="115"/>
        </w:rPr>
        <w:t xml:space="preserve"> </w:t>
      </w:r>
      <w:r w:rsidRPr="00005DA0">
        <w:rPr>
          <w:color w:val="000000"/>
          <w:w w:val="115"/>
        </w:rPr>
        <w:t>комбинациями;</w:t>
      </w:r>
    </w:p>
    <w:p w14:paraId="56168EAD" w14:textId="77777777" w:rsidR="005B2FBF" w:rsidRPr="00005DA0" w:rsidRDefault="00005DA0" w:rsidP="008979F4">
      <w:pPr>
        <w:pStyle w:val="a5"/>
        <w:numPr>
          <w:ilvl w:val="0"/>
          <w:numId w:val="11"/>
        </w:numPr>
        <w:ind w:left="0" w:firstLine="567"/>
        <w:jc w:val="both"/>
        <w:rPr>
          <w:color w:val="000000"/>
        </w:rPr>
      </w:pPr>
      <w:r w:rsidRPr="00005DA0">
        <w:rPr>
          <w:color w:val="000000"/>
          <w:w w:val="115"/>
        </w:rPr>
        <w:t>оценивать</w:t>
      </w:r>
      <w:r w:rsidRPr="00005DA0">
        <w:rPr>
          <w:color w:val="000000"/>
          <w:spacing w:val="1"/>
          <w:w w:val="115"/>
        </w:rPr>
        <w:t xml:space="preserve"> </w:t>
      </w:r>
      <w:r w:rsidRPr="00005DA0">
        <w:rPr>
          <w:color w:val="000000"/>
          <w:w w:val="115"/>
        </w:rPr>
        <w:t>надёжность</w:t>
      </w:r>
      <w:r w:rsidRPr="00005DA0">
        <w:rPr>
          <w:color w:val="000000"/>
          <w:spacing w:val="1"/>
          <w:w w:val="115"/>
        </w:rPr>
        <w:t xml:space="preserve"> </w:t>
      </w:r>
      <w:r w:rsidRPr="00005DA0">
        <w:rPr>
          <w:color w:val="000000"/>
          <w:w w:val="115"/>
        </w:rPr>
        <w:t>литературной</w:t>
      </w:r>
      <w:r w:rsidRPr="00005DA0">
        <w:rPr>
          <w:color w:val="000000"/>
          <w:spacing w:val="1"/>
          <w:w w:val="115"/>
        </w:rPr>
        <w:t xml:space="preserve"> </w:t>
      </w:r>
      <w:r w:rsidRPr="00005DA0">
        <w:rPr>
          <w:color w:val="000000"/>
          <w:w w:val="115"/>
        </w:rPr>
        <w:t>и</w:t>
      </w:r>
      <w:r w:rsidR="00D87583">
        <w:rPr>
          <w:color w:val="000000"/>
          <w:w w:val="115"/>
        </w:rPr>
        <w:t xml:space="preserve"> </w:t>
      </w:r>
      <w:r w:rsidRPr="00005DA0">
        <w:rPr>
          <w:color w:val="000000"/>
          <w:w w:val="115"/>
        </w:rPr>
        <w:t>другой</w:t>
      </w:r>
      <w:r w:rsidR="00D87583">
        <w:rPr>
          <w:color w:val="000000"/>
          <w:w w:val="115"/>
        </w:rPr>
        <w:t xml:space="preserve"> </w:t>
      </w:r>
      <w:r w:rsidRPr="00005DA0">
        <w:rPr>
          <w:color w:val="000000"/>
          <w:w w:val="115"/>
        </w:rPr>
        <w:t>информации</w:t>
      </w:r>
      <w:r w:rsidRPr="00005DA0">
        <w:rPr>
          <w:color w:val="000000"/>
          <w:spacing w:val="-55"/>
          <w:w w:val="115"/>
        </w:rPr>
        <w:t xml:space="preserve"> </w:t>
      </w:r>
      <w:r w:rsidRPr="00005DA0">
        <w:rPr>
          <w:color w:val="000000"/>
          <w:w w:val="115"/>
        </w:rPr>
        <w:t>по критериям, предложе</w:t>
      </w:r>
      <w:r w:rsidR="008979F4">
        <w:rPr>
          <w:color w:val="000000"/>
          <w:w w:val="115"/>
        </w:rPr>
        <w:t>нным учителем или сформулирован</w:t>
      </w:r>
      <w:r w:rsidRPr="00005DA0">
        <w:rPr>
          <w:color w:val="000000"/>
          <w:w w:val="115"/>
        </w:rPr>
        <w:t>ным</w:t>
      </w:r>
      <w:r w:rsidRPr="00005DA0">
        <w:rPr>
          <w:color w:val="000000"/>
          <w:spacing w:val="-10"/>
          <w:w w:val="115"/>
        </w:rPr>
        <w:t xml:space="preserve"> </w:t>
      </w:r>
      <w:r w:rsidRPr="00005DA0">
        <w:rPr>
          <w:color w:val="000000"/>
          <w:w w:val="115"/>
        </w:rPr>
        <w:t>самостоятельно;</w:t>
      </w:r>
    </w:p>
    <w:p w14:paraId="3A6C58B7" w14:textId="77777777" w:rsidR="008979F4" w:rsidRDefault="00005DA0" w:rsidP="008979F4">
      <w:pPr>
        <w:pStyle w:val="a5"/>
        <w:numPr>
          <w:ilvl w:val="0"/>
          <w:numId w:val="11"/>
        </w:numPr>
        <w:ind w:left="0" w:firstLine="567"/>
        <w:jc w:val="both"/>
        <w:rPr>
          <w:color w:val="000000"/>
        </w:rPr>
      </w:pPr>
      <w:r w:rsidRPr="00005DA0">
        <w:rPr>
          <w:color w:val="000000"/>
          <w:w w:val="115"/>
        </w:rPr>
        <w:t xml:space="preserve">эффективно запоминать </w:t>
      </w:r>
      <w:r w:rsidR="008979F4">
        <w:rPr>
          <w:color w:val="000000"/>
          <w:w w:val="115"/>
        </w:rPr>
        <w:t>и систематизировать эту информа</w:t>
      </w:r>
      <w:r w:rsidRPr="00005DA0">
        <w:rPr>
          <w:color w:val="000000"/>
          <w:w w:val="115"/>
        </w:rPr>
        <w:t>цию.</w:t>
      </w:r>
    </w:p>
    <w:p w14:paraId="69944476" w14:textId="77777777" w:rsidR="005B2FBF" w:rsidRPr="00292F8C" w:rsidRDefault="008979F4" w:rsidP="00292F8C">
      <w:pPr>
        <w:ind w:firstLine="567"/>
        <w:jc w:val="both"/>
        <w:rPr>
          <w:b/>
          <w:i/>
          <w:sz w:val="20"/>
        </w:rPr>
      </w:pPr>
      <w:r w:rsidRPr="00292F8C">
        <w:rPr>
          <w:b/>
          <w:i/>
          <w:sz w:val="20"/>
        </w:rPr>
        <w:t>О</w:t>
      </w:r>
      <w:r w:rsidR="00005DA0" w:rsidRPr="00292F8C">
        <w:rPr>
          <w:b/>
          <w:i/>
          <w:sz w:val="20"/>
        </w:rPr>
        <w:t xml:space="preserve">владение универсальными учебными </w:t>
      </w:r>
      <w:r w:rsidRPr="00292F8C">
        <w:rPr>
          <w:b/>
          <w:i/>
          <w:sz w:val="20"/>
        </w:rPr>
        <w:t>коммуника</w:t>
      </w:r>
      <w:r w:rsidR="00005DA0" w:rsidRPr="00292F8C">
        <w:rPr>
          <w:b/>
          <w:i/>
          <w:sz w:val="20"/>
        </w:rPr>
        <w:t>тивными действиями:</w:t>
      </w:r>
    </w:p>
    <w:p w14:paraId="781356DA" w14:textId="77777777" w:rsidR="005B2FBF" w:rsidRPr="00005DA0" w:rsidRDefault="00005DA0" w:rsidP="008979F4">
      <w:pPr>
        <w:pStyle w:val="a5"/>
        <w:numPr>
          <w:ilvl w:val="0"/>
          <w:numId w:val="12"/>
        </w:numPr>
        <w:ind w:left="0" w:firstLine="567"/>
        <w:jc w:val="both"/>
        <w:rPr>
          <w:color w:val="000000"/>
        </w:rPr>
      </w:pPr>
      <w:r w:rsidRPr="00005DA0">
        <w:rPr>
          <w:i/>
          <w:color w:val="000000"/>
          <w:w w:val="115"/>
        </w:rPr>
        <w:t>общение</w:t>
      </w:r>
      <w:r w:rsidRPr="00005DA0">
        <w:rPr>
          <w:color w:val="000000"/>
          <w:w w:val="115"/>
        </w:rPr>
        <w:t>:</w:t>
      </w:r>
      <w:r w:rsidRPr="00005DA0">
        <w:rPr>
          <w:color w:val="000000"/>
          <w:spacing w:val="1"/>
          <w:w w:val="115"/>
        </w:rPr>
        <w:t xml:space="preserve"> </w:t>
      </w:r>
      <w:r w:rsidRPr="00005DA0">
        <w:rPr>
          <w:color w:val="000000"/>
          <w:w w:val="115"/>
        </w:rPr>
        <w:t>воспринимать</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формулировать</w:t>
      </w:r>
      <w:r w:rsidRPr="00005DA0">
        <w:rPr>
          <w:color w:val="000000"/>
          <w:spacing w:val="1"/>
          <w:w w:val="115"/>
        </w:rPr>
        <w:t xml:space="preserve"> </w:t>
      </w:r>
      <w:r w:rsidRPr="00005DA0">
        <w:rPr>
          <w:color w:val="000000"/>
          <w:w w:val="115"/>
        </w:rPr>
        <w:t>суждения,</w:t>
      </w:r>
      <w:r w:rsidRPr="00005DA0">
        <w:rPr>
          <w:color w:val="000000"/>
          <w:spacing w:val="1"/>
          <w:w w:val="115"/>
        </w:rPr>
        <w:t xml:space="preserve"> </w:t>
      </w:r>
      <w:r w:rsidR="008979F4">
        <w:rPr>
          <w:color w:val="000000"/>
          <w:w w:val="115"/>
        </w:rPr>
        <w:t>выра</w:t>
      </w:r>
      <w:r w:rsidRPr="00005DA0">
        <w:rPr>
          <w:color w:val="000000"/>
          <w:w w:val="115"/>
        </w:rPr>
        <w:t>жать эмоции в соответствии с условиями и целями общения;</w:t>
      </w:r>
      <w:r w:rsidRPr="00005DA0">
        <w:rPr>
          <w:color w:val="000000"/>
          <w:spacing w:val="1"/>
          <w:w w:val="115"/>
        </w:rPr>
        <w:t xml:space="preserve"> </w:t>
      </w:r>
      <w:r w:rsidRPr="00005DA0">
        <w:rPr>
          <w:color w:val="000000"/>
          <w:w w:val="115"/>
        </w:rPr>
        <w:t>выражать себя (свою точку зрения) в устных и письменных</w:t>
      </w:r>
      <w:r w:rsidRPr="00005DA0">
        <w:rPr>
          <w:color w:val="000000"/>
          <w:spacing w:val="1"/>
          <w:w w:val="115"/>
        </w:rPr>
        <w:t xml:space="preserve"> </w:t>
      </w:r>
      <w:r w:rsidRPr="00005DA0">
        <w:rPr>
          <w:color w:val="000000"/>
          <w:w w:val="115"/>
        </w:rPr>
        <w:t>текстах; распознавать неве</w:t>
      </w:r>
      <w:r w:rsidR="008979F4">
        <w:rPr>
          <w:color w:val="000000"/>
          <w:w w:val="115"/>
        </w:rPr>
        <w:t>рбальные средства общения, пони</w:t>
      </w:r>
      <w:r w:rsidRPr="00005DA0">
        <w:rPr>
          <w:color w:val="000000"/>
          <w:w w:val="115"/>
        </w:rPr>
        <w:t>мать значение социальных зн</w:t>
      </w:r>
      <w:r w:rsidR="008979F4">
        <w:rPr>
          <w:color w:val="000000"/>
          <w:w w:val="115"/>
        </w:rPr>
        <w:t>аков, знать и распознавать пред</w:t>
      </w:r>
      <w:r w:rsidRPr="00005DA0">
        <w:rPr>
          <w:color w:val="000000"/>
          <w:w w:val="115"/>
        </w:rPr>
        <w:t>посылки конфликтных сит</w:t>
      </w:r>
      <w:r w:rsidR="008979F4">
        <w:rPr>
          <w:color w:val="000000"/>
          <w:w w:val="115"/>
        </w:rPr>
        <w:t>уаций, находя аналогии в литера</w:t>
      </w:r>
      <w:r w:rsidRPr="00005DA0">
        <w:rPr>
          <w:color w:val="000000"/>
          <w:w w:val="115"/>
        </w:rPr>
        <w:t>турных произведениях, и с</w:t>
      </w:r>
      <w:r w:rsidR="008979F4">
        <w:rPr>
          <w:color w:val="000000"/>
          <w:w w:val="115"/>
        </w:rPr>
        <w:t>мягчать конфликты, вести перего</w:t>
      </w:r>
      <w:r w:rsidRPr="00005DA0">
        <w:rPr>
          <w:color w:val="000000"/>
          <w:w w:val="115"/>
        </w:rPr>
        <w:t>воры; понимать намерения других, проявлять уважительное</w:t>
      </w:r>
      <w:r w:rsidRPr="00005DA0">
        <w:rPr>
          <w:color w:val="000000"/>
          <w:spacing w:val="1"/>
          <w:w w:val="115"/>
        </w:rPr>
        <w:t xml:space="preserve"> </w:t>
      </w:r>
      <w:r w:rsidRPr="00005DA0">
        <w:rPr>
          <w:color w:val="000000"/>
          <w:w w:val="115"/>
        </w:rPr>
        <w:t>отношение к собеседнику и корректно формулировать свои</w:t>
      </w:r>
      <w:r w:rsidRPr="00005DA0">
        <w:rPr>
          <w:color w:val="000000"/>
          <w:spacing w:val="1"/>
          <w:w w:val="115"/>
        </w:rPr>
        <w:t xml:space="preserve"> </w:t>
      </w:r>
      <w:r w:rsidRPr="00005DA0">
        <w:rPr>
          <w:color w:val="000000"/>
          <w:w w:val="115"/>
        </w:rPr>
        <w:t>возражения; в ходе учебно</w:t>
      </w:r>
      <w:r w:rsidR="008979F4">
        <w:rPr>
          <w:color w:val="000000"/>
          <w:w w:val="115"/>
        </w:rPr>
        <w:t>го диалога и/или дискуссии зада</w:t>
      </w:r>
      <w:r w:rsidRPr="00005DA0">
        <w:rPr>
          <w:color w:val="000000"/>
          <w:w w:val="115"/>
        </w:rPr>
        <w:t>вать вопросы по существу обсуждаемой темы и высказывать</w:t>
      </w:r>
      <w:r w:rsidRPr="00005DA0">
        <w:rPr>
          <w:color w:val="000000"/>
          <w:spacing w:val="1"/>
          <w:w w:val="115"/>
        </w:rPr>
        <w:t xml:space="preserve"> </w:t>
      </w:r>
      <w:r w:rsidRPr="00005DA0">
        <w:rPr>
          <w:color w:val="000000"/>
          <w:w w:val="115"/>
        </w:rPr>
        <w:t>идеи, нацеленные на решение учебной задачи и поддержание</w:t>
      </w:r>
      <w:r w:rsidRPr="00005DA0">
        <w:rPr>
          <w:color w:val="000000"/>
          <w:spacing w:val="1"/>
          <w:w w:val="115"/>
        </w:rPr>
        <w:t xml:space="preserve"> </w:t>
      </w:r>
      <w:r w:rsidRPr="00005DA0">
        <w:rPr>
          <w:color w:val="000000"/>
          <w:w w:val="115"/>
        </w:rPr>
        <w:t>благожелательности общения; сопоставлять свои суждения с</w:t>
      </w:r>
      <w:r w:rsidRPr="00005DA0">
        <w:rPr>
          <w:color w:val="000000"/>
          <w:spacing w:val="1"/>
          <w:w w:val="115"/>
        </w:rPr>
        <w:t xml:space="preserve"> </w:t>
      </w:r>
      <w:r w:rsidRPr="00005DA0">
        <w:rPr>
          <w:color w:val="000000"/>
          <w:w w:val="115"/>
        </w:rPr>
        <w:t>суждениями</w:t>
      </w:r>
      <w:r w:rsidRPr="00005DA0">
        <w:rPr>
          <w:color w:val="000000"/>
          <w:spacing w:val="-7"/>
          <w:w w:val="115"/>
        </w:rPr>
        <w:t xml:space="preserve"> </w:t>
      </w:r>
      <w:r w:rsidRPr="00005DA0">
        <w:rPr>
          <w:color w:val="000000"/>
          <w:w w:val="115"/>
        </w:rPr>
        <w:t>других</w:t>
      </w:r>
      <w:r w:rsidRPr="00005DA0">
        <w:rPr>
          <w:color w:val="000000"/>
          <w:spacing w:val="-7"/>
          <w:w w:val="115"/>
        </w:rPr>
        <w:t xml:space="preserve"> </w:t>
      </w:r>
      <w:r w:rsidRPr="00005DA0">
        <w:rPr>
          <w:color w:val="000000"/>
          <w:w w:val="115"/>
        </w:rPr>
        <w:t>участников</w:t>
      </w:r>
      <w:r w:rsidRPr="00005DA0">
        <w:rPr>
          <w:color w:val="000000"/>
          <w:spacing w:val="-7"/>
          <w:w w:val="115"/>
        </w:rPr>
        <w:t xml:space="preserve"> </w:t>
      </w:r>
      <w:r w:rsidRPr="00005DA0">
        <w:rPr>
          <w:color w:val="000000"/>
          <w:w w:val="115"/>
        </w:rPr>
        <w:t>диалога,</w:t>
      </w:r>
      <w:r w:rsidRPr="00005DA0">
        <w:rPr>
          <w:color w:val="000000"/>
          <w:spacing w:val="-6"/>
          <w:w w:val="115"/>
        </w:rPr>
        <w:t xml:space="preserve"> </w:t>
      </w:r>
      <w:r w:rsidRPr="00005DA0">
        <w:rPr>
          <w:color w:val="000000"/>
          <w:w w:val="115"/>
        </w:rPr>
        <w:t>обнаруживать</w:t>
      </w:r>
      <w:r w:rsidRPr="00005DA0">
        <w:rPr>
          <w:color w:val="000000"/>
          <w:spacing w:val="-7"/>
          <w:w w:val="115"/>
        </w:rPr>
        <w:t xml:space="preserve"> </w:t>
      </w:r>
      <w:r w:rsidR="008979F4">
        <w:rPr>
          <w:color w:val="000000"/>
          <w:w w:val="115"/>
        </w:rPr>
        <w:t>разли</w:t>
      </w:r>
      <w:r w:rsidRPr="00005DA0">
        <w:rPr>
          <w:color w:val="000000"/>
          <w:w w:val="115"/>
        </w:rPr>
        <w:t>чие и сходство позиций; публично представлять результаты</w:t>
      </w:r>
      <w:r w:rsidRPr="00005DA0">
        <w:rPr>
          <w:color w:val="000000"/>
          <w:spacing w:val="1"/>
          <w:w w:val="115"/>
        </w:rPr>
        <w:t xml:space="preserve"> </w:t>
      </w:r>
      <w:r w:rsidRPr="00005DA0">
        <w:rPr>
          <w:color w:val="000000"/>
          <w:spacing w:val="-1"/>
          <w:w w:val="115"/>
        </w:rPr>
        <w:t>выполненного</w:t>
      </w:r>
      <w:r w:rsidRPr="00005DA0">
        <w:rPr>
          <w:color w:val="000000"/>
          <w:spacing w:val="-14"/>
          <w:w w:val="115"/>
        </w:rPr>
        <w:t xml:space="preserve"> </w:t>
      </w:r>
      <w:r w:rsidRPr="00005DA0">
        <w:rPr>
          <w:color w:val="000000"/>
          <w:spacing w:val="-1"/>
          <w:w w:val="115"/>
        </w:rPr>
        <w:t>опыта</w:t>
      </w:r>
      <w:r w:rsidRPr="00005DA0">
        <w:rPr>
          <w:color w:val="000000"/>
          <w:spacing w:val="-13"/>
          <w:w w:val="115"/>
        </w:rPr>
        <w:t xml:space="preserve"> </w:t>
      </w:r>
      <w:r w:rsidRPr="00005DA0">
        <w:rPr>
          <w:color w:val="000000"/>
          <w:spacing w:val="-1"/>
          <w:w w:val="115"/>
        </w:rPr>
        <w:t>(литературоведческого</w:t>
      </w:r>
      <w:r w:rsidRPr="00005DA0">
        <w:rPr>
          <w:color w:val="000000"/>
          <w:spacing w:val="-13"/>
          <w:w w:val="115"/>
        </w:rPr>
        <w:t xml:space="preserve"> </w:t>
      </w:r>
      <w:r w:rsidRPr="00005DA0">
        <w:rPr>
          <w:color w:val="000000"/>
          <w:spacing w:val="-1"/>
          <w:w w:val="115"/>
        </w:rPr>
        <w:t>эксперимента,</w:t>
      </w:r>
      <w:r w:rsidRPr="00005DA0">
        <w:rPr>
          <w:color w:val="000000"/>
          <w:spacing w:val="-13"/>
          <w:w w:val="115"/>
        </w:rPr>
        <w:t xml:space="preserve"> </w:t>
      </w:r>
      <w:r w:rsidR="008979F4">
        <w:rPr>
          <w:color w:val="000000"/>
          <w:w w:val="115"/>
        </w:rPr>
        <w:t>ис</w:t>
      </w:r>
      <w:r w:rsidRPr="00005DA0">
        <w:rPr>
          <w:color w:val="000000"/>
          <w:w w:val="115"/>
        </w:rPr>
        <w:t>следования, проекта); са</w:t>
      </w:r>
      <w:r w:rsidR="008979F4">
        <w:rPr>
          <w:color w:val="000000"/>
          <w:w w:val="115"/>
        </w:rPr>
        <w:t>мостоятельно выбирать формат вы</w:t>
      </w:r>
      <w:r w:rsidRPr="00005DA0">
        <w:rPr>
          <w:color w:val="000000"/>
          <w:w w:val="115"/>
        </w:rPr>
        <w:t>ступления</w:t>
      </w:r>
      <w:r w:rsidRPr="00005DA0">
        <w:rPr>
          <w:color w:val="000000"/>
          <w:spacing w:val="-10"/>
          <w:w w:val="115"/>
        </w:rPr>
        <w:t xml:space="preserve"> </w:t>
      </w:r>
      <w:r w:rsidRPr="00005DA0">
        <w:rPr>
          <w:color w:val="000000"/>
          <w:w w:val="115"/>
        </w:rPr>
        <w:t>с</w:t>
      </w:r>
      <w:r w:rsidRPr="00005DA0">
        <w:rPr>
          <w:color w:val="000000"/>
          <w:spacing w:val="-10"/>
          <w:w w:val="115"/>
        </w:rPr>
        <w:t xml:space="preserve"> </w:t>
      </w:r>
      <w:r w:rsidRPr="00005DA0">
        <w:rPr>
          <w:color w:val="000000"/>
          <w:w w:val="115"/>
        </w:rPr>
        <w:t>учётом</w:t>
      </w:r>
      <w:r w:rsidRPr="00005DA0">
        <w:rPr>
          <w:color w:val="000000"/>
          <w:spacing w:val="-9"/>
          <w:w w:val="115"/>
        </w:rPr>
        <w:t xml:space="preserve"> </w:t>
      </w:r>
      <w:r w:rsidRPr="00005DA0">
        <w:rPr>
          <w:color w:val="000000"/>
          <w:w w:val="115"/>
        </w:rPr>
        <w:t>задач</w:t>
      </w:r>
      <w:r w:rsidRPr="00005DA0">
        <w:rPr>
          <w:color w:val="000000"/>
          <w:spacing w:val="-10"/>
          <w:w w:val="115"/>
        </w:rPr>
        <w:t xml:space="preserve"> </w:t>
      </w:r>
      <w:r w:rsidRPr="00005DA0">
        <w:rPr>
          <w:color w:val="000000"/>
          <w:w w:val="115"/>
        </w:rPr>
        <w:t>презентации</w:t>
      </w:r>
      <w:r w:rsidRPr="00005DA0">
        <w:rPr>
          <w:color w:val="000000"/>
          <w:spacing w:val="-9"/>
          <w:w w:val="115"/>
        </w:rPr>
        <w:t xml:space="preserve"> </w:t>
      </w:r>
      <w:r w:rsidRPr="00005DA0">
        <w:rPr>
          <w:color w:val="000000"/>
          <w:w w:val="115"/>
        </w:rPr>
        <w:t>и</w:t>
      </w:r>
      <w:r w:rsidRPr="00005DA0">
        <w:rPr>
          <w:color w:val="000000"/>
          <w:spacing w:val="-10"/>
          <w:w w:val="115"/>
        </w:rPr>
        <w:t xml:space="preserve"> </w:t>
      </w:r>
      <w:r w:rsidRPr="00005DA0">
        <w:rPr>
          <w:color w:val="000000"/>
          <w:w w:val="115"/>
        </w:rPr>
        <w:t>особенностей</w:t>
      </w:r>
      <w:r w:rsidRPr="00005DA0">
        <w:rPr>
          <w:color w:val="000000"/>
          <w:spacing w:val="-10"/>
          <w:w w:val="115"/>
        </w:rPr>
        <w:t xml:space="preserve"> </w:t>
      </w:r>
      <w:r w:rsidR="008979F4">
        <w:rPr>
          <w:color w:val="000000"/>
          <w:w w:val="115"/>
        </w:rPr>
        <w:t>аудито</w:t>
      </w:r>
      <w:r w:rsidRPr="00005DA0">
        <w:rPr>
          <w:color w:val="000000"/>
          <w:w w:val="115"/>
        </w:rPr>
        <w:t>рии и в соответствии с ним составлять устные и письменные</w:t>
      </w:r>
      <w:r w:rsidRPr="00005DA0">
        <w:rPr>
          <w:color w:val="000000"/>
          <w:spacing w:val="1"/>
          <w:w w:val="115"/>
        </w:rPr>
        <w:t xml:space="preserve"> </w:t>
      </w:r>
      <w:r w:rsidRPr="00005DA0">
        <w:rPr>
          <w:color w:val="000000"/>
          <w:w w:val="115"/>
        </w:rPr>
        <w:t>тексты</w:t>
      </w:r>
      <w:r w:rsidRPr="00005DA0">
        <w:rPr>
          <w:color w:val="000000"/>
          <w:spacing w:val="-12"/>
          <w:w w:val="115"/>
        </w:rPr>
        <w:t xml:space="preserve"> </w:t>
      </w:r>
      <w:r w:rsidRPr="00005DA0">
        <w:rPr>
          <w:color w:val="000000"/>
          <w:w w:val="115"/>
        </w:rPr>
        <w:t>с</w:t>
      </w:r>
      <w:r w:rsidRPr="00005DA0">
        <w:rPr>
          <w:color w:val="000000"/>
          <w:spacing w:val="-12"/>
          <w:w w:val="115"/>
        </w:rPr>
        <w:t xml:space="preserve"> </w:t>
      </w:r>
      <w:r w:rsidRPr="00005DA0">
        <w:rPr>
          <w:color w:val="000000"/>
          <w:w w:val="115"/>
        </w:rPr>
        <w:t>использованием</w:t>
      </w:r>
      <w:r w:rsidRPr="00005DA0">
        <w:rPr>
          <w:color w:val="000000"/>
          <w:spacing w:val="-11"/>
          <w:w w:val="115"/>
        </w:rPr>
        <w:t xml:space="preserve"> </w:t>
      </w:r>
      <w:r w:rsidRPr="00005DA0">
        <w:rPr>
          <w:color w:val="000000"/>
          <w:w w:val="115"/>
        </w:rPr>
        <w:t>иллюстративных</w:t>
      </w:r>
      <w:r w:rsidRPr="00005DA0">
        <w:rPr>
          <w:color w:val="000000"/>
          <w:spacing w:val="-12"/>
          <w:w w:val="115"/>
        </w:rPr>
        <w:t xml:space="preserve"> </w:t>
      </w:r>
      <w:r w:rsidRPr="00005DA0">
        <w:rPr>
          <w:color w:val="000000"/>
          <w:w w:val="115"/>
        </w:rPr>
        <w:t>материалов;</w:t>
      </w:r>
    </w:p>
    <w:p w14:paraId="18F7F04B" w14:textId="77777777" w:rsidR="008979F4" w:rsidRPr="008979F4" w:rsidRDefault="00005DA0" w:rsidP="008979F4">
      <w:pPr>
        <w:pStyle w:val="a5"/>
        <w:numPr>
          <w:ilvl w:val="0"/>
          <w:numId w:val="12"/>
        </w:numPr>
        <w:ind w:left="0" w:firstLine="567"/>
        <w:jc w:val="both"/>
        <w:rPr>
          <w:color w:val="000000"/>
        </w:rPr>
      </w:pPr>
      <w:r w:rsidRPr="00005DA0">
        <w:rPr>
          <w:i/>
          <w:color w:val="000000"/>
          <w:w w:val="115"/>
        </w:rPr>
        <w:t>совместная деятельность</w:t>
      </w:r>
      <w:r w:rsidR="008979F4">
        <w:rPr>
          <w:color w:val="000000"/>
          <w:w w:val="115"/>
        </w:rPr>
        <w:t>: использовать преимущества ко</w:t>
      </w:r>
      <w:r w:rsidRPr="00005DA0">
        <w:rPr>
          <w:color w:val="000000"/>
          <w:w w:val="115"/>
        </w:rPr>
        <w:t>мандной (парной, группов</w:t>
      </w:r>
      <w:r w:rsidR="008979F4">
        <w:rPr>
          <w:color w:val="000000"/>
          <w:w w:val="115"/>
        </w:rPr>
        <w:t>ой, коллективной) и индивидуаль</w:t>
      </w:r>
      <w:r w:rsidRPr="00005DA0">
        <w:rPr>
          <w:color w:val="000000"/>
          <w:w w:val="115"/>
        </w:rPr>
        <w:t>ной работы при решении к</w:t>
      </w:r>
      <w:r w:rsidR="008979F4">
        <w:rPr>
          <w:color w:val="000000"/>
          <w:w w:val="115"/>
        </w:rPr>
        <w:t>онкретной проблемы на уроках ли</w:t>
      </w:r>
      <w:r w:rsidRPr="00005DA0">
        <w:rPr>
          <w:color w:val="000000"/>
          <w:w w:val="115"/>
        </w:rPr>
        <w:t xml:space="preserve">тературы, обосновывать </w:t>
      </w:r>
      <w:r w:rsidR="008979F4">
        <w:rPr>
          <w:color w:val="000000"/>
          <w:w w:val="115"/>
        </w:rPr>
        <w:t>необходимость применения группо</w:t>
      </w:r>
      <w:r w:rsidRPr="00005DA0">
        <w:rPr>
          <w:color w:val="000000"/>
          <w:w w:val="115"/>
        </w:rPr>
        <w:t>вых форм взаимодействия при решении поставленной задачи;</w:t>
      </w:r>
      <w:r w:rsidRPr="00005DA0">
        <w:rPr>
          <w:color w:val="000000"/>
          <w:spacing w:val="-55"/>
          <w:w w:val="115"/>
        </w:rPr>
        <w:t xml:space="preserve"> </w:t>
      </w:r>
      <w:r w:rsidRPr="00005DA0">
        <w:rPr>
          <w:color w:val="000000"/>
          <w:w w:val="115"/>
        </w:rPr>
        <w:t>принимать цель совместн</w:t>
      </w:r>
      <w:r w:rsidR="008979F4">
        <w:rPr>
          <w:color w:val="000000"/>
          <w:w w:val="115"/>
        </w:rPr>
        <w:t>ой учебной деятельности, коллек</w:t>
      </w:r>
      <w:r w:rsidRPr="00005DA0">
        <w:rPr>
          <w:color w:val="000000"/>
          <w:w w:val="115"/>
        </w:rPr>
        <w:t>тивно строить действия по</w:t>
      </w:r>
      <w:r w:rsidR="008979F4">
        <w:rPr>
          <w:color w:val="000000"/>
          <w:w w:val="115"/>
        </w:rPr>
        <w:t xml:space="preserve"> её достижению: распределять ро</w:t>
      </w:r>
      <w:r w:rsidRPr="00005DA0">
        <w:rPr>
          <w:color w:val="000000"/>
          <w:w w:val="115"/>
        </w:rPr>
        <w:t>ли, договариваться, обсужд</w:t>
      </w:r>
      <w:r w:rsidR="008979F4">
        <w:rPr>
          <w:color w:val="000000"/>
          <w:w w:val="115"/>
        </w:rPr>
        <w:t>ать процесс и результат совмест</w:t>
      </w:r>
      <w:r w:rsidRPr="00005DA0">
        <w:rPr>
          <w:color w:val="000000"/>
          <w:w w:val="115"/>
        </w:rPr>
        <w:t>ной работы; уметь обобщат</w:t>
      </w:r>
      <w:r w:rsidR="008979F4">
        <w:rPr>
          <w:color w:val="000000"/>
          <w:w w:val="115"/>
        </w:rPr>
        <w:t>ь мнения нескольких людей; про</w:t>
      </w:r>
      <w:r w:rsidRPr="00005DA0">
        <w:rPr>
          <w:color w:val="000000"/>
          <w:w w:val="115"/>
        </w:rPr>
        <w:t>являть</w:t>
      </w:r>
      <w:r w:rsidRPr="00005DA0">
        <w:rPr>
          <w:color w:val="000000"/>
          <w:spacing w:val="1"/>
          <w:w w:val="115"/>
        </w:rPr>
        <w:t xml:space="preserve"> </w:t>
      </w:r>
      <w:r w:rsidRPr="00005DA0">
        <w:rPr>
          <w:color w:val="000000"/>
          <w:w w:val="115"/>
        </w:rPr>
        <w:t>готовность</w:t>
      </w:r>
      <w:r w:rsidRPr="00005DA0">
        <w:rPr>
          <w:color w:val="000000"/>
          <w:spacing w:val="1"/>
          <w:w w:val="115"/>
        </w:rPr>
        <w:t xml:space="preserve"> </w:t>
      </w:r>
      <w:r w:rsidRPr="00005DA0">
        <w:rPr>
          <w:color w:val="000000"/>
          <w:w w:val="115"/>
        </w:rPr>
        <w:t>руководить,</w:t>
      </w:r>
      <w:r w:rsidRPr="00005DA0">
        <w:rPr>
          <w:color w:val="000000"/>
          <w:spacing w:val="1"/>
          <w:w w:val="115"/>
        </w:rPr>
        <w:t xml:space="preserve"> </w:t>
      </w:r>
      <w:r w:rsidRPr="00005DA0">
        <w:rPr>
          <w:color w:val="000000"/>
          <w:w w:val="115"/>
        </w:rPr>
        <w:t>выполнять</w:t>
      </w:r>
      <w:r w:rsidRPr="00005DA0">
        <w:rPr>
          <w:color w:val="000000"/>
          <w:spacing w:val="1"/>
          <w:w w:val="115"/>
        </w:rPr>
        <w:t xml:space="preserve"> </w:t>
      </w:r>
      <w:r w:rsidRPr="00005DA0">
        <w:rPr>
          <w:color w:val="000000"/>
          <w:w w:val="115"/>
        </w:rPr>
        <w:t>поручения,</w:t>
      </w:r>
      <w:r w:rsidRPr="00005DA0">
        <w:rPr>
          <w:color w:val="000000"/>
          <w:spacing w:val="1"/>
          <w:w w:val="115"/>
        </w:rPr>
        <w:t xml:space="preserve"> </w:t>
      </w:r>
      <w:r w:rsidRPr="00005DA0">
        <w:rPr>
          <w:color w:val="000000"/>
          <w:w w:val="115"/>
        </w:rPr>
        <w:t>подчиняться;</w:t>
      </w:r>
      <w:r w:rsidRPr="00005DA0">
        <w:rPr>
          <w:color w:val="000000"/>
          <w:spacing w:val="1"/>
          <w:w w:val="115"/>
        </w:rPr>
        <w:t xml:space="preserve"> </w:t>
      </w:r>
      <w:r w:rsidRPr="00005DA0">
        <w:rPr>
          <w:color w:val="000000"/>
          <w:w w:val="115"/>
        </w:rPr>
        <w:t>планировать</w:t>
      </w:r>
      <w:r w:rsidRPr="00005DA0">
        <w:rPr>
          <w:color w:val="000000"/>
          <w:spacing w:val="1"/>
          <w:w w:val="115"/>
        </w:rPr>
        <w:t xml:space="preserve"> </w:t>
      </w:r>
      <w:r w:rsidRPr="00005DA0">
        <w:rPr>
          <w:color w:val="000000"/>
          <w:w w:val="115"/>
        </w:rPr>
        <w:t>организацию</w:t>
      </w:r>
      <w:r w:rsidRPr="00005DA0">
        <w:rPr>
          <w:color w:val="000000"/>
          <w:spacing w:val="1"/>
          <w:w w:val="115"/>
        </w:rPr>
        <w:t xml:space="preserve"> </w:t>
      </w:r>
      <w:r w:rsidRPr="00005DA0">
        <w:rPr>
          <w:color w:val="000000"/>
          <w:w w:val="115"/>
        </w:rPr>
        <w:t>совместной</w:t>
      </w:r>
      <w:r w:rsidR="00D87583">
        <w:rPr>
          <w:color w:val="000000"/>
          <w:w w:val="115"/>
        </w:rPr>
        <w:t xml:space="preserve"> </w:t>
      </w:r>
      <w:r w:rsidRPr="00005DA0">
        <w:rPr>
          <w:color w:val="000000"/>
          <w:w w:val="115"/>
        </w:rPr>
        <w:t>работы</w:t>
      </w:r>
      <w:r w:rsidRPr="00005DA0">
        <w:rPr>
          <w:color w:val="000000"/>
          <w:spacing w:val="-55"/>
          <w:w w:val="115"/>
        </w:rPr>
        <w:t xml:space="preserve"> </w:t>
      </w:r>
      <w:r w:rsidRPr="00005DA0">
        <w:rPr>
          <w:color w:val="000000"/>
          <w:w w:val="115"/>
        </w:rPr>
        <w:t>на уроке литературы и во внеурочной учебной деятельности,</w:t>
      </w:r>
      <w:r w:rsidRPr="00005DA0">
        <w:rPr>
          <w:color w:val="000000"/>
          <w:spacing w:val="1"/>
          <w:w w:val="115"/>
        </w:rPr>
        <w:t xml:space="preserve"> </w:t>
      </w:r>
      <w:r w:rsidRPr="00005DA0">
        <w:rPr>
          <w:color w:val="000000"/>
          <w:spacing w:val="-1"/>
          <w:w w:val="115"/>
        </w:rPr>
        <w:t>определять</w:t>
      </w:r>
      <w:r w:rsidRPr="00005DA0">
        <w:rPr>
          <w:color w:val="000000"/>
          <w:spacing w:val="-15"/>
          <w:w w:val="115"/>
        </w:rPr>
        <w:t xml:space="preserve"> </w:t>
      </w:r>
      <w:r w:rsidRPr="00005DA0">
        <w:rPr>
          <w:color w:val="000000"/>
          <w:w w:val="115"/>
        </w:rPr>
        <w:t>свою</w:t>
      </w:r>
      <w:r w:rsidRPr="00005DA0">
        <w:rPr>
          <w:color w:val="000000"/>
          <w:spacing w:val="-15"/>
          <w:w w:val="115"/>
        </w:rPr>
        <w:t xml:space="preserve"> </w:t>
      </w:r>
      <w:r w:rsidRPr="00005DA0">
        <w:rPr>
          <w:color w:val="000000"/>
          <w:w w:val="115"/>
        </w:rPr>
        <w:t>роль</w:t>
      </w:r>
      <w:r w:rsidRPr="00005DA0">
        <w:rPr>
          <w:color w:val="000000"/>
          <w:spacing w:val="-14"/>
          <w:w w:val="115"/>
        </w:rPr>
        <w:t xml:space="preserve"> </w:t>
      </w:r>
      <w:r w:rsidRPr="00005DA0">
        <w:rPr>
          <w:color w:val="000000"/>
          <w:w w:val="115"/>
        </w:rPr>
        <w:t>(с</w:t>
      </w:r>
      <w:r w:rsidRPr="00005DA0">
        <w:rPr>
          <w:color w:val="000000"/>
          <w:spacing w:val="-15"/>
          <w:w w:val="115"/>
        </w:rPr>
        <w:t xml:space="preserve"> </w:t>
      </w:r>
      <w:r w:rsidRPr="00005DA0">
        <w:rPr>
          <w:color w:val="000000"/>
          <w:w w:val="115"/>
        </w:rPr>
        <w:t>учётом</w:t>
      </w:r>
      <w:r w:rsidRPr="00005DA0">
        <w:rPr>
          <w:color w:val="000000"/>
          <w:spacing w:val="-15"/>
          <w:w w:val="115"/>
        </w:rPr>
        <w:t xml:space="preserve"> </w:t>
      </w:r>
      <w:r w:rsidRPr="00005DA0">
        <w:rPr>
          <w:color w:val="000000"/>
          <w:w w:val="115"/>
        </w:rPr>
        <w:t>предпочтений</w:t>
      </w:r>
      <w:r w:rsidRPr="00005DA0">
        <w:rPr>
          <w:color w:val="000000"/>
          <w:spacing w:val="-14"/>
          <w:w w:val="115"/>
        </w:rPr>
        <w:t xml:space="preserve"> </w:t>
      </w:r>
      <w:r w:rsidRPr="00005DA0">
        <w:rPr>
          <w:color w:val="000000"/>
          <w:w w:val="115"/>
        </w:rPr>
        <w:t>и</w:t>
      </w:r>
      <w:r w:rsidRPr="00005DA0">
        <w:rPr>
          <w:color w:val="000000"/>
          <w:spacing w:val="-15"/>
          <w:w w:val="115"/>
        </w:rPr>
        <w:t xml:space="preserve"> </w:t>
      </w:r>
      <w:r w:rsidRPr="00005DA0">
        <w:rPr>
          <w:color w:val="000000"/>
          <w:w w:val="115"/>
        </w:rPr>
        <w:t>возможностей</w:t>
      </w:r>
      <w:r w:rsidRPr="00005DA0">
        <w:rPr>
          <w:color w:val="000000"/>
          <w:spacing w:val="-55"/>
          <w:w w:val="115"/>
        </w:rPr>
        <w:t xml:space="preserve"> </w:t>
      </w:r>
      <w:r w:rsidRPr="00005DA0">
        <w:rPr>
          <w:color w:val="000000"/>
          <w:w w:val="115"/>
        </w:rPr>
        <w:t>всех участников взаимодей</w:t>
      </w:r>
      <w:r w:rsidR="008979F4">
        <w:rPr>
          <w:color w:val="000000"/>
          <w:w w:val="115"/>
        </w:rPr>
        <w:t>ствия), распределять задачи меж</w:t>
      </w:r>
      <w:r w:rsidRPr="00005DA0">
        <w:rPr>
          <w:color w:val="000000"/>
          <w:w w:val="115"/>
        </w:rPr>
        <w:t>ду членами команды, учас</w:t>
      </w:r>
      <w:r w:rsidR="008979F4">
        <w:rPr>
          <w:color w:val="000000"/>
          <w:w w:val="115"/>
        </w:rPr>
        <w:t>твовать в групповых формах рабо</w:t>
      </w:r>
      <w:r w:rsidRPr="00005DA0">
        <w:rPr>
          <w:color w:val="000000"/>
          <w:w w:val="115"/>
        </w:rPr>
        <w:t>ты (обсуждения, обмен мнений, «мозговые штурмы» и иные);</w:t>
      </w:r>
      <w:r w:rsidRPr="00005DA0">
        <w:rPr>
          <w:color w:val="000000"/>
          <w:spacing w:val="-55"/>
          <w:w w:val="115"/>
        </w:rPr>
        <w:t xml:space="preserve"> </w:t>
      </w:r>
      <w:r w:rsidRPr="00005DA0">
        <w:rPr>
          <w:color w:val="000000"/>
          <w:w w:val="115"/>
        </w:rPr>
        <w:t>выполнять свою часть раб</w:t>
      </w:r>
      <w:r w:rsidR="008979F4">
        <w:rPr>
          <w:color w:val="000000"/>
          <w:w w:val="115"/>
        </w:rPr>
        <w:t>оты, достигать качественного ре</w:t>
      </w:r>
      <w:r w:rsidRPr="00005DA0">
        <w:rPr>
          <w:color w:val="000000"/>
          <w:w w:val="115"/>
        </w:rPr>
        <w:t>зультата по своему направлен</w:t>
      </w:r>
      <w:r w:rsidR="008979F4">
        <w:rPr>
          <w:color w:val="000000"/>
          <w:w w:val="115"/>
        </w:rPr>
        <w:t>ию, и координировать свои дей</w:t>
      </w:r>
      <w:r w:rsidRPr="00005DA0">
        <w:rPr>
          <w:color w:val="000000"/>
          <w:w w:val="115"/>
        </w:rPr>
        <w:t>ствия</w:t>
      </w:r>
      <w:r w:rsidRPr="00005DA0">
        <w:rPr>
          <w:color w:val="000000"/>
          <w:spacing w:val="-5"/>
          <w:w w:val="115"/>
        </w:rPr>
        <w:t xml:space="preserve"> </w:t>
      </w:r>
      <w:r w:rsidRPr="00005DA0">
        <w:rPr>
          <w:color w:val="000000"/>
          <w:w w:val="115"/>
        </w:rPr>
        <w:t>с</w:t>
      </w:r>
      <w:r w:rsidRPr="00005DA0">
        <w:rPr>
          <w:color w:val="000000"/>
          <w:spacing w:val="-5"/>
          <w:w w:val="115"/>
        </w:rPr>
        <w:t xml:space="preserve"> </w:t>
      </w:r>
      <w:r w:rsidRPr="00005DA0">
        <w:rPr>
          <w:color w:val="000000"/>
          <w:w w:val="115"/>
        </w:rPr>
        <w:t>другими</w:t>
      </w:r>
      <w:r w:rsidRPr="00005DA0">
        <w:rPr>
          <w:color w:val="000000"/>
          <w:spacing w:val="-4"/>
          <w:w w:val="115"/>
        </w:rPr>
        <w:t xml:space="preserve"> </w:t>
      </w:r>
      <w:r w:rsidRPr="00005DA0">
        <w:rPr>
          <w:color w:val="000000"/>
          <w:w w:val="115"/>
        </w:rPr>
        <w:t>членами</w:t>
      </w:r>
      <w:r w:rsidRPr="00005DA0">
        <w:rPr>
          <w:color w:val="000000"/>
          <w:spacing w:val="-5"/>
          <w:w w:val="115"/>
        </w:rPr>
        <w:t xml:space="preserve"> </w:t>
      </w:r>
      <w:r w:rsidRPr="00005DA0">
        <w:rPr>
          <w:color w:val="000000"/>
          <w:w w:val="115"/>
        </w:rPr>
        <w:t>команды;</w:t>
      </w:r>
      <w:r w:rsidRPr="00005DA0">
        <w:rPr>
          <w:color w:val="000000"/>
          <w:spacing w:val="-4"/>
          <w:w w:val="115"/>
        </w:rPr>
        <w:t xml:space="preserve"> </w:t>
      </w:r>
      <w:r w:rsidRPr="00005DA0">
        <w:rPr>
          <w:color w:val="000000"/>
          <w:w w:val="115"/>
        </w:rPr>
        <w:t>оценивать</w:t>
      </w:r>
      <w:r w:rsidRPr="00005DA0">
        <w:rPr>
          <w:color w:val="000000"/>
          <w:spacing w:val="-5"/>
          <w:w w:val="115"/>
        </w:rPr>
        <w:t xml:space="preserve"> </w:t>
      </w:r>
      <w:r w:rsidRPr="00005DA0">
        <w:rPr>
          <w:color w:val="000000"/>
          <w:w w:val="115"/>
        </w:rPr>
        <w:t>качество</w:t>
      </w:r>
      <w:r w:rsidRPr="00005DA0">
        <w:rPr>
          <w:color w:val="000000"/>
          <w:spacing w:val="-4"/>
          <w:w w:val="115"/>
        </w:rPr>
        <w:t xml:space="preserve"> </w:t>
      </w:r>
      <w:r w:rsidRPr="00005DA0">
        <w:rPr>
          <w:color w:val="000000"/>
          <w:w w:val="115"/>
        </w:rPr>
        <w:t>своего</w:t>
      </w:r>
      <w:r w:rsidRPr="00005DA0">
        <w:rPr>
          <w:color w:val="000000"/>
          <w:spacing w:val="-55"/>
          <w:w w:val="115"/>
        </w:rPr>
        <w:t xml:space="preserve"> </w:t>
      </w:r>
      <w:r w:rsidRPr="00005DA0">
        <w:rPr>
          <w:color w:val="000000"/>
          <w:w w:val="115"/>
        </w:rPr>
        <w:t>вклада</w:t>
      </w:r>
      <w:r w:rsidRPr="00005DA0">
        <w:rPr>
          <w:color w:val="000000"/>
          <w:spacing w:val="16"/>
          <w:w w:val="115"/>
        </w:rPr>
        <w:t xml:space="preserve"> </w:t>
      </w:r>
      <w:r w:rsidRPr="00005DA0">
        <w:rPr>
          <w:color w:val="000000"/>
          <w:w w:val="115"/>
        </w:rPr>
        <w:lastRenderedPageBreak/>
        <w:t>в</w:t>
      </w:r>
      <w:r w:rsidRPr="00005DA0">
        <w:rPr>
          <w:color w:val="000000"/>
          <w:spacing w:val="17"/>
          <w:w w:val="115"/>
        </w:rPr>
        <w:t xml:space="preserve"> </w:t>
      </w:r>
      <w:r w:rsidRPr="00005DA0">
        <w:rPr>
          <w:color w:val="000000"/>
          <w:w w:val="115"/>
        </w:rPr>
        <w:t>общий</w:t>
      </w:r>
      <w:r w:rsidRPr="00005DA0">
        <w:rPr>
          <w:color w:val="000000"/>
          <w:spacing w:val="17"/>
          <w:w w:val="115"/>
        </w:rPr>
        <w:t xml:space="preserve"> </w:t>
      </w:r>
      <w:r w:rsidRPr="00005DA0">
        <w:rPr>
          <w:color w:val="000000"/>
          <w:w w:val="115"/>
        </w:rPr>
        <w:t>результат</w:t>
      </w:r>
      <w:r w:rsidRPr="00005DA0">
        <w:rPr>
          <w:color w:val="000000"/>
          <w:spacing w:val="17"/>
          <w:w w:val="115"/>
        </w:rPr>
        <w:t xml:space="preserve"> </w:t>
      </w:r>
      <w:r w:rsidRPr="00005DA0">
        <w:rPr>
          <w:color w:val="000000"/>
          <w:w w:val="115"/>
        </w:rPr>
        <w:t>по</w:t>
      </w:r>
      <w:r w:rsidRPr="00005DA0">
        <w:rPr>
          <w:color w:val="000000"/>
          <w:spacing w:val="17"/>
          <w:w w:val="115"/>
        </w:rPr>
        <w:t xml:space="preserve"> </w:t>
      </w:r>
      <w:r w:rsidRPr="00005DA0">
        <w:rPr>
          <w:color w:val="000000"/>
          <w:w w:val="115"/>
        </w:rPr>
        <w:t>критериям,</w:t>
      </w:r>
      <w:r w:rsidRPr="00005DA0">
        <w:rPr>
          <w:color w:val="000000"/>
          <w:spacing w:val="17"/>
          <w:w w:val="115"/>
        </w:rPr>
        <w:t xml:space="preserve"> </w:t>
      </w:r>
      <w:r w:rsidRPr="00005DA0">
        <w:rPr>
          <w:color w:val="000000"/>
          <w:w w:val="115"/>
        </w:rPr>
        <w:t>сформулированным</w:t>
      </w:r>
      <w:r w:rsidR="008979F4">
        <w:rPr>
          <w:color w:val="000000"/>
        </w:rPr>
        <w:t xml:space="preserve"> </w:t>
      </w:r>
      <w:r w:rsidRPr="00005DA0">
        <w:rPr>
          <w:color w:val="000000"/>
          <w:w w:val="120"/>
        </w:rPr>
        <w:t>участниками</w:t>
      </w:r>
      <w:r w:rsidRPr="00005DA0">
        <w:rPr>
          <w:color w:val="000000"/>
          <w:spacing w:val="1"/>
          <w:w w:val="120"/>
        </w:rPr>
        <w:t xml:space="preserve"> </w:t>
      </w:r>
      <w:r w:rsidRPr="00005DA0">
        <w:rPr>
          <w:color w:val="000000"/>
          <w:w w:val="120"/>
        </w:rPr>
        <w:t>взаимодействия</w:t>
      </w:r>
      <w:r w:rsidRPr="00005DA0">
        <w:rPr>
          <w:color w:val="000000"/>
          <w:spacing w:val="1"/>
          <w:w w:val="120"/>
        </w:rPr>
        <w:t xml:space="preserve"> </w:t>
      </w:r>
      <w:r w:rsidRPr="00005DA0">
        <w:rPr>
          <w:color w:val="000000"/>
          <w:w w:val="120"/>
        </w:rPr>
        <w:t>на</w:t>
      </w:r>
      <w:r w:rsidRPr="00005DA0">
        <w:rPr>
          <w:color w:val="000000"/>
          <w:spacing w:val="1"/>
          <w:w w:val="120"/>
        </w:rPr>
        <w:t xml:space="preserve"> </w:t>
      </w:r>
      <w:r w:rsidRPr="00005DA0">
        <w:rPr>
          <w:color w:val="000000"/>
          <w:w w:val="120"/>
        </w:rPr>
        <w:t>литературных</w:t>
      </w:r>
      <w:r w:rsidRPr="00005DA0">
        <w:rPr>
          <w:color w:val="000000"/>
          <w:spacing w:val="1"/>
          <w:w w:val="120"/>
        </w:rPr>
        <w:t xml:space="preserve"> </w:t>
      </w:r>
      <w:r w:rsidRPr="00005DA0">
        <w:rPr>
          <w:color w:val="000000"/>
          <w:w w:val="120"/>
        </w:rPr>
        <w:t>занятиях;</w:t>
      </w:r>
      <w:r w:rsidRPr="00005DA0">
        <w:rPr>
          <w:color w:val="000000"/>
          <w:spacing w:val="-57"/>
          <w:w w:val="120"/>
        </w:rPr>
        <w:t xml:space="preserve"> </w:t>
      </w:r>
      <w:r w:rsidRPr="00005DA0">
        <w:rPr>
          <w:color w:val="000000"/>
          <w:w w:val="120"/>
        </w:rPr>
        <w:t>сравнивать результаты с исходной задачей и вклад каждого</w:t>
      </w:r>
      <w:r w:rsidRPr="00005DA0">
        <w:rPr>
          <w:color w:val="000000"/>
          <w:spacing w:val="-57"/>
          <w:w w:val="120"/>
        </w:rPr>
        <w:t xml:space="preserve"> </w:t>
      </w:r>
      <w:r w:rsidRPr="00005DA0">
        <w:rPr>
          <w:color w:val="000000"/>
          <w:w w:val="115"/>
        </w:rPr>
        <w:t>члена</w:t>
      </w:r>
      <w:r w:rsidRPr="00005DA0">
        <w:rPr>
          <w:color w:val="000000"/>
          <w:spacing w:val="-9"/>
          <w:w w:val="115"/>
        </w:rPr>
        <w:t xml:space="preserve"> </w:t>
      </w:r>
      <w:r w:rsidRPr="00005DA0">
        <w:rPr>
          <w:color w:val="000000"/>
          <w:w w:val="115"/>
        </w:rPr>
        <w:t>команды</w:t>
      </w:r>
      <w:r w:rsidRPr="00005DA0">
        <w:rPr>
          <w:color w:val="000000"/>
          <w:spacing w:val="-8"/>
          <w:w w:val="115"/>
        </w:rPr>
        <w:t xml:space="preserve"> </w:t>
      </w:r>
      <w:r w:rsidRPr="00005DA0">
        <w:rPr>
          <w:color w:val="000000"/>
          <w:w w:val="115"/>
        </w:rPr>
        <w:t>в</w:t>
      </w:r>
      <w:r w:rsidRPr="00005DA0">
        <w:rPr>
          <w:color w:val="000000"/>
          <w:spacing w:val="-8"/>
          <w:w w:val="115"/>
        </w:rPr>
        <w:t xml:space="preserve"> </w:t>
      </w:r>
      <w:r w:rsidRPr="00005DA0">
        <w:rPr>
          <w:color w:val="000000"/>
          <w:w w:val="115"/>
        </w:rPr>
        <w:t>достижение</w:t>
      </w:r>
      <w:r w:rsidRPr="00005DA0">
        <w:rPr>
          <w:color w:val="000000"/>
          <w:spacing w:val="-9"/>
          <w:w w:val="115"/>
        </w:rPr>
        <w:t xml:space="preserve"> </w:t>
      </w:r>
      <w:r w:rsidRPr="00005DA0">
        <w:rPr>
          <w:color w:val="000000"/>
          <w:w w:val="115"/>
        </w:rPr>
        <w:t>результатов,</w:t>
      </w:r>
      <w:r w:rsidRPr="00005DA0">
        <w:rPr>
          <w:color w:val="000000"/>
          <w:spacing w:val="-8"/>
          <w:w w:val="115"/>
        </w:rPr>
        <w:t xml:space="preserve"> </w:t>
      </w:r>
      <w:r w:rsidRPr="00005DA0">
        <w:rPr>
          <w:color w:val="000000"/>
          <w:w w:val="115"/>
        </w:rPr>
        <w:t>разделять</w:t>
      </w:r>
      <w:r w:rsidRPr="00005DA0">
        <w:rPr>
          <w:color w:val="000000"/>
          <w:spacing w:val="-8"/>
          <w:w w:val="115"/>
        </w:rPr>
        <w:t xml:space="preserve"> </w:t>
      </w:r>
      <w:r w:rsidRPr="00005DA0">
        <w:rPr>
          <w:color w:val="000000"/>
          <w:w w:val="115"/>
        </w:rPr>
        <w:t>сферу</w:t>
      </w:r>
      <w:r w:rsidRPr="00005DA0">
        <w:rPr>
          <w:color w:val="000000"/>
          <w:spacing w:val="-8"/>
          <w:w w:val="115"/>
        </w:rPr>
        <w:t xml:space="preserve"> </w:t>
      </w:r>
      <w:r w:rsidR="008979F4">
        <w:rPr>
          <w:color w:val="000000"/>
          <w:w w:val="115"/>
        </w:rPr>
        <w:t>от</w:t>
      </w:r>
      <w:r w:rsidRPr="00005DA0">
        <w:rPr>
          <w:color w:val="000000"/>
          <w:w w:val="115"/>
        </w:rPr>
        <w:t>ветственности</w:t>
      </w:r>
      <w:r w:rsidRPr="00005DA0">
        <w:rPr>
          <w:color w:val="000000"/>
          <w:spacing w:val="-15"/>
          <w:w w:val="115"/>
        </w:rPr>
        <w:t xml:space="preserve"> </w:t>
      </w:r>
      <w:r w:rsidRPr="00005DA0">
        <w:rPr>
          <w:color w:val="000000"/>
          <w:w w:val="115"/>
        </w:rPr>
        <w:t>и</w:t>
      </w:r>
      <w:r w:rsidRPr="00005DA0">
        <w:rPr>
          <w:color w:val="000000"/>
          <w:spacing w:val="-15"/>
          <w:w w:val="115"/>
        </w:rPr>
        <w:t xml:space="preserve"> </w:t>
      </w:r>
      <w:r w:rsidRPr="00005DA0">
        <w:rPr>
          <w:color w:val="000000"/>
          <w:w w:val="115"/>
        </w:rPr>
        <w:t>проявлять</w:t>
      </w:r>
      <w:r w:rsidRPr="00005DA0">
        <w:rPr>
          <w:color w:val="000000"/>
          <w:spacing w:val="-14"/>
          <w:w w:val="115"/>
        </w:rPr>
        <w:t xml:space="preserve"> </w:t>
      </w:r>
      <w:r w:rsidRPr="00005DA0">
        <w:rPr>
          <w:color w:val="000000"/>
          <w:w w:val="115"/>
        </w:rPr>
        <w:t>готовность</w:t>
      </w:r>
      <w:r w:rsidRPr="00005DA0">
        <w:rPr>
          <w:color w:val="000000"/>
          <w:spacing w:val="-15"/>
          <w:w w:val="115"/>
        </w:rPr>
        <w:t xml:space="preserve"> </w:t>
      </w:r>
      <w:r w:rsidRPr="00005DA0">
        <w:rPr>
          <w:color w:val="000000"/>
          <w:w w:val="115"/>
        </w:rPr>
        <w:t>к</w:t>
      </w:r>
      <w:r w:rsidRPr="00005DA0">
        <w:rPr>
          <w:color w:val="000000"/>
          <w:spacing w:val="-15"/>
          <w:w w:val="115"/>
        </w:rPr>
        <w:t xml:space="preserve"> </w:t>
      </w:r>
      <w:r w:rsidRPr="00005DA0">
        <w:rPr>
          <w:color w:val="000000"/>
          <w:w w:val="115"/>
        </w:rPr>
        <w:t>предоставлению</w:t>
      </w:r>
      <w:r w:rsidRPr="00005DA0">
        <w:rPr>
          <w:color w:val="000000"/>
          <w:spacing w:val="-14"/>
          <w:w w:val="115"/>
        </w:rPr>
        <w:t xml:space="preserve"> </w:t>
      </w:r>
      <w:r w:rsidR="008979F4">
        <w:rPr>
          <w:color w:val="000000"/>
          <w:w w:val="115"/>
        </w:rPr>
        <w:t>отчё</w:t>
      </w:r>
      <w:r w:rsidRPr="00005DA0">
        <w:rPr>
          <w:color w:val="000000"/>
          <w:w w:val="115"/>
        </w:rPr>
        <w:t>та</w:t>
      </w:r>
      <w:r w:rsidRPr="00005DA0">
        <w:rPr>
          <w:color w:val="000000"/>
          <w:spacing w:val="-12"/>
          <w:w w:val="115"/>
        </w:rPr>
        <w:t xml:space="preserve"> </w:t>
      </w:r>
      <w:r w:rsidRPr="00005DA0">
        <w:rPr>
          <w:color w:val="000000"/>
          <w:w w:val="115"/>
        </w:rPr>
        <w:t>перед</w:t>
      </w:r>
      <w:r w:rsidRPr="00005DA0">
        <w:rPr>
          <w:color w:val="000000"/>
          <w:spacing w:val="-11"/>
          <w:w w:val="115"/>
        </w:rPr>
        <w:t xml:space="preserve"> </w:t>
      </w:r>
      <w:r w:rsidRPr="00005DA0">
        <w:rPr>
          <w:color w:val="000000"/>
          <w:w w:val="115"/>
        </w:rPr>
        <w:t>группой.</w:t>
      </w:r>
    </w:p>
    <w:p w14:paraId="7ACA33E6" w14:textId="77777777" w:rsidR="005B2FBF" w:rsidRPr="008979F4" w:rsidRDefault="00005DA0" w:rsidP="008979F4">
      <w:pPr>
        <w:pStyle w:val="a5"/>
        <w:ind w:firstLine="567"/>
        <w:jc w:val="both"/>
        <w:rPr>
          <w:color w:val="000000"/>
        </w:rPr>
      </w:pPr>
      <w:r w:rsidRPr="008979F4">
        <w:rPr>
          <w:b/>
          <w:i/>
          <w:color w:val="000000"/>
        </w:rPr>
        <w:t>Овладение унив</w:t>
      </w:r>
      <w:r w:rsidR="008979F4" w:rsidRPr="008979F4">
        <w:rPr>
          <w:b/>
          <w:i/>
          <w:color w:val="000000"/>
        </w:rPr>
        <w:t>ерсальными учебными регулятивны</w:t>
      </w:r>
      <w:r w:rsidRPr="008979F4">
        <w:rPr>
          <w:b/>
          <w:i/>
          <w:color w:val="000000"/>
        </w:rPr>
        <w:t>ми действиями:</w:t>
      </w:r>
    </w:p>
    <w:p w14:paraId="3A3609C6" w14:textId="77777777" w:rsidR="005B2FBF" w:rsidRPr="008979F4" w:rsidRDefault="00005DA0" w:rsidP="008979F4">
      <w:pPr>
        <w:pStyle w:val="a5"/>
        <w:numPr>
          <w:ilvl w:val="0"/>
          <w:numId w:val="13"/>
        </w:numPr>
        <w:ind w:left="0" w:firstLine="567"/>
        <w:jc w:val="both"/>
        <w:rPr>
          <w:color w:val="000000"/>
        </w:rPr>
      </w:pPr>
      <w:r w:rsidRPr="00005DA0">
        <w:rPr>
          <w:i/>
          <w:color w:val="000000"/>
          <w:w w:val="115"/>
        </w:rPr>
        <w:t>самоорганизация</w:t>
      </w:r>
      <w:r w:rsidRPr="00005DA0">
        <w:rPr>
          <w:color w:val="000000"/>
          <w:w w:val="115"/>
        </w:rPr>
        <w:t xml:space="preserve">: выявлять </w:t>
      </w:r>
      <w:r w:rsidR="008979F4">
        <w:rPr>
          <w:color w:val="000000"/>
          <w:w w:val="115"/>
        </w:rPr>
        <w:t>проблемы для решения в учеб</w:t>
      </w:r>
      <w:r w:rsidRPr="00005DA0">
        <w:rPr>
          <w:color w:val="000000"/>
          <w:w w:val="115"/>
        </w:rPr>
        <w:t>ных и жизненных ситуаци</w:t>
      </w:r>
      <w:r w:rsidR="008979F4">
        <w:rPr>
          <w:color w:val="000000"/>
          <w:w w:val="115"/>
        </w:rPr>
        <w:t>ях, анализируя ситуации, изобра</w:t>
      </w:r>
      <w:r w:rsidRPr="00005DA0">
        <w:rPr>
          <w:color w:val="000000"/>
          <w:w w:val="115"/>
        </w:rPr>
        <w:t>жённые</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Pr="00005DA0">
        <w:rPr>
          <w:color w:val="000000"/>
          <w:w w:val="115"/>
        </w:rPr>
        <w:t>художественной</w:t>
      </w:r>
      <w:r w:rsidRPr="00005DA0">
        <w:rPr>
          <w:color w:val="000000"/>
          <w:spacing w:val="1"/>
          <w:w w:val="115"/>
        </w:rPr>
        <w:t xml:space="preserve"> </w:t>
      </w:r>
      <w:r w:rsidRPr="00005DA0">
        <w:rPr>
          <w:color w:val="000000"/>
          <w:w w:val="115"/>
        </w:rPr>
        <w:t>литературе;</w:t>
      </w:r>
      <w:r w:rsidRPr="00005DA0">
        <w:rPr>
          <w:color w:val="000000"/>
          <w:spacing w:val="1"/>
          <w:w w:val="115"/>
        </w:rPr>
        <w:t xml:space="preserve"> </w:t>
      </w:r>
      <w:r w:rsidRPr="00005DA0">
        <w:rPr>
          <w:color w:val="000000"/>
          <w:w w:val="115"/>
        </w:rPr>
        <w:t>ориентироваться</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Pr="00005DA0">
        <w:rPr>
          <w:color w:val="000000"/>
          <w:w w:val="115"/>
        </w:rPr>
        <w:t>различных</w:t>
      </w:r>
      <w:r w:rsidRPr="00005DA0">
        <w:rPr>
          <w:color w:val="000000"/>
          <w:spacing w:val="1"/>
          <w:w w:val="115"/>
        </w:rPr>
        <w:t xml:space="preserve"> </w:t>
      </w:r>
      <w:r w:rsidRPr="00005DA0">
        <w:rPr>
          <w:color w:val="000000"/>
          <w:w w:val="115"/>
        </w:rPr>
        <w:t>подходах</w:t>
      </w:r>
      <w:r w:rsidRPr="00005DA0">
        <w:rPr>
          <w:color w:val="000000"/>
          <w:spacing w:val="1"/>
          <w:w w:val="115"/>
        </w:rPr>
        <w:t xml:space="preserve"> </w:t>
      </w:r>
      <w:r w:rsidRPr="00005DA0">
        <w:rPr>
          <w:color w:val="000000"/>
          <w:w w:val="115"/>
        </w:rPr>
        <w:t>принятия</w:t>
      </w:r>
      <w:r w:rsidRPr="00005DA0">
        <w:rPr>
          <w:color w:val="000000"/>
          <w:spacing w:val="1"/>
          <w:w w:val="115"/>
        </w:rPr>
        <w:t xml:space="preserve"> </w:t>
      </w:r>
      <w:r w:rsidRPr="00005DA0">
        <w:rPr>
          <w:color w:val="000000"/>
          <w:w w:val="115"/>
        </w:rPr>
        <w:t>решений</w:t>
      </w:r>
      <w:r w:rsidRPr="00005DA0">
        <w:rPr>
          <w:color w:val="000000"/>
          <w:spacing w:val="1"/>
          <w:w w:val="115"/>
        </w:rPr>
        <w:t xml:space="preserve"> </w:t>
      </w:r>
      <w:r w:rsidRPr="00005DA0">
        <w:rPr>
          <w:color w:val="000000"/>
          <w:w w:val="115"/>
        </w:rPr>
        <w:t>(индивидуальное,</w:t>
      </w:r>
      <w:r w:rsidRPr="00005DA0">
        <w:rPr>
          <w:color w:val="000000"/>
          <w:spacing w:val="1"/>
          <w:w w:val="115"/>
        </w:rPr>
        <w:t xml:space="preserve"> </w:t>
      </w:r>
      <w:r w:rsidRPr="00005DA0">
        <w:rPr>
          <w:color w:val="000000"/>
          <w:w w:val="115"/>
        </w:rPr>
        <w:t>принятие решения в группе</w:t>
      </w:r>
      <w:r w:rsidR="008979F4">
        <w:rPr>
          <w:color w:val="000000"/>
          <w:w w:val="115"/>
        </w:rPr>
        <w:t>, принятие решений группой); са</w:t>
      </w:r>
      <w:r w:rsidRPr="00005DA0">
        <w:rPr>
          <w:color w:val="000000"/>
          <w:w w:val="115"/>
        </w:rPr>
        <w:t>мостоятельно составлять алгоритм решения учебной задачи</w:t>
      </w:r>
      <w:r w:rsidRPr="00005DA0">
        <w:rPr>
          <w:color w:val="000000"/>
          <w:spacing w:val="1"/>
          <w:w w:val="115"/>
        </w:rPr>
        <w:t xml:space="preserve"> </w:t>
      </w:r>
      <w:r w:rsidRPr="00005DA0">
        <w:rPr>
          <w:color w:val="000000"/>
          <w:w w:val="115"/>
        </w:rPr>
        <w:t>(или его часть), выбирать способ решения учебной задачи с</w:t>
      </w:r>
      <w:r w:rsidRPr="00005DA0">
        <w:rPr>
          <w:color w:val="000000"/>
          <w:spacing w:val="1"/>
          <w:w w:val="115"/>
        </w:rPr>
        <w:t xml:space="preserve"> </w:t>
      </w:r>
      <w:r w:rsidRPr="00005DA0">
        <w:rPr>
          <w:color w:val="000000"/>
          <w:w w:val="115"/>
        </w:rPr>
        <w:t>учётом имеющихся ресурсов и собственных возможностей,</w:t>
      </w:r>
      <w:r w:rsidRPr="00005DA0">
        <w:rPr>
          <w:color w:val="000000"/>
          <w:spacing w:val="1"/>
          <w:w w:val="115"/>
        </w:rPr>
        <w:t xml:space="preserve"> </w:t>
      </w:r>
      <w:r w:rsidRPr="00005DA0">
        <w:rPr>
          <w:color w:val="000000"/>
          <w:w w:val="115"/>
        </w:rPr>
        <w:t>аргументировать</w:t>
      </w:r>
      <w:r w:rsidRPr="00005DA0">
        <w:rPr>
          <w:color w:val="000000"/>
          <w:spacing w:val="1"/>
          <w:w w:val="115"/>
        </w:rPr>
        <w:t xml:space="preserve"> </w:t>
      </w:r>
      <w:r w:rsidRPr="00005DA0">
        <w:rPr>
          <w:color w:val="000000"/>
          <w:w w:val="115"/>
        </w:rPr>
        <w:t>предлагаемые</w:t>
      </w:r>
      <w:r w:rsidRPr="00005DA0">
        <w:rPr>
          <w:color w:val="000000"/>
          <w:spacing w:val="1"/>
          <w:w w:val="115"/>
        </w:rPr>
        <w:t xml:space="preserve"> </w:t>
      </w:r>
      <w:r w:rsidRPr="00005DA0">
        <w:rPr>
          <w:color w:val="000000"/>
          <w:w w:val="115"/>
        </w:rPr>
        <w:t>варианты</w:t>
      </w:r>
      <w:r w:rsidRPr="00005DA0">
        <w:rPr>
          <w:color w:val="000000"/>
          <w:spacing w:val="1"/>
          <w:w w:val="115"/>
        </w:rPr>
        <w:t xml:space="preserve"> </w:t>
      </w:r>
      <w:r w:rsidRPr="00005DA0">
        <w:rPr>
          <w:color w:val="000000"/>
          <w:w w:val="115"/>
        </w:rPr>
        <w:t>решений;</w:t>
      </w:r>
      <w:r w:rsidRPr="00005DA0">
        <w:rPr>
          <w:color w:val="000000"/>
          <w:spacing w:val="1"/>
          <w:w w:val="115"/>
        </w:rPr>
        <w:t xml:space="preserve"> </w:t>
      </w:r>
      <w:r w:rsidR="008979F4">
        <w:rPr>
          <w:color w:val="000000"/>
          <w:w w:val="115"/>
        </w:rPr>
        <w:t>состав</w:t>
      </w:r>
      <w:r w:rsidRPr="00005DA0">
        <w:rPr>
          <w:color w:val="000000"/>
          <w:w w:val="115"/>
        </w:rPr>
        <w:t>лять план действий (</w:t>
      </w:r>
      <w:r w:rsidRPr="008979F4">
        <w:rPr>
          <w:color w:val="000000"/>
          <w:w w:val="115"/>
        </w:rPr>
        <w:t>план реализации намеченного алгоритма</w:t>
      </w:r>
      <w:r w:rsidRPr="008979F4">
        <w:rPr>
          <w:color w:val="000000"/>
          <w:spacing w:val="1"/>
          <w:w w:val="115"/>
        </w:rPr>
        <w:t xml:space="preserve"> </w:t>
      </w:r>
      <w:r w:rsidRPr="008979F4">
        <w:rPr>
          <w:color w:val="000000"/>
          <w:w w:val="115"/>
        </w:rPr>
        <w:t>решения) и корректировать предложенный алгоритм с учётом</w:t>
      </w:r>
      <w:r w:rsidRPr="008979F4">
        <w:rPr>
          <w:color w:val="000000"/>
          <w:spacing w:val="-55"/>
          <w:w w:val="115"/>
        </w:rPr>
        <w:t xml:space="preserve"> </w:t>
      </w:r>
      <w:r w:rsidRPr="008979F4">
        <w:rPr>
          <w:color w:val="000000"/>
          <w:w w:val="115"/>
        </w:rPr>
        <w:t xml:space="preserve">получения новых знаний </w:t>
      </w:r>
      <w:r w:rsidR="008979F4" w:rsidRPr="008979F4">
        <w:rPr>
          <w:color w:val="000000"/>
          <w:w w:val="115"/>
        </w:rPr>
        <w:t>об изучаемом литературном объек</w:t>
      </w:r>
      <w:r w:rsidRPr="008979F4">
        <w:rPr>
          <w:color w:val="000000"/>
          <w:w w:val="115"/>
        </w:rPr>
        <w:t>те;</w:t>
      </w:r>
      <w:r w:rsidRPr="008979F4">
        <w:rPr>
          <w:color w:val="000000"/>
          <w:spacing w:val="-11"/>
          <w:w w:val="115"/>
        </w:rPr>
        <w:t xml:space="preserve"> </w:t>
      </w:r>
      <w:r w:rsidRPr="008979F4">
        <w:rPr>
          <w:color w:val="000000"/>
          <w:w w:val="115"/>
        </w:rPr>
        <w:t>делать</w:t>
      </w:r>
      <w:r w:rsidRPr="008979F4">
        <w:rPr>
          <w:color w:val="000000"/>
          <w:spacing w:val="-11"/>
          <w:w w:val="115"/>
        </w:rPr>
        <w:t xml:space="preserve"> </w:t>
      </w:r>
      <w:r w:rsidRPr="008979F4">
        <w:rPr>
          <w:color w:val="000000"/>
          <w:w w:val="115"/>
        </w:rPr>
        <w:t>выбор</w:t>
      </w:r>
      <w:r w:rsidRPr="008979F4">
        <w:rPr>
          <w:color w:val="000000"/>
          <w:spacing w:val="-11"/>
          <w:w w:val="115"/>
        </w:rPr>
        <w:t xml:space="preserve"> </w:t>
      </w:r>
      <w:r w:rsidRPr="008979F4">
        <w:rPr>
          <w:color w:val="000000"/>
          <w:w w:val="115"/>
        </w:rPr>
        <w:t>и</w:t>
      </w:r>
      <w:r w:rsidRPr="008979F4">
        <w:rPr>
          <w:color w:val="000000"/>
          <w:spacing w:val="-10"/>
          <w:w w:val="115"/>
        </w:rPr>
        <w:t xml:space="preserve"> </w:t>
      </w:r>
      <w:r w:rsidRPr="008979F4">
        <w:rPr>
          <w:color w:val="000000"/>
          <w:w w:val="115"/>
        </w:rPr>
        <w:t>брать</w:t>
      </w:r>
      <w:r w:rsidRPr="008979F4">
        <w:rPr>
          <w:color w:val="000000"/>
          <w:spacing w:val="-11"/>
          <w:w w:val="115"/>
        </w:rPr>
        <w:t xml:space="preserve"> </w:t>
      </w:r>
      <w:r w:rsidRPr="008979F4">
        <w:rPr>
          <w:color w:val="000000"/>
          <w:w w:val="115"/>
        </w:rPr>
        <w:t>ответственность</w:t>
      </w:r>
      <w:r w:rsidRPr="008979F4">
        <w:rPr>
          <w:color w:val="000000"/>
          <w:spacing w:val="-11"/>
          <w:w w:val="115"/>
        </w:rPr>
        <w:t xml:space="preserve"> </w:t>
      </w:r>
      <w:r w:rsidRPr="008979F4">
        <w:rPr>
          <w:color w:val="000000"/>
          <w:w w:val="115"/>
        </w:rPr>
        <w:t>за</w:t>
      </w:r>
      <w:r w:rsidRPr="008979F4">
        <w:rPr>
          <w:color w:val="000000"/>
          <w:spacing w:val="-11"/>
          <w:w w:val="115"/>
        </w:rPr>
        <w:t xml:space="preserve"> </w:t>
      </w:r>
      <w:r w:rsidRPr="008979F4">
        <w:rPr>
          <w:color w:val="000000"/>
          <w:w w:val="115"/>
        </w:rPr>
        <w:t>решение;</w:t>
      </w:r>
    </w:p>
    <w:p w14:paraId="4621B74A" w14:textId="77777777" w:rsidR="005B2FBF" w:rsidRPr="008979F4" w:rsidRDefault="00005DA0" w:rsidP="008979F4">
      <w:pPr>
        <w:pStyle w:val="a9"/>
        <w:numPr>
          <w:ilvl w:val="0"/>
          <w:numId w:val="13"/>
        </w:numPr>
        <w:ind w:left="0" w:right="0" w:firstLine="567"/>
        <w:rPr>
          <w:color w:val="000000"/>
          <w:sz w:val="20"/>
          <w:szCs w:val="20"/>
        </w:rPr>
      </w:pPr>
      <w:r w:rsidRPr="008979F4">
        <w:rPr>
          <w:i/>
          <w:color w:val="000000"/>
          <w:w w:val="115"/>
          <w:sz w:val="20"/>
          <w:szCs w:val="20"/>
        </w:rPr>
        <w:t>самоконтроль</w:t>
      </w:r>
      <w:r w:rsidRPr="008979F4">
        <w:rPr>
          <w:color w:val="000000"/>
          <w:w w:val="115"/>
          <w:sz w:val="20"/>
          <w:szCs w:val="20"/>
        </w:rPr>
        <w:t>:</w:t>
      </w:r>
      <w:r w:rsidRPr="008979F4">
        <w:rPr>
          <w:color w:val="000000"/>
          <w:spacing w:val="-13"/>
          <w:w w:val="115"/>
          <w:sz w:val="20"/>
          <w:szCs w:val="20"/>
        </w:rPr>
        <w:t xml:space="preserve"> </w:t>
      </w:r>
      <w:r w:rsidRPr="008979F4">
        <w:rPr>
          <w:color w:val="000000"/>
          <w:w w:val="115"/>
          <w:sz w:val="20"/>
          <w:szCs w:val="20"/>
        </w:rPr>
        <w:t>владеть</w:t>
      </w:r>
      <w:r w:rsidRPr="008979F4">
        <w:rPr>
          <w:color w:val="000000"/>
          <w:spacing w:val="-13"/>
          <w:w w:val="115"/>
          <w:sz w:val="20"/>
          <w:szCs w:val="20"/>
        </w:rPr>
        <w:t xml:space="preserve"> </w:t>
      </w:r>
      <w:r w:rsidRPr="008979F4">
        <w:rPr>
          <w:color w:val="000000"/>
          <w:w w:val="115"/>
          <w:sz w:val="20"/>
          <w:szCs w:val="20"/>
        </w:rPr>
        <w:t>способами</w:t>
      </w:r>
      <w:r w:rsidRPr="008979F4">
        <w:rPr>
          <w:color w:val="000000"/>
          <w:spacing w:val="-13"/>
          <w:w w:val="115"/>
          <w:sz w:val="20"/>
          <w:szCs w:val="20"/>
        </w:rPr>
        <w:t xml:space="preserve"> </w:t>
      </w:r>
      <w:r w:rsidRPr="008979F4">
        <w:rPr>
          <w:color w:val="000000"/>
          <w:w w:val="115"/>
          <w:sz w:val="20"/>
          <w:szCs w:val="20"/>
        </w:rPr>
        <w:t>самоконтроля,</w:t>
      </w:r>
      <w:r w:rsidRPr="008979F4">
        <w:rPr>
          <w:color w:val="000000"/>
          <w:spacing w:val="-13"/>
          <w:w w:val="115"/>
          <w:sz w:val="20"/>
          <w:szCs w:val="20"/>
        </w:rPr>
        <w:t xml:space="preserve"> </w:t>
      </w:r>
      <w:r w:rsidR="008979F4" w:rsidRPr="008979F4">
        <w:rPr>
          <w:color w:val="000000"/>
          <w:w w:val="115"/>
          <w:sz w:val="20"/>
          <w:szCs w:val="20"/>
        </w:rPr>
        <w:t>самомотива</w:t>
      </w:r>
      <w:r w:rsidRPr="008979F4">
        <w:rPr>
          <w:color w:val="000000"/>
          <w:w w:val="115"/>
          <w:sz w:val="20"/>
          <w:szCs w:val="20"/>
        </w:rPr>
        <w:t>ции и рефлексии в школьн</w:t>
      </w:r>
      <w:r w:rsidR="008979F4" w:rsidRPr="008979F4">
        <w:rPr>
          <w:color w:val="000000"/>
          <w:w w:val="115"/>
          <w:sz w:val="20"/>
          <w:szCs w:val="20"/>
        </w:rPr>
        <w:t>ом литературном образовании; да</w:t>
      </w:r>
      <w:r w:rsidRPr="008979F4">
        <w:rPr>
          <w:color w:val="000000"/>
          <w:w w:val="115"/>
          <w:sz w:val="20"/>
          <w:szCs w:val="20"/>
        </w:rPr>
        <w:t>вать адекватную оценку учебной ситуации и предлагать план</w:t>
      </w:r>
      <w:r w:rsidRPr="008979F4">
        <w:rPr>
          <w:color w:val="000000"/>
          <w:spacing w:val="1"/>
          <w:w w:val="115"/>
          <w:sz w:val="20"/>
          <w:szCs w:val="20"/>
        </w:rPr>
        <w:t xml:space="preserve"> </w:t>
      </w:r>
      <w:r w:rsidRPr="008979F4">
        <w:rPr>
          <w:color w:val="000000"/>
          <w:w w:val="115"/>
          <w:sz w:val="20"/>
          <w:szCs w:val="20"/>
        </w:rPr>
        <w:t>её изменения; учитывать контекст и предвидеть трудности,</w:t>
      </w:r>
      <w:r w:rsidRPr="008979F4">
        <w:rPr>
          <w:color w:val="000000"/>
          <w:spacing w:val="1"/>
          <w:w w:val="115"/>
          <w:sz w:val="20"/>
          <w:szCs w:val="20"/>
        </w:rPr>
        <w:t xml:space="preserve"> </w:t>
      </w:r>
      <w:r w:rsidRPr="008979F4">
        <w:rPr>
          <w:color w:val="000000"/>
          <w:w w:val="115"/>
          <w:sz w:val="20"/>
          <w:szCs w:val="20"/>
        </w:rPr>
        <w:t>которые</w:t>
      </w:r>
      <w:r w:rsidRPr="008979F4">
        <w:rPr>
          <w:color w:val="000000"/>
          <w:spacing w:val="1"/>
          <w:w w:val="115"/>
          <w:sz w:val="20"/>
          <w:szCs w:val="20"/>
        </w:rPr>
        <w:t xml:space="preserve"> </w:t>
      </w:r>
      <w:r w:rsidRPr="008979F4">
        <w:rPr>
          <w:color w:val="000000"/>
          <w:w w:val="115"/>
          <w:sz w:val="20"/>
          <w:szCs w:val="20"/>
        </w:rPr>
        <w:t>могут</w:t>
      </w:r>
      <w:r w:rsidRPr="008979F4">
        <w:rPr>
          <w:color w:val="000000"/>
          <w:spacing w:val="1"/>
          <w:w w:val="115"/>
          <w:sz w:val="20"/>
          <w:szCs w:val="20"/>
        </w:rPr>
        <w:t xml:space="preserve"> </w:t>
      </w:r>
      <w:r w:rsidRPr="008979F4">
        <w:rPr>
          <w:color w:val="000000"/>
          <w:w w:val="115"/>
          <w:sz w:val="20"/>
          <w:szCs w:val="20"/>
        </w:rPr>
        <w:t>возникнуть</w:t>
      </w:r>
      <w:r w:rsidRPr="008979F4">
        <w:rPr>
          <w:color w:val="000000"/>
          <w:spacing w:val="1"/>
          <w:w w:val="115"/>
          <w:sz w:val="20"/>
          <w:szCs w:val="20"/>
        </w:rPr>
        <w:t xml:space="preserve"> </w:t>
      </w:r>
      <w:r w:rsidRPr="008979F4">
        <w:rPr>
          <w:color w:val="000000"/>
          <w:w w:val="115"/>
          <w:sz w:val="20"/>
          <w:szCs w:val="20"/>
        </w:rPr>
        <w:t>при</w:t>
      </w:r>
      <w:r w:rsidRPr="008979F4">
        <w:rPr>
          <w:color w:val="000000"/>
          <w:spacing w:val="1"/>
          <w:w w:val="115"/>
          <w:sz w:val="20"/>
          <w:szCs w:val="20"/>
        </w:rPr>
        <w:t xml:space="preserve"> </w:t>
      </w:r>
      <w:r w:rsidRPr="008979F4">
        <w:rPr>
          <w:color w:val="000000"/>
          <w:w w:val="115"/>
          <w:sz w:val="20"/>
          <w:szCs w:val="20"/>
        </w:rPr>
        <w:t>решении</w:t>
      </w:r>
      <w:r w:rsidRPr="008979F4">
        <w:rPr>
          <w:color w:val="000000"/>
          <w:spacing w:val="1"/>
          <w:w w:val="115"/>
          <w:sz w:val="20"/>
          <w:szCs w:val="20"/>
        </w:rPr>
        <w:t xml:space="preserve"> </w:t>
      </w:r>
      <w:r w:rsidRPr="008979F4">
        <w:rPr>
          <w:color w:val="000000"/>
          <w:w w:val="115"/>
          <w:sz w:val="20"/>
          <w:szCs w:val="20"/>
        </w:rPr>
        <w:t>учебной</w:t>
      </w:r>
      <w:r w:rsidRPr="008979F4">
        <w:rPr>
          <w:color w:val="000000"/>
          <w:spacing w:val="1"/>
          <w:w w:val="115"/>
          <w:sz w:val="20"/>
          <w:szCs w:val="20"/>
        </w:rPr>
        <w:t xml:space="preserve"> </w:t>
      </w:r>
      <w:r w:rsidRPr="008979F4">
        <w:rPr>
          <w:color w:val="000000"/>
          <w:w w:val="115"/>
          <w:sz w:val="20"/>
          <w:szCs w:val="20"/>
        </w:rPr>
        <w:t>задачи,</w:t>
      </w:r>
      <w:r w:rsidRPr="008979F4">
        <w:rPr>
          <w:color w:val="000000"/>
          <w:spacing w:val="1"/>
          <w:w w:val="115"/>
          <w:sz w:val="20"/>
          <w:szCs w:val="20"/>
        </w:rPr>
        <w:t xml:space="preserve"> </w:t>
      </w:r>
      <w:r w:rsidRPr="008979F4">
        <w:rPr>
          <w:color w:val="000000"/>
          <w:w w:val="115"/>
          <w:sz w:val="20"/>
          <w:szCs w:val="20"/>
        </w:rPr>
        <w:t>адаптировать решение к меняющимся обстояте</w:t>
      </w:r>
      <w:r w:rsidR="008979F4" w:rsidRPr="008979F4">
        <w:rPr>
          <w:color w:val="000000"/>
          <w:w w:val="115"/>
          <w:sz w:val="20"/>
          <w:szCs w:val="20"/>
        </w:rPr>
        <w:t>льствам; объ</w:t>
      </w:r>
      <w:r w:rsidRPr="008979F4">
        <w:rPr>
          <w:color w:val="000000"/>
          <w:w w:val="115"/>
          <w:sz w:val="20"/>
          <w:szCs w:val="20"/>
        </w:rPr>
        <w:t>яснять причины достижения</w:t>
      </w:r>
      <w:r w:rsidR="008979F4" w:rsidRPr="008979F4">
        <w:rPr>
          <w:color w:val="000000"/>
          <w:w w:val="115"/>
          <w:sz w:val="20"/>
          <w:szCs w:val="20"/>
        </w:rPr>
        <w:t xml:space="preserve"> (недостижения) результатов дея</w:t>
      </w:r>
      <w:r w:rsidRPr="008979F4">
        <w:rPr>
          <w:color w:val="000000"/>
          <w:w w:val="115"/>
          <w:sz w:val="20"/>
          <w:szCs w:val="20"/>
        </w:rPr>
        <w:t>тельности, давать оценку</w:t>
      </w:r>
      <w:r w:rsidR="008979F4" w:rsidRPr="008979F4">
        <w:rPr>
          <w:color w:val="000000"/>
          <w:w w:val="115"/>
          <w:sz w:val="20"/>
          <w:szCs w:val="20"/>
        </w:rPr>
        <w:t xml:space="preserve"> приобретённому опыту, уметь на</w:t>
      </w:r>
      <w:r w:rsidRPr="008979F4">
        <w:rPr>
          <w:color w:val="000000"/>
          <w:w w:val="115"/>
          <w:sz w:val="20"/>
          <w:szCs w:val="20"/>
        </w:rPr>
        <w:t>ходить позитивное в про</w:t>
      </w:r>
      <w:r w:rsidR="008979F4" w:rsidRPr="008979F4">
        <w:rPr>
          <w:color w:val="000000"/>
          <w:w w:val="115"/>
          <w:sz w:val="20"/>
          <w:szCs w:val="20"/>
        </w:rPr>
        <w:t>изошедшей ситуации; вносить кор</w:t>
      </w:r>
      <w:r w:rsidRPr="008979F4">
        <w:rPr>
          <w:color w:val="000000"/>
          <w:w w:val="115"/>
          <w:sz w:val="20"/>
          <w:szCs w:val="20"/>
        </w:rPr>
        <w:t>рективы</w:t>
      </w:r>
      <w:r w:rsidRPr="008979F4">
        <w:rPr>
          <w:color w:val="000000"/>
          <w:spacing w:val="52"/>
          <w:w w:val="115"/>
          <w:sz w:val="20"/>
          <w:szCs w:val="20"/>
        </w:rPr>
        <w:t xml:space="preserve"> </w:t>
      </w:r>
      <w:r w:rsidRPr="008979F4">
        <w:rPr>
          <w:color w:val="000000"/>
          <w:w w:val="115"/>
          <w:sz w:val="20"/>
          <w:szCs w:val="20"/>
        </w:rPr>
        <w:t>в</w:t>
      </w:r>
      <w:r w:rsidR="00D87583" w:rsidRPr="008979F4">
        <w:rPr>
          <w:color w:val="000000"/>
          <w:w w:val="115"/>
          <w:sz w:val="20"/>
          <w:szCs w:val="20"/>
        </w:rPr>
        <w:t xml:space="preserve"> </w:t>
      </w:r>
      <w:r w:rsidRPr="008979F4">
        <w:rPr>
          <w:color w:val="000000"/>
          <w:w w:val="115"/>
          <w:sz w:val="20"/>
          <w:szCs w:val="20"/>
        </w:rPr>
        <w:t>деятельность</w:t>
      </w:r>
      <w:r w:rsidR="00D87583" w:rsidRPr="008979F4">
        <w:rPr>
          <w:color w:val="000000"/>
          <w:w w:val="115"/>
          <w:sz w:val="20"/>
          <w:szCs w:val="20"/>
        </w:rPr>
        <w:t xml:space="preserve"> </w:t>
      </w:r>
      <w:r w:rsidRPr="008979F4">
        <w:rPr>
          <w:color w:val="000000"/>
          <w:w w:val="115"/>
          <w:sz w:val="20"/>
          <w:szCs w:val="20"/>
        </w:rPr>
        <w:t>на</w:t>
      </w:r>
      <w:r w:rsidR="00D87583" w:rsidRPr="008979F4">
        <w:rPr>
          <w:color w:val="000000"/>
          <w:w w:val="115"/>
          <w:sz w:val="20"/>
          <w:szCs w:val="20"/>
        </w:rPr>
        <w:t xml:space="preserve"> </w:t>
      </w:r>
      <w:r w:rsidRPr="008979F4">
        <w:rPr>
          <w:color w:val="000000"/>
          <w:w w:val="115"/>
          <w:sz w:val="20"/>
          <w:szCs w:val="20"/>
        </w:rPr>
        <w:t>основе</w:t>
      </w:r>
      <w:r w:rsidR="00D87583" w:rsidRPr="008979F4">
        <w:rPr>
          <w:color w:val="000000"/>
          <w:w w:val="115"/>
          <w:sz w:val="20"/>
          <w:szCs w:val="20"/>
        </w:rPr>
        <w:t xml:space="preserve"> </w:t>
      </w:r>
      <w:r w:rsidRPr="008979F4">
        <w:rPr>
          <w:color w:val="000000"/>
          <w:w w:val="115"/>
          <w:sz w:val="20"/>
          <w:szCs w:val="20"/>
        </w:rPr>
        <w:t>новых</w:t>
      </w:r>
      <w:r w:rsidR="00D87583" w:rsidRPr="008979F4">
        <w:rPr>
          <w:color w:val="000000"/>
          <w:w w:val="115"/>
          <w:sz w:val="20"/>
          <w:szCs w:val="20"/>
        </w:rPr>
        <w:t xml:space="preserve"> </w:t>
      </w:r>
      <w:r w:rsidRPr="008979F4">
        <w:rPr>
          <w:color w:val="000000"/>
          <w:w w:val="115"/>
          <w:sz w:val="20"/>
          <w:szCs w:val="20"/>
        </w:rPr>
        <w:t>обстоятельств</w:t>
      </w:r>
      <w:r w:rsidRPr="008979F4">
        <w:rPr>
          <w:color w:val="000000"/>
          <w:spacing w:val="-56"/>
          <w:w w:val="115"/>
          <w:sz w:val="20"/>
          <w:szCs w:val="20"/>
        </w:rPr>
        <w:t xml:space="preserve"> </w:t>
      </w:r>
      <w:r w:rsidRPr="008979F4">
        <w:rPr>
          <w:color w:val="000000"/>
          <w:w w:val="115"/>
          <w:sz w:val="20"/>
          <w:szCs w:val="20"/>
        </w:rPr>
        <w:t>и изменившихся ситуаци</w:t>
      </w:r>
      <w:r w:rsidR="008979F4" w:rsidRPr="008979F4">
        <w:rPr>
          <w:color w:val="000000"/>
          <w:w w:val="115"/>
          <w:sz w:val="20"/>
          <w:szCs w:val="20"/>
        </w:rPr>
        <w:t>й, установленных ошибок, возник</w:t>
      </w:r>
      <w:r w:rsidRPr="008979F4">
        <w:rPr>
          <w:color w:val="000000"/>
          <w:w w:val="115"/>
          <w:sz w:val="20"/>
          <w:szCs w:val="20"/>
        </w:rPr>
        <w:t>ших</w:t>
      </w:r>
      <w:r w:rsidRPr="008979F4">
        <w:rPr>
          <w:color w:val="000000"/>
          <w:spacing w:val="-14"/>
          <w:w w:val="115"/>
          <w:sz w:val="20"/>
          <w:szCs w:val="20"/>
        </w:rPr>
        <w:t xml:space="preserve"> </w:t>
      </w:r>
      <w:r w:rsidRPr="008979F4">
        <w:rPr>
          <w:color w:val="000000"/>
          <w:w w:val="115"/>
          <w:sz w:val="20"/>
          <w:szCs w:val="20"/>
        </w:rPr>
        <w:t>трудностей;</w:t>
      </w:r>
      <w:r w:rsidRPr="008979F4">
        <w:rPr>
          <w:color w:val="000000"/>
          <w:spacing w:val="-14"/>
          <w:w w:val="115"/>
          <w:sz w:val="20"/>
          <w:szCs w:val="20"/>
        </w:rPr>
        <w:t xml:space="preserve"> </w:t>
      </w:r>
      <w:r w:rsidRPr="008979F4">
        <w:rPr>
          <w:color w:val="000000"/>
          <w:w w:val="115"/>
          <w:sz w:val="20"/>
          <w:szCs w:val="20"/>
        </w:rPr>
        <w:t>оценивать</w:t>
      </w:r>
      <w:r w:rsidRPr="008979F4">
        <w:rPr>
          <w:color w:val="000000"/>
          <w:spacing w:val="-14"/>
          <w:w w:val="115"/>
          <w:sz w:val="20"/>
          <w:szCs w:val="20"/>
        </w:rPr>
        <w:t xml:space="preserve"> </w:t>
      </w:r>
      <w:r w:rsidRPr="008979F4">
        <w:rPr>
          <w:color w:val="000000"/>
          <w:w w:val="115"/>
          <w:sz w:val="20"/>
          <w:szCs w:val="20"/>
        </w:rPr>
        <w:t>соответствие</w:t>
      </w:r>
      <w:r w:rsidRPr="008979F4">
        <w:rPr>
          <w:color w:val="000000"/>
          <w:spacing w:val="-14"/>
          <w:w w:val="115"/>
          <w:sz w:val="20"/>
          <w:szCs w:val="20"/>
        </w:rPr>
        <w:t xml:space="preserve"> </w:t>
      </w:r>
      <w:r w:rsidRPr="008979F4">
        <w:rPr>
          <w:color w:val="000000"/>
          <w:w w:val="115"/>
          <w:sz w:val="20"/>
          <w:szCs w:val="20"/>
        </w:rPr>
        <w:t>результата</w:t>
      </w:r>
      <w:r w:rsidRPr="008979F4">
        <w:rPr>
          <w:color w:val="000000"/>
          <w:spacing w:val="-14"/>
          <w:w w:val="115"/>
          <w:sz w:val="20"/>
          <w:szCs w:val="20"/>
        </w:rPr>
        <w:t xml:space="preserve"> </w:t>
      </w:r>
      <w:r w:rsidRPr="008979F4">
        <w:rPr>
          <w:color w:val="000000"/>
          <w:w w:val="115"/>
          <w:sz w:val="20"/>
          <w:szCs w:val="20"/>
        </w:rPr>
        <w:t>цели</w:t>
      </w:r>
      <w:r w:rsidRPr="008979F4">
        <w:rPr>
          <w:color w:val="000000"/>
          <w:spacing w:val="-14"/>
          <w:w w:val="115"/>
          <w:sz w:val="20"/>
          <w:szCs w:val="20"/>
        </w:rPr>
        <w:t xml:space="preserve"> </w:t>
      </w:r>
      <w:r w:rsidRPr="008979F4">
        <w:rPr>
          <w:color w:val="000000"/>
          <w:w w:val="115"/>
          <w:sz w:val="20"/>
          <w:szCs w:val="20"/>
        </w:rPr>
        <w:t>и</w:t>
      </w:r>
      <w:r w:rsidRPr="008979F4">
        <w:rPr>
          <w:color w:val="000000"/>
          <w:spacing w:val="-14"/>
          <w:w w:val="115"/>
          <w:sz w:val="20"/>
          <w:szCs w:val="20"/>
        </w:rPr>
        <w:t xml:space="preserve"> </w:t>
      </w:r>
      <w:r w:rsidR="008979F4" w:rsidRPr="008979F4">
        <w:rPr>
          <w:color w:val="000000"/>
          <w:w w:val="115"/>
          <w:sz w:val="20"/>
          <w:szCs w:val="20"/>
        </w:rPr>
        <w:t>ус</w:t>
      </w:r>
      <w:r w:rsidRPr="008979F4">
        <w:rPr>
          <w:color w:val="000000"/>
          <w:w w:val="115"/>
          <w:sz w:val="20"/>
          <w:szCs w:val="20"/>
        </w:rPr>
        <w:t>ловиям;</w:t>
      </w:r>
    </w:p>
    <w:p w14:paraId="16815ADE" w14:textId="77777777" w:rsidR="005B2FBF" w:rsidRPr="008979F4" w:rsidRDefault="00005DA0" w:rsidP="008979F4">
      <w:pPr>
        <w:pStyle w:val="a9"/>
        <w:numPr>
          <w:ilvl w:val="0"/>
          <w:numId w:val="13"/>
        </w:numPr>
        <w:ind w:left="0" w:right="0" w:firstLine="567"/>
        <w:rPr>
          <w:color w:val="000000"/>
          <w:sz w:val="20"/>
          <w:szCs w:val="20"/>
        </w:rPr>
      </w:pPr>
      <w:r w:rsidRPr="008979F4">
        <w:rPr>
          <w:i/>
          <w:color w:val="000000"/>
          <w:w w:val="120"/>
          <w:sz w:val="20"/>
          <w:szCs w:val="20"/>
        </w:rPr>
        <w:t>эмоциональный</w:t>
      </w:r>
      <w:r w:rsidRPr="008979F4">
        <w:rPr>
          <w:i/>
          <w:color w:val="000000"/>
          <w:spacing w:val="46"/>
          <w:w w:val="120"/>
          <w:sz w:val="20"/>
          <w:szCs w:val="20"/>
        </w:rPr>
        <w:t xml:space="preserve"> </w:t>
      </w:r>
      <w:r w:rsidRPr="008979F4">
        <w:rPr>
          <w:i/>
          <w:color w:val="000000"/>
          <w:w w:val="120"/>
          <w:sz w:val="20"/>
          <w:szCs w:val="20"/>
        </w:rPr>
        <w:t>интеллект</w:t>
      </w:r>
      <w:r w:rsidRPr="008979F4">
        <w:rPr>
          <w:color w:val="000000"/>
          <w:w w:val="120"/>
          <w:sz w:val="20"/>
          <w:szCs w:val="20"/>
        </w:rPr>
        <w:t>:</w:t>
      </w:r>
      <w:r w:rsidRPr="008979F4">
        <w:rPr>
          <w:color w:val="000000"/>
          <w:spacing w:val="43"/>
          <w:w w:val="120"/>
          <w:sz w:val="20"/>
          <w:szCs w:val="20"/>
        </w:rPr>
        <w:t xml:space="preserve"> </w:t>
      </w:r>
      <w:r w:rsidRPr="008979F4">
        <w:rPr>
          <w:color w:val="000000"/>
          <w:w w:val="120"/>
          <w:sz w:val="20"/>
          <w:szCs w:val="20"/>
        </w:rPr>
        <w:t>развивать</w:t>
      </w:r>
      <w:r w:rsidRPr="008979F4">
        <w:rPr>
          <w:color w:val="000000"/>
          <w:spacing w:val="44"/>
          <w:w w:val="120"/>
          <w:sz w:val="20"/>
          <w:szCs w:val="20"/>
        </w:rPr>
        <w:t xml:space="preserve"> </w:t>
      </w:r>
      <w:r w:rsidRPr="008979F4">
        <w:rPr>
          <w:color w:val="000000"/>
          <w:w w:val="120"/>
          <w:sz w:val="20"/>
          <w:szCs w:val="20"/>
        </w:rPr>
        <w:t>способность</w:t>
      </w:r>
      <w:r w:rsidRPr="008979F4">
        <w:rPr>
          <w:color w:val="000000"/>
          <w:spacing w:val="44"/>
          <w:w w:val="120"/>
          <w:sz w:val="20"/>
          <w:szCs w:val="20"/>
        </w:rPr>
        <w:t xml:space="preserve"> </w:t>
      </w:r>
      <w:r w:rsidRPr="008979F4">
        <w:rPr>
          <w:color w:val="000000"/>
          <w:w w:val="120"/>
          <w:sz w:val="20"/>
          <w:szCs w:val="20"/>
        </w:rPr>
        <w:t>разли</w:t>
      </w:r>
      <w:r w:rsidRPr="008979F4">
        <w:rPr>
          <w:color w:val="000000"/>
          <w:w w:val="115"/>
          <w:sz w:val="20"/>
          <w:szCs w:val="20"/>
        </w:rPr>
        <w:t xml:space="preserve">чать и называть собственные эмоции, управлять ими и </w:t>
      </w:r>
      <w:r w:rsidR="008979F4" w:rsidRPr="008979F4">
        <w:rPr>
          <w:color w:val="000000"/>
          <w:w w:val="115"/>
          <w:sz w:val="20"/>
          <w:szCs w:val="20"/>
        </w:rPr>
        <w:t>эмоци</w:t>
      </w:r>
      <w:r w:rsidRPr="008979F4">
        <w:rPr>
          <w:color w:val="000000"/>
          <w:w w:val="115"/>
          <w:sz w:val="20"/>
          <w:szCs w:val="20"/>
        </w:rPr>
        <w:t>ями других; выявлять и анализироват</w:t>
      </w:r>
      <w:r w:rsidR="008979F4" w:rsidRPr="008979F4">
        <w:rPr>
          <w:color w:val="000000"/>
          <w:w w:val="115"/>
          <w:sz w:val="20"/>
          <w:szCs w:val="20"/>
        </w:rPr>
        <w:t>ь причины эмоций; ста</w:t>
      </w:r>
      <w:r w:rsidRPr="008979F4">
        <w:rPr>
          <w:color w:val="000000"/>
          <w:w w:val="115"/>
          <w:sz w:val="20"/>
          <w:szCs w:val="20"/>
        </w:rPr>
        <w:t>вить</w:t>
      </w:r>
      <w:r w:rsidRPr="008979F4">
        <w:rPr>
          <w:color w:val="000000"/>
          <w:spacing w:val="-14"/>
          <w:w w:val="115"/>
          <w:sz w:val="20"/>
          <w:szCs w:val="20"/>
        </w:rPr>
        <w:t xml:space="preserve"> </w:t>
      </w:r>
      <w:r w:rsidRPr="008979F4">
        <w:rPr>
          <w:color w:val="000000"/>
          <w:w w:val="115"/>
          <w:sz w:val="20"/>
          <w:szCs w:val="20"/>
        </w:rPr>
        <w:t>себя</w:t>
      </w:r>
      <w:r w:rsidRPr="008979F4">
        <w:rPr>
          <w:color w:val="000000"/>
          <w:spacing w:val="-13"/>
          <w:w w:val="115"/>
          <w:sz w:val="20"/>
          <w:szCs w:val="20"/>
        </w:rPr>
        <w:t xml:space="preserve"> </w:t>
      </w:r>
      <w:r w:rsidRPr="008979F4">
        <w:rPr>
          <w:color w:val="000000"/>
          <w:w w:val="115"/>
          <w:sz w:val="20"/>
          <w:szCs w:val="20"/>
        </w:rPr>
        <w:t>на</w:t>
      </w:r>
      <w:r w:rsidRPr="008979F4">
        <w:rPr>
          <w:color w:val="000000"/>
          <w:spacing w:val="-13"/>
          <w:w w:val="115"/>
          <w:sz w:val="20"/>
          <w:szCs w:val="20"/>
        </w:rPr>
        <w:t xml:space="preserve"> </w:t>
      </w:r>
      <w:r w:rsidRPr="008979F4">
        <w:rPr>
          <w:color w:val="000000"/>
          <w:w w:val="115"/>
          <w:sz w:val="20"/>
          <w:szCs w:val="20"/>
        </w:rPr>
        <w:t>место</w:t>
      </w:r>
      <w:r w:rsidRPr="008979F4">
        <w:rPr>
          <w:color w:val="000000"/>
          <w:spacing w:val="-13"/>
          <w:w w:val="115"/>
          <w:sz w:val="20"/>
          <w:szCs w:val="20"/>
        </w:rPr>
        <w:t xml:space="preserve"> </w:t>
      </w:r>
      <w:r w:rsidRPr="008979F4">
        <w:rPr>
          <w:color w:val="000000"/>
          <w:w w:val="115"/>
          <w:sz w:val="20"/>
          <w:szCs w:val="20"/>
        </w:rPr>
        <w:t>другого</w:t>
      </w:r>
      <w:r w:rsidRPr="008979F4">
        <w:rPr>
          <w:color w:val="000000"/>
          <w:spacing w:val="-14"/>
          <w:w w:val="115"/>
          <w:sz w:val="20"/>
          <w:szCs w:val="20"/>
        </w:rPr>
        <w:t xml:space="preserve"> </w:t>
      </w:r>
      <w:r w:rsidRPr="008979F4">
        <w:rPr>
          <w:color w:val="000000"/>
          <w:w w:val="115"/>
          <w:sz w:val="20"/>
          <w:szCs w:val="20"/>
        </w:rPr>
        <w:t>человека,</w:t>
      </w:r>
      <w:r w:rsidRPr="008979F4">
        <w:rPr>
          <w:color w:val="000000"/>
          <w:spacing w:val="-13"/>
          <w:w w:val="115"/>
          <w:sz w:val="20"/>
          <w:szCs w:val="20"/>
        </w:rPr>
        <w:t xml:space="preserve"> </w:t>
      </w:r>
      <w:r w:rsidRPr="008979F4">
        <w:rPr>
          <w:color w:val="000000"/>
          <w:w w:val="115"/>
          <w:sz w:val="20"/>
          <w:szCs w:val="20"/>
        </w:rPr>
        <w:t>понимать</w:t>
      </w:r>
      <w:r w:rsidRPr="008979F4">
        <w:rPr>
          <w:color w:val="000000"/>
          <w:spacing w:val="-13"/>
          <w:w w:val="115"/>
          <w:sz w:val="20"/>
          <w:szCs w:val="20"/>
        </w:rPr>
        <w:t xml:space="preserve"> </w:t>
      </w:r>
      <w:r w:rsidRPr="008979F4">
        <w:rPr>
          <w:color w:val="000000"/>
          <w:w w:val="115"/>
          <w:sz w:val="20"/>
          <w:szCs w:val="20"/>
        </w:rPr>
        <w:t>мотивы</w:t>
      </w:r>
      <w:r w:rsidRPr="008979F4">
        <w:rPr>
          <w:color w:val="000000"/>
          <w:spacing w:val="-13"/>
          <w:w w:val="115"/>
          <w:sz w:val="20"/>
          <w:szCs w:val="20"/>
        </w:rPr>
        <w:t xml:space="preserve"> </w:t>
      </w:r>
      <w:r w:rsidRPr="008979F4">
        <w:rPr>
          <w:color w:val="000000"/>
          <w:w w:val="115"/>
          <w:sz w:val="20"/>
          <w:szCs w:val="20"/>
        </w:rPr>
        <w:t>и</w:t>
      </w:r>
      <w:r w:rsidRPr="008979F4">
        <w:rPr>
          <w:color w:val="000000"/>
          <w:spacing w:val="-14"/>
          <w:w w:val="115"/>
          <w:sz w:val="20"/>
          <w:szCs w:val="20"/>
        </w:rPr>
        <w:t xml:space="preserve"> </w:t>
      </w:r>
      <w:r w:rsidR="008979F4" w:rsidRPr="008979F4">
        <w:rPr>
          <w:color w:val="000000"/>
          <w:w w:val="115"/>
          <w:sz w:val="20"/>
          <w:szCs w:val="20"/>
        </w:rPr>
        <w:t>наме</w:t>
      </w:r>
      <w:r w:rsidRPr="008979F4">
        <w:rPr>
          <w:color w:val="000000"/>
          <w:w w:val="115"/>
          <w:sz w:val="20"/>
          <w:szCs w:val="20"/>
        </w:rPr>
        <w:t>рения</w:t>
      </w:r>
      <w:r w:rsidRPr="008979F4">
        <w:rPr>
          <w:color w:val="000000"/>
          <w:spacing w:val="1"/>
          <w:w w:val="115"/>
          <w:sz w:val="20"/>
          <w:szCs w:val="20"/>
        </w:rPr>
        <w:t xml:space="preserve"> </w:t>
      </w:r>
      <w:r w:rsidRPr="008979F4">
        <w:rPr>
          <w:color w:val="000000"/>
          <w:w w:val="115"/>
          <w:sz w:val="20"/>
          <w:szCs w:val="20"/>
        </w:rPr>
        <w:t>другого,</w:t>
      </w:r>
      <w:r w:rsidRPr="008979F4">
        <w:rPr>
          <w:color w:val="000000"/>
          <w:spacing w:val="1"/>
          <w:w w:val="115"/>
          <w:sz w:val="20"/>
          <w:szCs w:val="20"/>
        </w:rPr>
        <w:t xml:space="preserve"> </w:t>
      </w:r>
      <w:r w:rsidRPr="008979F4">
        <w:rPr>
          <w:color w:val="000000"/>
          <w:w w:val="115"/>
          <w:sz w:val="20"/>
          <w:szCs w:val="20"/>
        </w:rPr>
        <w:t>анализируя</w:t>
      </w:r>
      <w:r w:rsidRPr="008979F4">
        <w:rPr>
          <w:color w:val="000000"/>
          <w:spacing w:val="1"/>
          <w:w w:val="115"/>
          <w:sz w:val="20"/>
          <w:szCs w:val="20"/>
        </w:rPr>
        <w:t xml:space="preserve"> </w:t>
      </w:r>
      <w:r w:rsidRPr="008979F4">
        <w:rPr>
          <w:color w:val="000000"/>
          <w:w w:val="115"/>
          <w:sz w:val="20"/>
          <w:szCs w:val="20"/>
        </w:rPr>
        <w:t>примеры</w:t>
      </w:r>
      <w:r w:rsidRPr="008979F4">
        <w:rPr>
          <w:color w:val="000000"/>
          <w:spacing w:val="1"/>
          <w:w w:val="115"/>
          <w:sz w:val="20"/>
          <w:szCs w:val="20"/>
        </w:rPr>
        <w:t xml:space="preserve"> </w:t>
      </w:r>
      <w:r w:rsidRPr="008979F4">
        <w:rPr>
          <w:color w:val="000000"/>
          <w:w w:val="115"/>
          <w:sz w:val="20"/>
          <w:szCs w:val="20"/>
        </w:rPr>
        <w:t>из</w:t>
      </w:r>
      <w:r w:rsidRPr="008979F4">
        <w:rPr>
          <w:color w:val="000000"/>
          <w:spacing w:val="1"/>
          <w:w w:val="115"/>
          <w:sz w:val="20"/>
          <w:szCs w:val="20"/>
        </w:rPr>
        <w:t xml:space="preserve"> </w:t>
      </w:r>
      <w:r w:rsidRPr="008979F4">
        <w:rPr>
          <w:color w:val="000000"/>
          <w:w w:val="115"/>
          <w:sz w:val="20"/>
          <w:szCs w:val="20"/>
        </w:rPr>
        <w:t>художественной</w:t>
      </w:r>
      <w:r w:rsidRPr="008979F4">
        <w:rPr>
          <w:color w:val="000000"/>
          <w:spacing w:val="-55"/>
          <w:w w:val="115"/>
          <w:sz w:val="20"/>
          <w:szCs w:val="20"/>
        </w:rPr>
        <w:t xml:space="preserve"> </w:t>
      </w:r>
      <w:r w:rsidRPr="008979F4">
        <w:rPr>
          <w:color w:val="000000"/>
          <w:w w:val="115"/>
          <w:sz w:val="20"/>
          <w:szCs w:val="20"/>
        </w:rPr>
        <w:t>литературы;</w:t>
      </w:r>
      <w:r w:rsidRPr="008979F4">
        <w:rPr>
          <w:color w:val="000000"/>
          <w:spacing w:val="-2"/>
          <w:w w:val="115"/>
          <w:sz w:val="20"/>
          <w:szCs w:val="20"/>
        </w:rPr>
        <w:t xml:space="preserve"> </w:t>
      </w:r>
      <w:r w:rsidRPr="008979F4">
        <w:rPr>
          <w:color w:val="000000"/>
          <w:w w:val="115"/>
          <w:sz w:val="20"/>
          <w:szCs w:val="20"/>
        </w:rPr>
        <w:t>регулировать</w:t>
      </w:r>
      <w:r w:rsidRPr="008979F4">
        <w:rPr>
          <w:color w:val="000000"/>
          <w:spacing w:val="-2"/>
          <w:w w:val="115"/>
          <w:sz w:val="20"/>
          <w:szCs w:val="20"/>
        </w:rPr>
        <w:t xml:space="preserve"> </w:t>
      </w:r>
      <w:r w:rsidRPr="008979F4">
        <w:rPr>
          <w:color w:val="000000"/>
          <w:w w:val="115"/>
          <w:sz w:val="20"/>
          <w:szCs w:val="20"/>
        </w:rPr>
        <w:t>способ</w:t>
      </w:r>
      <w:r w:rsidRPr="008979F4">
        <w:rPr>
          <w:color w:val="000000"/>
          <w:spacing w:val="-1"/>
          <w:w w:val="115"/>
          <w:sz w:val="20"/>
          <w:szCs w:val="20"/>
        </w:rPr>
        <w:t xml:space="preserve"> </w:t>
      </w:r>
      <w:r w:rsidRPr="008979F4">
        <w:rPr>
          <w:color w:val="000000"/>
          <w:w w:val="115"/>
          <w:sz w:val="20"/>
          <w:szCs w:val="20"/>
        </w:rPr>
        <w:t>выражения</w:t>
      </w:r>
      <w:r w:rsidRPr="008979F4">
        <w:rPr>
          <w:color w:val="000000"/>
          <w:spacing w:val="-2"/>
          <w:w w:val="115"/>
          <w:sz w:val="20"/>
          <w:szCs w:val="20"/>
        </w:rPr>
        <w:t xml:space="preserve"> </w:t>
      </w:r>
      <w:r w:rsidRPr="008979F4">
        <w:rPr>
          <w:color w:val="000000"/>
          <w:w w:val="115"/>
          <w:sz w:val="20"/>
          <w:szCs w:val="20"/>
        </w:rPr>
        <w:t>своих</w:t>
      </w:r>
      <w:r w:rsidRPr="008979F4">
        <w:rPr>
          <w:color w:val="000000"/>
          <w:spacing w:val="-1"/>
          <w:w w:val="115"/>
          <w:sz w:val="20"/>
          <w:szCs w:val="20"/>
        </w:rPr>
        <w:t xml:space="preserve"> </w:t>
      </w:r>
      <w:r w:rsidRPr="008979F4">
        <w:rPr>
          <w:color w:val="000000"/>
          <w:w w:val="115"/>
          <w:sz w:val="20"/>
          <w:szCs w:val="20"/>
        </w:rPr>
        <w:t>эмоций;</w:t>
      </w:r>
    </w:p>
    <w:p w14:paraId="7B87A6F9" w14:textId="77777777" w:rsidR="005B2FBF" w:rsidRPr="00005DA0" w:rsidRDefault="00005DA0" w:rsidP="008979F4">
      <w:pPr>
        <w:pStyle w:val="a5"/>
        <w:numPr>
          <w:ilvl w:val="0"/>
          <w:numId w:val="13"/>
        </w:numPr>
        <w:ind w:left="0" w:firstLine="567"/>
        <w:jc w:val="both"/>
        <w:rPr>
          <w:color w:val="000000"/>
        </w:rPr>
      </w:pPr>
      <w:r w:rsidRPr="00005DA0">
        <w:rPr>
          <w:i/>
          <w:color w:val="000000"/>
          <w:w w:val="120"/>
        </w:rPr>
        <w:t>принятие</w:t>
      </w:r>
      <w:r w:rsidRPr="00005DA0">
        <w:rPr>
          <w:i/>
          <w:color w:val="000000"/>
          <w:spacing w:val="-14"/>
          <w:w w:val="120"/>
        </w:rPr>
        <w:t xml:space="preserve"> </w:t>
      </w:r>
      <w:r w:rsidRPr="00005DA0">
        <w:rPr>
          <w:i/>
          <w:color w:val="000000"/>
          <w:w w:val="120"/>
        </w:rPr>
        <w:t>себя</w:t>
      </w:r>
      <w:r w:rsidRPr="00005DA0">
        <w:rPr>
          <w:i/>
          <w:color w:val="000000"/>
          <w:spacing w:val="-14"/>
          <w:w w:val="120"/>
        </w:rPr>
        <w:t xml:space="preserve"> </w:t>
      </w:r>
      <w:r w:rsidRPr="00005DA0">
        <w:rPr>
          <w:i/>
          <w:color w:val="000000"/>
          <w:w w:val="120"/>
        </w:rPr>
        <w:t>и</w:t>
      </w:r>
      <w:r w:rsidRPr="00005DA0">
        <w:rPr>
          <w:i/>
          <w:color w:val="000000"/>
          <w:spacing w:val="-14"/>
          <w:w w:val="120"/>
        </w:rPr>
        <w:t xml:space="preserve"> </w:t>
      </w:r>
      <w:r w:rsidRPr="00005DA0">
        <w:rPr>
          <w:i/>
          <w:color w:val="000000"/>
          <w:w w:val="120"/>
        </w:rPr>
        <w:t>других</w:t>
      </w:r>
      <w:r w:rsidRPr="00005DA0">
        <w:rPr>
          <w:color w:val="000000"/>
          <w:w w:val="120"/>
        </w:rPr>
        <w:t>:</w:t>
      </w:r>
      <w:r w:rsidRPr="00005DA0">
        <w:rPr>
          <w:color w:val="000000"/>
          <w:spacing w:val="-15"/>
          <w:w w:val="120"/>
        </w:rPr>
        <w:t xml:space="preserve"> </w:t>
      </w:r>
      <w:r w:rsidRPr="00005DA0">
        <w:rPr>
          <w:color w:val="000000"/>
          <w:w w:val="120"/>
        </w:rPr>
        <w:t>осознанно</w:t>
      </w:r>
      <w:r w:rsidRPr="00005DA0">
        <w:rPr>
          <w:color w:val="000000"/>
          <w:spacing w:val="-14"/>
          <w:w w:val="120"/>
        </w:rPr>
        <w:t xml:space="preserve"> </w:t>
      </w:r>
      <w:r w:rsidRPr="00005DA0">
        <w:rPr>
          <w:color w:val="000000"/>
          <w:w w:val="120"/>
        </w:rPr>
        <w:t>относиться</w:t>
      </w:r>
      <w:r w:rsidRPr="00005DA0">
        <w:rPr>
          <w:color w:val="000000"/>
          <w:spacing w:val="-15"/>
          <w:w w:val="120"/>
        </w:rPr>
        <w:t xml:space="preserve"> </w:t>
      </w:r>
      <w:r w:rsidRPr="00005DA0">
        <w:rPr>
          <w:color w:val="000000"/>
          <w:w w:val="120"/>
        </w:rPr>
        <w:t>к</w:t>
      </w:r>
      <w:r w:rsidRPr="00005DA0">
        <w:rPr>
          <w:color w:val="000000"/>
          <w:spacing w:val="-15"/>
          <w:w w:val="120"/>
        </w:rPr>
        <w:t xml:space="preserve"> </w:t>
      </w:r>
      <w:r w:rsidRPr="00005DA0">
        <w:rPr>
          <w:color w:val="000000"/>
          <w:w w:val="120"/>
        </w:rPr>
        <w:t>другому</w:t>
      </w:r>
      <w:r w:rsidRPr="00005DA0">
        <w:rPr>
          <w:color w:val="000000"/>
          <w:spacing w:val="-15"/>
          <w:w w:val="120"/>
        </w:rPr>
        <w:t xml:space="preserve"> </w:t>
      </w:r>
      <w:r w:rsidR="008979F4">
        <w:rPr>
          <w:color w:val="000000"/>
          <w:w w:val="120"/>
        </w:rPr>
        <w:t>че</w:t>
      </w:r>
      <w:r w:rsidRPr="00005DA0">
        <w:rPr>
          <w:color w:val="000000"/>
          <w:w w:val="115"/>
        </w:rPr>
        <w:t>ловеку, его мнению, раз</w:t>
      </w:r>
      <w:r w:rsidR="008979F4">
        <w:rPr>
          <w:color w:val="000000"/>
          <w:w w:val="115"/>
        </w:rPr>
        <w:t>мышляя над взаимоотношениями ли</w:t>
      </w:r>
      <w:r w:rsidRPr="00005DA0">
        <w:rPr>
          <w:color w:val="000000"/>
          <w:w w:val="115"/>
        </w:rPr>
        <w:t>тературных героев; признавать своё право на ошибку и такое</w:t>
      </w:r>
      <w:r w:rsidRPr="00005DA0">
        <w:rPr>
          <w:color w:val="000000"/>
          <w:spacing w:val="1"/>
          <w:w w:val="115"/>
        </w:rPr>
        <w:t xml:space="preserve"> </w:t>
      </w:r>
      <w:r w:rsidRPr="00005DA0">
        <w:rPr>
          <w:color w:val="000000"/>
          <w:w w:val="115"/>
        </w:rPr>
        <w:t>же</w:t>
      </w:r>
      <w:r w:rsidRPr="00005DA0">
        <w:rPr>
          <w:color w:val="000000"/>
          <w:spacing w:val="5"/>
          <w:w w:val="115"/>
        </w:rPr>
        <w:t xml:space="preserve"> </w:t>
      </w:r>
      <w:r w:rsidRPr="00005DA0">
        <w:rPr>
          <w:color w:val="000000"/>
          <w:w w:val="115"/>
        </w:rPr>
        <w:t>право</w:t>
      </w:r>
      <w:r w:rsidRPr="00005DA0">
        <w:rPr>
          <w:color w:val="000000"/>
          <w:spacing w:val="6"/>
          <w:w w:val="115"/>
        </w:rPr>
        <w:t xml:space="preserve"> </w:t>
      </w:r>
      <w:r w:rsidRPr="00005DA0">
        <w:rPr>
          <w:color w:val="000000"/>
          <w:w w:val="115"/>
        </w:rPr>
        <w:t>другого;</w:t>
      </w:r>
      <w:r w:rsidRPr="00005DA0">
        <w:rPr>
          <w:color w:val="000000"/>
          <w:spacing w:val="6"/>
          <w:w w:val="115"/>
        </w:rPr>
        <w:t xml:space="preserve"> </w:t>
      </w:r>
      <w:r w:rsidRPr="00005DA0">
        <w:rPr>
          <w:color w:val="000000"/>
          <w:w w:val="115"/>
        </w:rPr>
        <w:t>принимать</w:t>
      </w:r>
      <w:r w:rsidRPr="00005DA0">
        <w:rPr>
          <w:color w:val="000000"/>
          <w:spacing w:val="6"/>
          <w:w w:val="115"/>
        </w:rPr>
        <w:t xml:space="preserve"> </w:t>
      </w:r>
      <w:r w:rsidRPr="00005DA0">
        <w:rPr>
          <w:color w:val="000000"/>
          <w:w w:val="115"/>
        </w:rPr>
        <w:t>себя</w:t>
      </w:r>
      <w:r w:rsidRPr="00005DA0">
        <w:rPr>
          <w:color w:val="000000"/>
          <w:spacing w:val="6"/>
          <w:w w:val="115"/>
        </w:rPr>
        <w:t xml:space="preserve"> </w:t>
      </w:r>
      <w:r w:rsidRPr="00005DA0">
        <w:rPr>
          <w:color w:val="000000"/>
          <w:w w:val="115"/>
        </w:rPr>
        <w:t>и</w:t>
      </w:r>
      <w:r w:rsidRPr="00005DA0">
        <w:rPr>
          <w:color w:val="000000"/>
          <w:spacing w:val="6"/>
          <w:w w:val="115"/>
        </w:rPr>
        <w:t xml:space="preserve"> </w:t>
      </w:r>
      <w:r w:rsidRPr="00005DA0">
        <w:rPr>
          <w:color w:val="000000"/>
          <w:w w:val="115"/>
        </w:rPr>
        <w:t>других,</w:t>
      </w:r>
      <w:r w:rsidRPr="00005DA0">
        <w:rPr>
          <w:color w:val="000000"/>
          <w:spacing w:val="5"/>
          <w:w w:val="115"/>
        </w:rPr>
        <w:t xml:space="preserve"> </w:t>
      </w:r>
      <w:r w:rsidRPr="00005DA0">
        <w:rPr>
          <w:color w:val="000000"/>
          <w:w w:val="115"/>
        </w:rPr>
        <w:t>не</w:t>
      </w:r>
      <w:r w:rsidRPr="00005DA0">
        <w:rPr>
          <w:color w:val="000000"/>
          <w:spacing w:val="6"/>
          <w:w w:val="115"/>
        </w:rPr>
        <w:t xml:space="preserve"> </w:t>
      </w:r>
      <w:r w:rsidRPr="00005DA0">
        <w:rPr>
          <w:color w:val="000000"/>
          <w:w w:val="115"/>
        </w:rPr>
        <w:t>осуждая;</w:t>
      </w:r>
      <w:r w:rsidRPr="00005DA0">
        <w:rPr>
          <w:color w:val="000000"/>
          <w:spacing w:val="6"/>
          <w:w w:val="115"/>
        </w:rPr>
        <w:t xml:space="preserve"> </w:t>
      </w:r>
      <w:r w:rsidRPr="00005DA0">
        <w:rPr>
          <w:color w:val="000000"/>
          <w:w w:val="115"/>
        </w:rPr>
        <w:t>про</w:t>
      </w:r>
      <w:r w:rsidR="008979F4">
        <w:rPr>
          <w:color w:val="000000"/>
          <w:w w:val="115"/>
        </w:rPr>
        <w:t>я</w:t>
      </w:r>
      <w:r w:rsidRPr="00005DA0">
        <w:rPr>
          <w:color w:val="000000"/>
          <w:w w:val="115"/>
        </w:rPr>
        <w:t>влять</w:t>
      </w:r>
      <w:r w:rsidRPr="00005DA0">
        <w:rPr>
          <w:color w:val="000000"/>
          <w:spacing w:val="17"/>
          <w:w w:val="115"/>
        </w:rPr>
        <w:t xml:space="preserve"> </w:t>
      </w:r>
      <w:r w:rsidRPr="00005DA0">
        <w:rPr>
          <w:color w:val="000000"/>
          <w:w w:val="115"/>
        </w:rPr>
        <w:t>открытость</w:t>
      </w:r>
      <w:r w:rsidRPr="00005DA0">
        <w:rPr>
          <w:color w:val="000000"/>
          <w:spacing w:val="18"/>
          <w:w w:val="115"/>
        </w:rPr>
        <w:t xml:space="preserve"> </w:t>
      </w:r>
      <w:r w:rsidRPr="00005DA0">
        <w:rPr>
          <w:color w:val="000000"/>
          <w:w w:val="115"/>
        </w:rPr>
        <w:t>себе</w:t>
      </w:r>
      <w:r w:rsidRPr="00005DA0">
        <w:rPr>
          <w:color w:val="000000"/>
          <w:spacing w:val="18"/>
          <w:w w:val="115"/>
        </w:rPr>
        <w:t xml:space="preserve"> </w:t>
      </w:r>
      <w:r w:rsidRPr="00005DA0">
        <w:rPr>
          <w:color w:val="000000"/>
          <w:w w:val="115"/>
        </w:rPr>
        <w:t>и</w:t>
      </w:r>
      <w:r w:rsidRPr="00005DA0">
        <w:rPr>
          <w:color w:val="000000"/>
          <w:spacing w:val="18"/>
          <w:w w:val="115"/>
        </w:rPr>
        <w:t xml:space="preserve"> </w:t>
      </w:r>
      <w:r w:rsidRPr="00005DA0">
        <w:rPr>
          <w:color w:val="000000"/>
          <w:w w:val="115"/>
        </w:rPr>
        <w:t>другим;</w:t>
      </w:r>
      <w:r w:rsidRPr="00005DA0">
        <w:rPr>
          <w:color w:val="000000"/>
          <w:spacing w:val="18"/>
          <w:w w:val="115"/>
        </w:rPr>
        <w:t xml:space="preserve"> </w:t>
      </w:r>
      <w:r w:rsidRPr="00005DA0">
        <w:rPr>
          <w:color w:val="000000"/>
          <w:w w:val="115"/>
        </w:rPr>
        <w:t>осознавать</w:t>
      </w:r>
      <w:r w:rsidRPr="00005DA0">
        <w:rPr>
          <w:color w:val="000000"/>
          <w:spacing w:val="18"/>
          <w:w w:val="115"/>
        </w:rPr>
        <w:t xml:space="preserve"> </w:t>
      </w:r>
      <w:r w:rsidRPr="00005DA0">
        <w:rPr>
          <w:color w:val="000000"/>
          <w:w w:val="115"/>
        </w:rPr>
        <w:t>невозможность</w:t>
      </w:r>
      <w:r w:rsidRPr="00005DA0">
        <w:rPr>
          <w:color w:val="000000"/>
          <w:spacing w:val="-54"/>
          <w:w w:val="115"/>
        </w:rPr>
        <w:t xml:space="preserve"> </w:t>
      </w:r>
      <w:r w:rsidRPr="00005DA0">
        <w:rPr>
          <w:color w:val="000000"/>
          <w:w w:val="115"/>
        </w:rPr>
        <w:t>контролировать</w:t>
      </w:r>
      <w:r w:rsidRPr="00005DA0">
        <w:rPr>
          <w:color w:val="000000"/>
          <w:spacing w:val="-12"/>
          <w:w w:val="115"/>
        </w:rPr>
        <w:t xml:space="preserve"> </w:t>
      </w:r>
      <w:r w:rsidRPr="00005DA0">
        <w:rPr>
          <w:color w:val="000000"/>
          <w:w w:val="115"/>
        </w:rPr>
        <w:t>всё</w:t>
      </w:r>
      <w:r w:rsidRPr="00005DA0">
        <w:rPr>
          <w:color w:val="000000"/>
          <w:spacing w:val="-11"/>
          <w:w w:val="115"/>
        </w:rPr>
        <w:t xml:space="preserve"> </w:t>
      </w:r>
      <w:r w:rsidRPr="00005DA0">
        <w:rPr>
          <w:color w:val="000000"/>
          <w:w w:val="115"/>
        </w:rPr>
        <w:t>вокруг.</w:t>
      </w:r>
    </w:p>
    <w:p w14:paraId="1E1DA4BB" w14:textId="77777777" w:rsidR="00D14992" w:rsidRPr="00D14992" w:rsidRDefault="00D14992" w:rsidP="00D14992"/>
    <w:p w14:paraId="72456097" w14:textId="77777777" w:rsidR="005B2FBF" w:rsidRPr="00D14992" w:rsidRDefault="00005DA0" w:rsidP="00D14992">
      <w:pPr>
        <w:pStyle w:val="21"/>
        <w:jc w:val="center"/>
        <w:rPr>
          <w:rFonts w:ascii="Times New Roman" w:hAnsi="Times New Roman" w:cs="Times New Roman"/>
          <w:color w:val="000000"/>
          <w:sz w:val="20"/>
        </w:rPr>
      </w:pPr>
      <w:bookmarkStart w:id="12" w:name="_Toc106276912"/>
      <w:r w:rsidRPr="00D14992">
        <w:rPr>
          <w:rFonts w:ascii="Times New Roman" w:hAnsi="Times New Roman" w:cs="Times New Roman"/>
          <w:color w:val="000000"/>
          <w:sz w:val="20"/>
        </w:rPr>
        <w:t>Предметные результаты (5—9 классы)</w:t>
      </w:r>
      <w:bookmarkEnd w:id="12"/>
    </w:p>
    <w:p w14:paraId="6A9765B5" w14:textId="77777777" w:rsidR="005B2FBF" w:rsidRPr="00005DA0" w:rsidRDefault="00005DA0" w:rsidP="00005DA0">
      <w:pPr>
        <w:pStyle w:val="a5"/>
        <w:ind w:firstLine="567"/>
        <w:jc w:val="both"/>
        <w:rPr>
          <w:color w:val="000000"/>
        </w:rPr>
      </w:pPr>
      <w:r w:rsidRPr="00005DA0">
        <w:rPr>
          <w:color w:val="000000"/>
          <w:w w:val="115"/>
        </w:rPr>
        <w:t>Предметные</w:t>
      </w:r>
      <w:r w:rsidRPr="00005DA0">
        <w:rPr>
          <w:color w:val="000000"/>
          <w:spacing w:val="1"/>
          <w:w w:val="115"/>
        </w:rPr>
        <w:t xml:space="preserve"> </w:t>
      </w:r>
      <w:r w:rsidRPr="00005DA0">
        <w:rPr>
          <w:color w:val="000000"/>
          <w:w w:val="115"/>
        </w:rPr>
        <w:t>результаты</w:t>
      </w:r>
      <w:r w:rsidRPr="00005DA0">
        <w:rPr>
          <w:color w:val="000000"/>
          <w:spacing w:val="1"/>
          <w:w w:val="115"/>
        </w:rPr>
        <w:t xml:space="preserve"> </w:t>
      </w:r>
      <w:r w:rsidRPr="00005DA0">
        <w:rPr>
          <w:color w:val="000000"/>
          <w:w w:val="115"/>
        </w:rPr>
        <w:t>по</w:t>
      </w:r>
      <w:r w:rsidRPr="00005DA0">
        <w:rPr>
          <w:color w:val="000000"/>
          <w:spacing w:val="1"/>
          <w:w w:val="115"/>
        </w:rPr>
        <w:t xml:space="preserve"> </w:t>
      </w:r>
      <w:r w:rsidRPr="00005DA0">
        <w:rPr>
          <w:color w:val="000000"/>
          <w:w w:val="115"/>
        </w:rPr>
        <w:t>литературе</w:t>
      </w:r>
      <w:r w:rsidRPr="00005DA0">
        <w:rPr>
          <w:color w:val="000000"/>
          <w:spacing w:val="1"/>
          <w:w w:val="115"/>
        </w:rPr>
        <w:t xml:space="preserve"> </w:t>
      </w:r>
      <w:r w:rsidRPr="00005DA0">
        <w:rPr>
          <w:color w:val="000000"/>
          <w:w w:val="115"/>
        </w:rPr>
        <w:t>в</w:t>
      </w:r>
      <w:r w:rsidRPr="00005DA0">
        <w:rPr>
          <w:color w:val="000000"/>
          <w:spacing w:val="1"/>
          <w:w w:val="115"/>
        </w:rPr>
        <w:t xml:space="preserve"> </w:t>
      </w:r>
      <w:r w:rsidRPr="00005DA0">
        <w:rPr>
          <w:color w:val="000000"/>
          <w:w w:val="115"/>
        </w:rPr>
        <w:t>основной</w:t>
      </w:r>
      <w:r w:rsidRPr="00005DA0">
        <w:rPr>
          <w:color w:val="000000"/>
          <w:spacing w:val="1"/>
          <w:w w:val="115"/>
        </w:rPr>
        <w:t xml:space="preserve"> </w:t>
      </w:r>
      <w:r w:rsidRPr="00005DA0">
        <w:rPr>
          <w:color w:val="000000"/>
          <w:w w:val="115"/>
        </w:rPr>
        <w:t>школе</w:t>
      </w:r>
      <w:r w:rsidRPr="00005DA0">
        <w:rPr>
          <w:color w:val="000000"/>
          <w:spacing w:val="1"/>
          <w:w w:val="115"/>
        </w:rPr>
        <w:t xml:space="preserve"> </w:t>
      </w:r>
      <w:r w:rsidRPr="00005DA0">
        <w:rPr>
          <w:color w:val="000000"/>
          <w:w w:val="115"/>
        </w:rPr>
        <w:t>должны</w:t>
      </w:r>
      <w:r w:rsidRPr="00005DA0">
        <w:rPr>
          <w:color w:val="000000"/>
          <w:spacing w:val="-10"/>
          <w:w w:val="115"/>
        </w:rPr>
        <w:t xml:space="preserve"> </w:t>
      </w:r>
      <w:r w:rsidRPr="00005DA0">
        <w:rPr>
          <w:color w:val="000000"/>
          <w:w w:val="115"/>
        </w:rPr>
        <w:t>обеспечивать:</w:t>
      </w:r>
    </w:p>
    <w:p w14:paraId="4D25BD79" w14:textId="77777777" w:rsidR="005B2FBF" w:rsidRPr="00005DA0" w:rsidRDefault="00005DA0" w:rsidP="00005DA0">
      <w:pPr>
        <w:pStyle w:val="a9"/>
        <w:numPr>
          <w:ilvl w:val="0"/>
          <w:numId w:val="6"/>
        </w:numPr>
        <w:tabs>
          <w:tab w:val="left" w:pos="651"/>
        </w:tabs>
        <w:ind w:left="0" w:right="0" w:firstLine="567"/>
        <w:rPr>
          <w:color w:val="000000"/>
          <w:sz w:val="20"/>
          <w:szCs w:val="20"/>
        </w:rPr>
      </w:pPr>
      <w:r w:rsidRPr="00005DA0">
        <w:rPr>
          <w:color w:val="000000"/>
          <w:w w:val="115"/>
          <w:sz w:val="20"/>
          <w:szCs w:val="20"/>
        </w:rPr>
        <w:t>понимание духовно-нравственной и культурной ценности</w:t>
      </w:r>
      <w:r w:rsidRPr="00005DA0">
        <w:rPr>
          <w:color w:val="000000"/>
          <w:spacing w:val="1"/>
          <w:w w:val="115"/>
          <w:sz w:val="20"/>
          <w:szCs w:val="20"/>
        </w:rPr>
        <w:t xml:space="preserve"> </w:t>
      </w:r>
      <w:r w:rsidRPr="00005DA0">
        <w:rPr>
          <w:color w:val="000000"/>
          <w:w w:val="115"/>
          <w:sz w:val="20"/>
          <w:szCs w:val="20"/>
        </w:rPr>
        <w:t>литературы и её роли в форм</w:t>
      </w:r>
      <w:r w:rsidR="00D14992">
        <w:rPr>
          <w:color w:val="000000"/>
          <w:w w:val="115"/>
          <w:sz w:val="20"/>
          <w:szCs w:val="20"/>
        </w:rPr>
        <w:t>ировании гражданственности и па</w:t>
      </w:r>
      <w:r w:rsidRPr="00005DA0">
        <w:rPr>
          <w:color w:val="000000"/>
          <w:w w:val="115"/>
          <w:sz w:val="20"/>
          <w:szCs w:val="20"/>
        </w:rPr>
        <w:t>триотизма,</w:t>
      </w:r>
      <w:r w:rsidRPr="00005DA0">
        <w:rPr>
          <w:color w:val="000000"/>
          <w:spacing w:val="1"/>
          <w:w w:val="115"/>
          <w:sz w:val="20"/>
          <w:szCs w:val="20"/>
        </w:rPr>
        <w:t xml:space="preserve"> </w:t>
      </w:r>
      <w:r w:rsidRPr="00005DA0">
        <w:rPr>
          <w:color w:val="000000"/>
          <w:w w:val="115"/>
          <w:sz w:val="20"/>
          <w:szCs w:val="20"/>
        </w:rPr>
        <w:t>укреплении</w:t>
      </w:r>
      <w:r w:rsidRPr="00005DA0">
        <w:rPr>
          <w:color w:val="000000"/>
          <w:spacing w:val="1"/>
          <w:w w:val="115"/>
          <w:sz w:val="20"/>
          <w:szCs w:val="20"/>
        </w:rPr>
        <w:t xml:space="preserve"> </w:t>
      </w:r>
      <w:r w:rsidRPr="00005DA0">
        <w:rPr>
          <w:color w:val="000000"/>
          <w:w w:val="115"/>
          <w:sz w:val="20"/>
          <w:szCs w:val="20"/>
        </w:rPr>
        <w:t>единства</w:t>
      </w:r>
      <w:r w:rsidRPr="00005DA0">
        <w:rPr>
          <w:color w:val="000000"/>
          <w:spacing w:val="1"/>
          <w:w w:val="115"/>
          <w:sz w:val="20"/>
          <w:szCs w:val="20"/>
        </w:rPr>
        <w:t xml:space="preserve"> </w:t>
      </w:r>
      <w:r w:rsidRPr="00005DA0">
        <w:rPr>
          <w:color w:val="000000"/>
          <w:w w:val="115"/>
          <w:sz w:val="20"/>
          <w:szCs w:val="20"/>
        </w:rPr>
        <w:t>многонационального</w:t>
      </w:r>
      <w:r w:rsidRPr="00005DA0">
        <w:rPr>
          <w:color w:val="000000"/>
          <w:spacing w:val="1"/>
          <w:w w:val="115"/>
          <w:sz w:val="20"/>
          <w:szCs w:val="20"/>
        </w:rPr>
        <w:t xml:space="preserve"> </w:t>
      </w:r>
      <w:r w:rsidRPr="00005DA0">
        <w:rPr>
          <w:color w:val="000000"/>
          <w:w w:val="115"/>
          <w:sz w:val="20"/>
          <w:szCs w:val="20"/>
        </w:rPr>
        <w:t>народа</w:t>
      </w:r>
      <w:r w:rsidRPr="00005DA0">
        <w:rPr>
          <w:color w:val="000000"/>
          <w:spacing w:val="-55"/>
          <w:w w:val="115"/>
          <w:sz w:val="20"/>
          <w:szCs w:val="20"/>
        </w:rPr>
        <w:t xml:space="preserve"> </w:t>
      </w:r>
      <w:r w:rsidRPr="00005DA0">
        <w:rPr>
          <w:color w:val="000000"/>
          <w:w w:val="115"/>
          <w:sz w:val="20"/>
          <w:szCs w:val="20"/>
        </w:rPr>
        <w:t>Российской</w:t>
      </w:r>
      <w:r w:rsidRPr="00005DA0">
        <w:rPr>
          <w:color w:val="000000"/>
          <w:spacing w:val="-9"/>
          <w:w w:val="115"/>
          <w:sz w:val="20"/>
          <w:szCs w:val="20"/>
        </w:rPr>
        <w:t xml:space="preserve"> </w:t>
      </w:r>
      <w:r w:rsidRPr="00005DA0">
        <w:rPr>
          <w:color w:val="000000"/>
          <w:w w:val="115"/>
          <w:sz w:val="20"/>
          <w:szCs w:val="20"/>
        </w:rPr>
        <w:t>Федерации;</w:t>
      </w:r>
    </w:p>
    <w:p w14:paraId="3BE2BA4D" w14:textId="77777777" w:rsidR="005B2FBF" w:rsidRPr="00005DA0" w:rsidRDefault="00005DA0" w:rsidP="00005DA0">
      <w:pPr>
        <w:pStyle w:val="a9"/>
        <w:numPr>
          <w:ilvl w:val="0"/>
          <w:numId w:val="6"/>
        </w:numPr>
        <w:tabs>
          <w:tab w:val="left" w:pos="686"/>
        </w:tabs>
        <w:ind w:left="0" w:right="0" w:firstLine="567"/>
        <w:rPr>
          <w:color w:val="000000"/>
          <w:sz w:val="20"/>
          <w:szCs w:val="20"/>
        </w:rPr>
      </w:pPr>
      <w:r w:rsidRPr="00005DA0">
        <w:rPr>
          <w:color w:val="000000"/>
          <w:w w:val="115"/>
          <w:sz w:val="20"/>
          <w:szCs w:val="20"/>
        </w:rPr>
        <w:t>понимание</w:t>
      </w:r>
      <w:r w:rsidRPr="00005DA0">
        <w:rPr>
          <w:color w:val="000000"/>
          <w:spacing w:val="1"/>
          <w:w w:val="115"/>
          <w:sz w:val="20"/>
          <w:szCs w:val="20"/>
        </w:rPr>
        <w:t xml:space="preserve"> </w:t>
      </w:r>
      <w:r w:rsidRPr="00005DA0">
        <w:rPr>
          <w:color w:val="000000"/>
          <w:w w:val="115"/>
          <w:sz w:val="20"/>
          <w:szCs w:val="20"/>
        </w:rPr>
        <w:t>специфики</w:t>
      </w:r>
      <w:r w:rsidRPr="00005DA0">
        <w:rPr>
          <w:color w:val="000000"/>
          <w:spacing w:val="1"/>
          <w:w w:val="115"/>
          <w:sz w:val="20"/>
          <w:szCs w:val="20"/>
        </w:rPr>
        <w:t xml:space="preserve"> </w:t>
      </w:r>
      <w:r w:rsidRPr="00005DA0">
        <w:rPr>
          <w:color w:val="000000"/>
          <w:w w:val="115"/>
          <w:sz w:val="20"/>
          <w:szCs w:val="20"/>
        </w:rPr>
        <w:t>литературы</w:t>
      </w:r>
      <w:r w:rsidRPr="00005DA0">
        <w:rPr>
          <w:color w:val="000000"/>
          <w:spacing w:val="1"/>
          <w:w w:val="115"/>
          <w:sz w:val="20"/>
          <w:szCs w:val="20"/>
        </w:rPr>
        <w:t xml:space="preserve"> </w:t>
      </w:r>
      <w:r w:rsidRPr="00005DA0">
        <w:rPr>
          <w:color w:val="000000"/>
          <w:w w:val="115"/>
          <w:sz w:val="20"/>
          <w:szCs w:val="20"/>
        </w:rPr>
        <w:t>как</w:t>
      </w:r>
      <w:r w:rsidRPr="00005DA0">
        <w:rPr>
          <w:color w:val="000000"/>
          <w:spacing w:val="1"/>
          <w:w w:val="115"/>
          <w:sz w:val="20"/>
          <w:szCs w:val="20"/>
        </w:rPr>
        <w:t xml:space="preserve"> </w:t>
      </w:r>
      <w:r w:rsidRPr="00005DA0">
        <w:rPr>
          <w:color w:val="000000"/>
          <w:w w:val="115"/>
          <w:sz w:val="20"/>
          <w:szCs w:val="20"/>
        </w:rPr>
        <w:t>вида</w:t>
      </w:r>
      <w:r w:rsidRPr="00005DA0">
        <w:rPr>
          <w:color w:val="000000"/>
          <w:spacing w:val="1"/>
          <w:w w:val="115"/>
          <w:sz w:val="20"/>
          <w:szCs w:val="20"/>
        </w:rPr>
        <w:t xml:space="preserve"> </w:t>
      </w:r>
      <w:r w:rsidRPr="00005DA0">
        <w:rPr>
          <w:color w:val="000000"/>
          <w:w w:val="115"/>
          <w:sz w:val="20"/>
          <w:szCs w:val="20"/>
        </w:rPr>
        <w:t>искусства,</w:t>
      </w:r>
      <w:r w:rsidRPr="00005DA0">
        <w:rPr>
          <w:color w:val="000000"/>
          <w:spacing w:val="1"/>
          <w:w w:val="115"/>
          <w:sz w:val="20"/>
          <w:szCs w:val="20"/>
        </w:rPr>
        <w:t xml:space="preserve"> </w:t>
      </w:r>
      <w:r w:rsidRPr="00005DA0">
        <w:rPr>
          <w:color w:val="000000"/>
          <w:w w:val="115"/>
          <w:sz w:val="20"/>
          <w:szCs w:val="20"/>
        </w:rPr>
        <w:t>принципиальных</w:t>
      </w:r>
      <w:r w:rsidRPr="00005DA0">
        <w:rPr>
          <w:color w:val="000000"/>
          <w:spacing w:val="1"/>
          <w:w w:val="115"/>
          <w:sz w:val="20"/>
          <w:szCs w:val="20"/>
        </w:rPr>
        <w:t xml:space="preserve"> </w:t>
      </w:r>
      <w:r w:rsidRPr="00005DA0">
        <w:rPr>
          <w:color w:val="000000"/>
          <w:w w:val="115"/>
          <w:sz w:val="20"/>
          <w:szCs w:val="20"/>
        </w:rPr>
        <w:t>отличий</w:t>
      </w:r>
      <w:r w:rsidRPr="00005DA0">
        <w:rPr>
          <w:color w:val="000000"/>
          <w:spacing w:val="1"/>
          <w:w w:val="115"/>
          <w:sz w:val="20"/>
          <w:szCs w:val="20"/>
        </w:rPr>
        <w:t xml:space="preserve"> </w:t>
      </w:r>
      <w:r w:rsidRPr="00005DA0">
        <w:rPr>
          <w:color w:val="000000"/>
          <w:w w:val="115"/>
          <w:sz w:val="20"/>
          <w:szCs w:val="20"/>
        </w:rPr>
        <w:t>художественного</w:t>
      </w:r>
      <w:r w:rsidRPr="00005DA0">
        <w:rPr>
          <w:color w:val="000000"/>
          <w:spacing w:val="1"/>
          <w:w w:val="115"/>
          <w:sz w:val="20"/>
          <w:szCs w:val="20"/>
        </w:rPr>
        <w:t xml:space="preserve"> </w:t>
      </w:r>
      <w:r w:rsidRPr="00005DA0">
        <w:rPr>
          <w:color w:val="000000"/>
          <w:w w:val="115"/>
          <w:sz w:val="20"/>
          <w:szCs w:val="20"/>
        </w:rPr>
        <w:t>текста</w:t>
      </w:r>
      <w:r w:rsidRPr="00005DA0">
        <w:rPr>
          <w:color w:val="000000"/>
          <w:spacing w:val="1"/>
          <w:w w:val="115"/>
          <w:sz w:val="20"/>
          <w:szCs w:val="20"/>
        </w:rPr>
        <w:t xml:space="preserve"> </w:t>
      </w:r>
      <w:r w:rsidRPr="00005DA0">
        <w:rPr>
          <w:color w:val="000000"/>
          <w:w w:val="115"/>
          <w:sz w:val="20"/>
          <w:szCs w:val="20"/>
        </w:rPr>
        <w:t>от</w:t>
      </w:r>
      <w:r w:rsidRPr="00005DA0">
        <w:rPr>
          <w:color w:val="000000"/>
          <w:spacing w:val="1"/>
          <w:w w:val="115"/>
          <w:sz w:val="20"/>
          <w:szCs w:val="20"/>
        </w:rPr>
        <w:t xml:space="preserve"> </w:t>
      </w:r>
      <w:r w:rsidRPr="00005DA0">
        <w:rPr>
          <w:color w:val="000000"/>
          <w:w w:val="115"/>
          <w:sz w:val="20"/>
          <w:szCs w:val="20"/>
        </w:rPr>
        <w:t>текста</w:t>
      </w:r>
      <w:r w:rsidRPr="00005DA0">
        <w:rPr>
          <w:color w:val="000000"/>
          <w:spacing w:val="1"/>
          <w:w w:val="115"/>
          <w:sz w:val="20"/>
          <w:szCs w:val="20"/>
        </w:rPr>
        <w:t xml:space="preserve"> </w:t>
      </w:r>
      <w:r w:rsidRPr="00005DA0">
        <w:rPr>
          <w:color w:val="000000"/>
          <w:w w:val="115"/>
          <w:sz w:val="20"/>
          <w:szCs w:val="20"/>
        </w:rPr>
        <w:t>научного,</w:t>
      </w:r>
      <w:r w:rsidRPr="00005DA0">
        <w:rPr>
          <w:color w:val="000000"/>
          <w:spacing w:val="-9"/>
          <w:w w:val="115"/>
          <w:sz w:val="20"/>
          <w:szCs w:val="20"/>
        </w:rPr>
        <w:t xml:space="preserve"> </w:t>
      </w:r>
      <w:r w:rsidRPr="00005DA0">
        <w:rPr>
          <w:color w:val="000000"/>
          <w:w w:val="115"/>
          <w:sz w:val="20"/>
          <w:szCs w:val="20"/>
        </w:rPr>
        <w:t>делового,</w:t>
      </w:r>
      <w:r w:rsidRPr="00005DA0">
        <w:rPr>
          <w:color w:val="000000"/>
          <w:spacing w:val="-9"/>
          <w:w w:val="115"/>
          <w:sz w:val="20"/>
          <w:szCs w:val="20"/>
        </w:rPr>
        <w:t xml:space="preserve"> </w:t>
      </w:r>
      <w:r w:rsidRPr="00005DA0">
        <w:rPr>
          <w:color w:val="000000"/>
          <w:w w:val="115"/>
          <w:sz w:val="20"/>
          <w:szCs w:val="20"/>
        </w:rPr>
        <w:t>публицистического;</w:t>
      </w:r>
    </w:p>
    <w:p w14:paraId="0411F2AB" w14:textId="77777777" w:rsidR="005B2FBF" w:rsidRPr="00005DA0" w:rsidRDefault="00005DA0" w:rsidP="00005DA0">
      <w:pPr>
        <w:pStyle w:val="a9"/>
        <w:numPr>
          <w:ilvl w:val="0"/>
          <w:numId w:val="6"/>
        </w:numPr>
        <w:tabs>
          <w:tab w:val="left" w:pos="647"/>
        </w:tabs>
        <w:ind w:left="0" w:right="0" w:firstLine="567"/>
        <w:rPr>
          <w:color w:val="000000"/>
          <w:sz w:val="20"/>
          <w:szCs w:val="20"/>
        </w:rPr>
      </w:pPr>
      <w:r w:rsidRPr="00005DA0">
        <w:rPr>
          <w:color w:val="000000"/>
          <w:w w:val="115"/>
          <w:sz w:val="20"/>
          <w:szCs w:val="20"/>
        </w:rPr>
        <w:t>овладение умениями эстетического и смыслового анализа</w:t>
      </w:r>
      <w:r w:rsidRPr="00005DA0">
        <w:rPr>
          <w:color w:val="000000"/>
          <w:spacing w:val="1"/>
          <w:w w:val="115"/>
          <w:sz w:val="20"/>
          <w:szCs w:val="20"/>
        </w:rPr>
        <w:t xml:space="preserve"> </w:t>
      </w:r>
      <w:r w:rsidRPr="00005DA0">
        <w:rPr>
          <w:color w:val="000000"/>
          <w:w w:val="115"/>
          <w:sz w:val="20"/>
          <w:szCs w:val="20"/>
        </w:rPr>
        <w:t>произведений устного народного творчества и художественной</w:t>
      </w:r>
      <w:r w:rsidRPr="00005DA0">
        <w:rPr>
          <w:color w:val="000000"/>
          <w:spacing w:val="1"/>
          <w:w w:val="115"/>
          <w:sz w:val="20"/>
          <w:szCs w:val="20"/>
        </w:rPr>
        <w:t xml:space="preserve"> </w:t>
      </w:r>
      <w:r w:rsidRPr="00005DA0">
        <w:rPr>
          <w:color w:val="000000"/>
          <w:w w:val="115"/>
          <w:sz w:val="20"/>
          <w:szCs w:val="20"/>
        </w:rPr>
        <w:t>литературы,</w:t>
      </w:r>
      <w:r w:rsidRPr="00005DA0">
        <w:rPr>
          <w:color w:val="000000"/>
          <w:spacing w:val="1"/>
          <w:w w:val="115"/>
          <w:sz w:val="20"/>
          <w:szCs w:val="20"/>
        </w:rPr>
        <w:t xml:space="preserve"> </w:t>
      </w:r>
      <w:r w:rsidRPr="00005DA0">
        <w:rPr>
          <w:color w:val="000000"/>
          <w:w w:val="115"/>
          <w:sz w:val="20"/>
          <w:szCs w:val="20"/>
        </w:rPr>
        <w:t>умениями</w:t>
      </w:r>
      <w:r w:rsidRPr="00005DA0">
        <w:rPr>
          <w:color w:val="000000"/>
          <w:spacing w:val="1"/>
          <w:w w:val="115"/>
          <w:sz w:val="20"/>
          <w:szCs w:val="20"/>
        </w:rPr>
        <w:t xml:space="preserve"> </w:t>
      </w:r>
      <w:r w:rsidRPr="00005DA0">
        <w:rPr>
          <w:color w:val="000000"/>
          <w:w w:val="115"/>
          <w:sz w:val="20"/>
          <w:szCs w:val="20"/>
        </w:rPr>
        <w:t>воспринимать,</w:t>
      </w:r>
      <w:r w:rsidRPr="00005DA0">
        <w:rPr>
          <w:color w:val="000000"/>
          <w:spacing w:val="1"/>
          <w:w w:val="115"/>
          <w:sz w:val="20"/>
          <w:szCs w:val="20"/>
        </w:rPr>
        <w:t xml:space="preserve"> </w:t>
      </w:r>
      <w:r w:rsidRPr="00005DA0">
        <w:rPr>
          <w:color w:val="000000"/>
          <w:w w:val="115"/>
          <w:sz w:val="20"/>
          <w:szCs w:val="20"/>
        </w:rPr>
        <w:t>анализировать,</w:t>
      </w:r>
      <w:r w:rsidRPr="00005DA0">
        <w:rPr>
          <w:color w:val="000000"/>
          <w:spacing w:val="1"/>
          <w:w w:val="115"/>
          <w:sz w:val="20"/>
          <w:szCs w:val="20"/>
        </w:rPr>
        <w:t xml:space="preserve"> </w:t>
      </w:r>
      <w:r w:rsidR="00D14992">
        <w:rPr>
          <w:color w:val="000000"/>
          <w:w w:val="115"/>
          <w:sz w:val="20"/>
          <w:szCs w:val="20"/>
        </w:rPr>
        <w:t>интер</w:t>
      </w:r>
      <w:r w:rsidRPr="00005DA0">
        <w:rPr>
          <w:color w:val="000000"/>
          <w:w w:val="115"/>
          <w:sz w:val="20"/>
          <w:szCs w:val="20"/>
        </w:rPr>
        <w:t>претировать и оценивать пр</w:t>
      </w:r>
      <w:r w:rsidR="00D14992">
        <w:rPr>
          <w:color w:val="000000"/>
          <w:w w:val="115"/>
          <w:sz w:val="20"/>
          <w:szCs w:val="20"/>
        </w:rPr>
        <w:t>очитанное, понимать художествен</w:t>
      </w:r>
      <w:r w:rsidRPr="00005DA0">
        <w:rPr>
          <w:color w:val="000000"/>
          <w:w w:val="115"/>
          <w:sz w:val="20"/>
          <w:szCs w:val="20"/>
        </w:rPr>
        <w:t>ную картину мира, отражё</w:t>
      </w:r>
      <w:r w:rsidR="00D14992">
        <w:rPr>
          <w:color w:val="000000"/>
          <w:w w:val="115"/>
          <w:sz w:val="20"/>
          <w:szCs w:val="20"/>
        </w:rPr>
        <w:t>нную в литературных произведени</w:t>
      </w:r>
      <w:r w:rsidRPr="00005DA0">
        <w:rPr>
          <w:color w:val="000000"/>
          <w:w w:val="115"/>
          <w:sz w:val="20"/>
          <w:szCs w:val="20"/>
        </w:rPr>
        <w:t>ях, с учётом неоднозначнос</w:t>
      </w:r>
      <w:r w:rsidR="00D14992">
        <w:rPr>
          <w:color w:val="000000"/>
          <w:w w:val="115"/>
          <w:sz w:val="20"/>
          <w:szCs w:val="20"/>
        </w:rPr>
        <w:t>ти заложенных в них художествен</w:t>
      </w:r>
      <w:r w:rsidRPr="00005DA0">
        <w:rPr>
          <w:color w:val="000000"/>
          <w:w w:val="115"/>
          <w:sz w:val="20"/>
          <w:szCs w:val="20"/>
        </w:rPr>
        <w:t>ных</w:t>
      </w:r>
      <w:r w:rsidRPr="00005DA0">
        <w:rPr>
          <w:color w:val="000000"/>
          <w:spacing w:val="-10"/>
          <w:w w:val="115"/>
          <w:sz w:val="20"/>
          <w:szCs w:val="20"/>
        </w:rPr>
        <w:t xml:space="preserve"> </w:t>
      </w:r>
      <w:r w:rsidRPr="00005DA0">
        <w:rPr>
          <w:color w:val="000000"/>
          <w:w w:val="115"/>
          <w:sz w:val="20"/>
          <w:szCs w:val="20"/>
        </w:rPr>
        <w:t>смыслов:</w:t>
      </w:r>
    </w:p>
    <w:p w14:paraId="3F9743AB" w14:textId="77777777" w:rsidR="005B2FBF" w:rsidRPr="00005DA0" w:rsidRDefault="00005DA0" w:rsidP="00D14992">
      <w:pPr>
        <w:pStyle w:val="a5"/>
        <w:numPr>
          <w:ilvl w:val="0"/>
          <w:numId w:val="14"/>
        </w:numPr>
        <w:ind w:left="0" w:firstLine="567"/>
        <w:jc w:val="both"/>
        <w:rPr>
          <w:color w:val="000000"/>
        </w:rPr>
      </w:pPr>
      <w:r w:rsidRPr="00005DA0">
        <w:rPr>
          <w:color w:val="000000"/>
          <w:w w:val="120"/>
        </w:rPr>
        <w:t>умение</w:t>
      </w:r>
      <w:r w:rsidRPr="00005DA0">
        <w:rPr>
          <w:color w:val="000000"/>
          <w:spacing w:val="-13"/>
          <w:w w:val="120"/>
        </w:rPr>
        <w:t xml:space="preserve"> </w:t>
      </w:r>
      <w:r w:rsidRPr="00005DA0">
        <w:rPr>
          <w:color w:val="000000"/>
          <w:w w:val="120"/>
        </w:rPr>
        <w:t>анализировать</w:t>
      </w:r>
      <w:r w:rsidRPr="00005DA0">
        <w:rPr>
          <w:color w:val="000000"/>
          <w:spacing w:val="-14"/>
          <w:w w:val="120"/>
        </w:rPr>
        <w:t xml:space="preserve"> </w:t>
      </w:r>
      <w:r w:rsidRPr="00005DA0">
        <w:rPr>
          <w:color w:val="000000"/>
          <w:w w:val="120"/>
        </w:rPr>
        <w:t>произведение</w:t>
      </w:r>
      <w:r w:rsidRPr="00005DA0">
        <w:rPr>
          <w:color w:val="000000"/>
          <w:spacing w:val="-14"/>
          <w:w w:val="120"/>
        </w:rPr>
        <w:t xml:space="preserve"> </w:t>
      </w:r>
      <w:r w:rsidRPr="00005DA0">
        <w:rPr>
          <w:color w:val="000000"/>
          <w:w w:val="120"/>
        </w:rPr>
        <w:t>в</w:t>
      </w:r>
      <w:r w:rsidRPr="00005DA0">
        <w:rPr>
          <w:color w:val="000000"/>
          <w:spacing w:val="-13"/>
          <w:w w:val="120"/>
        </w:rPr>
        <w:t xml:space="preserve"> </w:t>
      </w:r>
      <w:r w:rsidRPr="00005DA0">
        <w:rPr>
          <w:color w:val="000000"/>
          <w:w w:val="120"/>
        </w:rPr>
        <w:t>единстве</w:t>
      </w:r>
      <w:r w:rsidRPr="00005DA0">
        <w:rPr>
          <w:color w:val="000000"/>
          <w:spacing w:val="-14"/>
          <w:w w:val="120"/>
        </w:rPr>
        <w:t xml:space="preserve"> </w:t>
      </w:r>
      <w:r w:rsidRPr="00005DA0">
        <w:rPr>
          <w:color w:val="000000"/>
          <w:w w:val="120"/>
        </w:rPr>
        <w:t>формы</w:t>
      </w:r>
      <w:r w:rsidRPr="00005DA0">
        <w:rPr>
          <w:color w:val="000000"/>
          <w:spacing w:val="-14"/>
          <w:w w:val="120"/>
        </w:rPr>
        <w:t xml:space="preserve"> </w:t>
      </w:r>
      <w:r w:rsidRPr="00005DA0">
        <w:rPr>
          <w:color w:val="000000"/>
          <w:w w:val="120"/>
        </w:rPr>
        <w:t>и</w:t>
      </w:r>
      <w:r w:rsidRPr="00005DA0">
        <w:rPr>
          <w:color w:val="000000"/>
          <w:spacing w:val="-13"/>
          <w:w w:val="120"/>
        </w:rPr>
        <w:t xml:space="preserve"> </w:t>
      </w:r>
      <w:r w:rsidR="00D14992">
        <w:rPr>
          <w:color w:val="000000"/>
          <w:w w:val="120"/>
        </w:rPr>
        <w:t>со</w:t>
      </w:r>
      <w:r w:rsidRPr="00005DA0">
        <w:rPr>
          <w:color w:val="000000"/>
          <w:w w:val="120"/>
        </w:rPr>
        <w:t>держания;</w:t>
      </w:r>
      <w:r w:rsidRPr="00005DA0">
        <w:rPr>
          <w:color w:val="000000"/>
          <w:spacing w:val="-5"/>
          <w:w w:val="120"/>
        </w:rPr>
        <w:t xml:space="preserve"> </w:t>
      </w:r>
      <w:r w:rsidRPr="00005DA0">
        <w:rPr>
          <w:color w:val="000000"/>
          <w:w w:val="120"/>
        </w:rPr>
        <w:t>определять</w:t>
      </w:r>
      <w:r w:rsidRPr="00005DA0">
        <w:rPr>
          <w:color w:val="000000"/>
          <w:spacing w:val="-4"/>
          <w:w w:val="120"/>
        </w:rPr>
        <w:t xml:space="preserve"> </w:t>
      </w:r>
      <w:r w:rsidRPr="00005DA0">
        <w:rPr>
          <w:color w:val="000000"/>
          <w:w w:val="120"/>
        </w:rPr>
        <w:t>тематику</w:t>
      </w:r>
      <w:r w:rsidRPr="00005DA0">
        <w:rPr>
          <w:color w:val="000000"/>
          <w:spacing w:val="-5"/>
          <w:w w:val="120"/>
        </w:rPr>
        <w:t xml:space="preserve"> </w:t>
      </w:r>
      <w:r w:rsidRPr="00005DA0">
        <w:rPr>
          <w:color w:val="000000"/>
          <w:w w:val="120"/>
        </w:rPr>
        <w:t>и</w:t>
      </w:r>
      <w:r w:rsidRPr="00005DA0">
        <w:rPr>
          <w:color w:val="000000"/>
          <w:spacing w:val="-4"/>
          <w:w w:val="120"/>
        </w:rPr>
        <w:t xml:space="preserve"> </w:t>
      </w:r>
      <w:r w:rsidRPr="00005DA0">
        <w:rPr>
          <w:color w:val="000000"/>
          <w:w w:val="120"/>
        </w:rPr>
        <w:t>проблематику</w:t>
      </w:r>
      <w:r w:rsidRPr="00005DA0">
        <w:rPr>
          <w:color w:val="000000"/>
          <w:spacing w:val="-5"/>
          <w:w w:val="120"/>
        </w:rPr>
        <w:t xml:space="preserve"> </w:t>
      </w:r>
      <w:r w:rsidRPr="00005DA0">
        <w:rPr>
          <w:color w:val="000000"/>
          <w:w w:val="120"/>
        </w:rPr>
        <w:t>произведения, родовую и жанровую принадлежность произведения;</w:t>
      </w:r>
      <w:r w:rsidRPr="00005DA0">
        <w:rPr>
          <w:color w:val="000000"/>
          <w:spacing w:val="1"/>
          <w:w w:val="120"/>
        </w:rPr>
        <w:t xml:space="preserve"> </w:t>
      </w:r>
      <w:r w:rsidRPr="00005DA0">
        <w:rPr>
          <w:color w:val="000000"/>
          <w:w w:val="120"/>
        </w:rPr>
        <w:t>выявлять позицию героя, повествователя, рассказчика, ав</w:t>
      </w:r>
      <w:r w:rsidRPr="00005DA0">
        <w:rPr>
          <w:color w:val="000000"/>
          <w:spacing w:val="-1"/>
          <w:w w:val="120"/>
        </w:rPr>
        <w:t xml:space="preserve">торскую </w:t>
      </w:r>
      <w:r w:rsidRPr="00005DA0">
        <w:rPr>
          <w:color w:val="000000"/>
          <w:w w:val="120"/>
        </w:rPr>
        <w:t>позицию, учитывая художественные особенности</w:t>
      </w:r>
      <w:r w:rsidRPr="00005DA0">
        <w:rPr>
          <w:color w:val="000000"/>
          <w:spacing w:val="1"/>
          <w:w w:val="120"/>
        </w:rPr>
        <w:t xml:space="preserve"> </w:t>
      </w:r>
      <w:r w:rsidRPr="00005DA0">
        <w:rPr>
          <w:color w:val="000000"/>
          <w:w w:val="115"/>
        </w:rPr>
        <w:t>произведения и воплощённые в нём реалии; характеризовать</w:t>
      </w:r>
      <w:r w:rsidRPr="00005DA0">
        <w:rPr>
          <w:color w:val="000000"/>
          <w:spacing w:val="1"/>
          <w:w w:val="115"/>
        </w:rPr>
        <w:t xml:space="preserve"> </w:t>
      </w:r>
      <w:r w:rsidRPr="00005DA0">
        <w:rPr>
          <w:color w:val="000000"/>
          <w:w w:val="115"/>
        </w:rPr>
        <w:t>авторский пафос; выявлят</w:t>
      </w:r>
      <w:r w:rsidR="00D14992">
        <w:rPr>
          <w:color w:val="000000"/>
          <w:w w:val="115"/>
        </w:rPr>
        <w:t>ь особенности языка художествен</w:t>
      </w:r>
      <w:r w:rsidRPr="00005DA0">
        <w:rPr>
          <w:color w:val="000000"/>
          <w:w w:val="115"/>
        </w:rPr>
        <w:t>ного</w:t>
      </w:r>
      <w:r w:rsidRPr="00005DA0">
        <w:rPr>
          <w:color w:val="000000"/>
          <w:spacing w:val="-5"/>
          <w:w w:val="115"/>
        </w:rPr>
        <w:t xml:space="preserve"> </w:t>
      </w:r>
      <w:r w:rsidRPr="00005DA0">
        <w:rPr>
          <w:color w:val="000000"/>
          <w:w w:val="115"/>
        </w:rPr>
        <w:t>произведения,</w:t>
      </w:r>
      <w:r w:rsidRPr="00005DA0">
        <w:rPr>
          <w:color w:val="000000"/>
          <w:spacing w:val="-4"/>
          <w:w w:val="115"/>
        </w:rPr>
        <w:t xml:space="preserve"> </w:t>
      </w:r>
      <w:r w:rsidRPr="00005DA0">
        <w:rPr>
          <w:color w:val="000000"/>
          <w:w w:val="115"/>
        </w:rPr>
        <w:t>поэтической</w:t>
      </w:r>
      <w:r w:rsidRPr="00005DA0">
        <w:rPr>
          <w:color w:val="000000"/>
          <w:spacing w:val="-4"/>
          <w:w w:val="115"/>
        </w:rPr>
        <w:t xml:space="preserve"> </w:t>
      </w:r>
      <w:r w:rsidRPr="00005DA0">
        <w:rPr>
          <w:color w:val="000000"/>
          <w:w w:val="115"/>
        </w:rPr>
        <w:t>и</w:t>
      </w:r>
      <w:r w:rsidRPr="00005DA0">
        <w:rPr>
          <w:color w:val="000000"/>
          <w:spacing w:val="-4"/>
          <w:w w:val="115"/>
        </w:rPr>
        <w:t xml:space="preserve"> </w:t>
      </w:r>
      <w:r w:rsidRPr="00005DA0">
        <w:rPr>
          <w:color w:val="000000"/>
          <w:w w:val="115"/>
        </w:rPr>
        <w:t>прозаической</w:t>
      </w:r>
      <w:r w:rsidRPr="00005DA0">
        <w:rPr>
          <w:color w:val="000000"/>
          <w:spacing w:val="-4"/>
          <w:w w:val="115"/>
        </w:rPr>
        <w:t xml:space="preserve"> </w:t>
      </w:r>
      <w:r w:rsidRPr="00005DA0">
        <w:rPr>
          <w:color w:val="000000"/>
          <w:w w:val="115"/>
        </w:rPr>
        <w:t>речи;</w:t>
      </w:r>
    </w:p>
    <w:p w14:paraId="290BBDC8" w14:textId="77777777" w:rsidR="005B2FBF" w:rsidRPr="00005DA0" w:rsidRDefault="00005DA0" w:rsidP="00D14992">
      <w:pPr>
        <w:pStyle w:val="a5"/>
        <w:numPr>
          <w:ilvl w:val="0"/>
          <w:numId w:val="14"/>
        </w:numPr>
        <w:ind w:left="0" w:firstLine="567"/>
        <w:jc w:val="both"/>
        <w:rPr>
          <w:color w:val="000000"/>
        </w:rPr>
      </w:pPr>
      <w:r w:rsidRPr="00005DA0">
        <w:rPr>
          <w:color w:val="000000"/>
          <w:w w:val="115"/>
        </w:rPr>
        <w:t>овладение теоретико-литературными понятиями</w:t>
      </w:r>
      <w:r w:rsidR="00D14992">
        <w:rPr>
          <w:rStyle w:val="ac"/>
          <w:color w:val="000000"/>
          <w:w w:val="115"/>
        </w:rPr>
        <w:footnoteReference w:id="1"/>
      </w:r>
      <w:r w:rsidRPr="00005DA0">
        <w:rPr>
          <w:color w:val="000000"/>
          <w:w w:val="115"/>
          <w:position w:val="6"/>
        </w:rPr>
        <w:t xml:space="preserve"> </w:t>
      </w:r>
      <w:r w:rsidR="00D14992">
        <w:rPr>
          <w:color w:val="000000"/>
          <w:w w:val="115"/>
        </w:rPr>
        <w:t>и использо</w:t>
      </w:r>
      <w:r w:rsidRPr="00005DA0">
        <w:rPr>
          <w:color w:val="000000"/>
          <w:w w:val="115"/>
        </w:rPr>
        <w:t>вание их в процессе анализа, интерпретации произведений и</w:t>
      </w:r>
      <w:r w:rsidRPr="00005DA0">
        <w:rPr>
          <w:color w:val="000000"/>
          <w:spacing w:val="1"/>
          <w:w w:val="115"/>
        </w:rPr>
        <w:t xml:space="preserve"> </w:t>
      </w:r>
      <w:r w:rsidRPr="00005DA0">
        <w:rPr>
          <w:color w:val="000000"/>
          <w:spacing w:val="-1"/>
          <w:w w:val="115"/>
        </w:rPr>
        <w:t>оформления</w:t>
      </w:r>
      <w:r w:rsidRPr="00005DA0">
        <w:rPr>
          <w:color w:val="000000"/>
          <w:spacing w:val="-12"/>
          <w:w w:val="115"/>
        </w:rPr>
        <w:t xml:space="preserve"> </w:t>
      </w:r>
      <w:r w:rsidRPr="00005DA0">
        <w:rPr>
          <w:color w:val="000000"/>
          <w:spacing w:val="-1"/>
          <w:w w:val="115"/>
        </w:rPr>
        <w:t>собственных</w:t>
      </w:r>
      <w:r w:rsidRPr="00005DA0">
        <w:rPr>
          <w:color w:val="000000"/>
          <w:spacing w:val="-12"/>
          <w:w w:val="115"/>
        </w:rPr>
        <w:t xml:space="preserve"> </w:t>
      </w:r>
      <w:r w:rsidRPr="00005DA0">
        <w:rPr>
          <w:color w:val="000000"/>
          <w:w w:val="115"/>
        </w:rPr>
        <w:t>оценок</w:t>
      </w:r>
      <w:r w:rsidRPr="00005DA0">
        <w:rPr>
          <w:color w:val="000000"/>
          <w:spacing w:val="-12"/>
          <w:w w:val="115"/>
        </w:rPr>
        <w:t xml:space="preserve"> </w:t>
      </w:r>
      <w:r w:rsidRPr="00005DA0">
        <w:rPr>
          <w:color w:val="000000"/>
          <w:w w:val="115"/>
        </w:rPr>
        <w:t>и</w:t>
      </w:r>
      <w:r w:rsidRPr="00005DA0">
        <w:rPr>
          <w:color w:val="000000"/>
          <w:spacing w:val="-12"/>
          <w:w w:val="115"/>
        </w:rPr>
        <w:t xml:space="preserve"> </w:t>
      </w:r>
      <w:r w:rsidRPr="00005DA0">
        <w:rPr>
          <w:color w:val="000000"/>
          <w:w w:val="115"/>
        </w:rPr>
        <w:t>наблюдений:</w:t>
      </w:r>
      <w:r w:rsidRPr="00005DA0">
        <w:rPr>
          <w:color w:val="000000"/>
          <w:spacing w:val="-12"/>
          <w:w w:val="115"/>
        </w:rPr>
        <w:t xml:space="preserve"> </w:t>
      </w:r>
      <w:r w:rsidR="00D14992">
        <w:rPr>
          <w:color w:val="000000"/>
          <w:w w:val="115"/>
        </w:rPr>
        <w:t>художествен</w:t>
      </w:r>
      <w:r w:rsidRPr="00005DA0">
        <w:rPr>
          <w:color w:val="000000"/>
          <w:w w:val="115"/>
        </w:rPr>
        <w:t>ная литература и устное народное творчество; проза и поэзия;</w:t>
      </w:r>
      <w:r w:rsidRPr="00005DA0">
        <w:rPr>
          <w:color w:val="000000"/>
          <w:spacing w:val="-55"/>
          <w:w w:val="115"/>
        </w:rPr>
        <w:t xml:space="preserve"> </w:t>
      </w:r>
      <w:r w:rsidRPr="00005DA0">
        <w:rPr>
          <w:color w:val="000000"/>
          <w:w w:val="115"/>
        </w:rPr>
        <w:t>художественный</w:t>
      </w:r>
      <w:r w:rsidRPr="00005DA0">
        <w:rPr>
          <w:color w:val="000000"/>
          <w:spacing w:val="-8"/>
          <w:w w:val="115"/>
        </w:rPr>
        <w:t xml:space="preserve"> </w:t>
      </w:r>
      <w:r w:rsidRPr="00005DA0">
        <w:rPr>
          <w:color w:val="000000"/>
          <w:w w:val="115"/>
        </w:rPr>
        <w:t>образ;</w:t>
      </w:r>
      <w:r w:rsidRPr="00005DA0">
        <w:rPr>
          <w:color w:val="000000"/>
          <w:spacing w:val="-7"/>
          <w:w w:val="115"/>
        </w:rPr>
        <w:t xml:space="preserve"> </w:t>
      </w:r>
      <w:r w:rsidRPr="00005DA0">
        <w:rPr>
          <w:color w:val="000000"/>
          <w:w w:val="115"/>
        </w:rPr>
        <w:t>факт,</w:t>
      </w:r>
      <w:r w:rsidRPr="00005DA0">
        <w:rPr>
          <w:color w:val="000000"/>
          <w:spacing w:val="-7"/>
          <w:w w:val="115"/>
        </w:rPr>
        <w:t xml:space="preserve"> </w:t>
      </w:r>
      <w:r w:rsidRPr="00005DA0">
        <w:rPr>
          <w:color w:val="000000"/>
          <w:w w:val="115"/>
        </w:rPr>
        <w:t>вымысел;</w:t>
      </w:r>
      <w:r w:rsidRPr="00005DA0">
        <w:rPr>
          <w:color w:val="000000"/>
          <w:spacing w:val="-7"/>
          <w:w w:val="115"/>
        </w:rPr>
        <w:t xml:space="preserve"> </w:t>
      </w:r>
      <w:r w:rsidRPr="00005DA0">
        <w:rPr>
          <w:color w:val="000000"/>
          <w:w w:val="115"/>
        </w:rPr>
        <w:t>литературные</w:t>
      </w:r>
      <w:r w:rsidRPr="00005DA0">
        <w:rPr>
          <w:color w:val="000000"/>
          <w:spacing w:val="-7"/>
          <w:w w:val="115"/>
        </w:rPr>
        <w:t xml:space="preserve"> </w:t>
      </w:r>
      <w:r w:rsidR="00D14992">
        <w:rPr>
          <w:color w:val="000000"/>
          <w:w w:val="115"/>
        </w:rPr>
        <w:t>направ</w:t>
      </w:r>
      <w:r w:rsidRPr="00005DA0">
        <w:rPr>
          <w:color w:val="000000"/>
          <w:w w:val="115"/>
        </w:rPr>
        <w:t>ления</w:t>
      </w:r>
      <w:r w:rsidRPr="00005DA0">
        <w:rPr>
          <w:color w:val="000000"/>
          <w:spacing w:val="1"/>
          <w:w w:val="115"/>
        </w:rPr>
        <w:t xml:space="preserve"> </w:t>
      </w:r>
      <w:r w:rsidRPr="00005DA0">
        <w:rPr>
          <w:color w:val="000000"/>
          <w:w w:val="115"/>
        </w:rPr>
        <w:t>(классицизм,</w:t>
      </w:r>
      <w:r w:rsidRPr="00005DA0">
        <w:rPr>
          <w:color w:val="000000"/>
          <w:spacing w:val="1"/>
          <w:w w:val="115"/>
        </w:rPr>
        <w:t xml:space="preserve"> </w:t>
      </w:r>
      <w:r w:rsidRPr="00005DA0">
        <w:rPr>
          <w:color w:val="000000"/>
          <w:w w:val="115"/>
        </w:rPr>
        <w:t>сентиментализм,</w:t>
      </w:r>
      <w:r w:rsidRPr="00005DA0">
        <w:rPr>
          <w:color w:val="000000"/>
          <w:spacing w:val="1"/>
          <w:w w:val="115"/>
        </w:rPr>
        <w:t xml:space="preserve"> </w:t>
      </w:r>
      <w:r w:rsidRPr="00005DA0">
        <w:rPr>
          <w:color w:val="000000"/>
          <w:w w:val="115"/>
        </w:rPr>
        <w:t>романтизм,</w:t>
      </w:r>
      <w:r w:rsidRPr="00005DA0">
        <w:rPr>
          <w:color w:val="000000"/>
          <w:spacing w:val="1"/>
          <w:w w:val="115"/>
        </w:rPr>
        <w:t xml:space="preserve"> </w:t>
      </w:r>
      <w:r w:rsidRPr="00005DA0">
        <w:rPr>
          <w:color w:val="000000"/>
          <w:w w:val="115"/>
        </w:rPr>
        <w:t>реализм),</w:t>
      </w:r>
      <w:r w:rsidRPr="00005DA0">
        <w:rPr>
          <w:color w:val="000000"/>
          <w:spacing w:val="1"/>
          <w:w w:val="115"/>
        </w:rPr>
        <w:t xml:space="preserve"> </w:t>
      </w:r>
      <w:r w:rsidRPr="00005DA0">
        <w:rPr>
          <w:color w:val="000000"/>
          <w:w w:val="115"/>
        </w:rPr>
        <w:t>роды (лирика, эпос, драма), жанры (рассказ, притча, повесть,</w:t>
      </w:r>
      <w:r w:rsidRPr="00005DA0">
        <w:rPr>
          <w:color w:val="000000"/>
          <w:spacing w:val="1"/>
          <w:w w:val="115"/>
        </w:rPr>
        <w:t xml:space="preserve"> </w:t>
      </w:r>
      <w:r w:rsidRPr="00005DA0">
        <w:rPr>
          <w:color w:val="000000"/>
          <w:w w:val="115"/>
        </w:rPr>
        <w:t>роман, комедия, драма, траге</w:t>
      </w:r>
      <w:r w:rsidR="00D14992">
        <w:rPr>
          <w:color w:val="000000"/>
          <w:w w:val="115"/>
        </w:rPr>
        <w:t>дия, поэма, басня, баллада, пес</w:t>
      </w:r>
      <w:r w:rsidRPr="00005DA0">
        <w:rPr>
          <w:color w:val="000000"/>
          <w:w w:val="115"/>
        </w:rPr>
        <w:t>ня, ода, элегия, послание, отрывок, со</w:t>
      </w:r>
      <w:r w:rsidR="00D14992">
        <w:rPr>
          <w:color w:val="000000"/>
          <w:w w:val="115"/>
        </w:rPr>
        <w:t>нет, эпиграмма, лиро</w:t>
      </w:r>
      <w:r w:rsidRPr="00005DA0">
        <w:rPr>
          <w:color w:val="000000"/>
          <w:w w:val="115"/>
        </w:rPr>
        <w:t>эпические (поэма, баллада)</w:t>
      </w:r>
      <w:r w:rsidR="00D14992">
        <w:rPr>
          <w:color w:val="000000"/>
          <w:w w:val="115"/>
        </w:rPr>
        <w:t>); форма и содержание литератур</w:t>
      </w:r>
      <w:r w:rsidRPr="00005DA0">
        <w:rPr>
          <w:color w:val="000000"/>
          <w:w w:val="115"/>
        </w:rPr>
        <w:t>ного</w:t>
      </w:r>
      <w:r w:rsidRPr="00005DA0">
        <w:rPr>
          <w:color w:val="000000"/>
          <w:spacing w:val="-8"/>
          <w:w w:val="115"/>
        </w:rPr>
        <w:t xml:space="preserve"> </w:t>
      </w:r>
      <w:r w:rsidRPr="00005DA0">
        <w:rPr>
          <w:color w:val="000000"/>
          <w:w w:val="115"/>
        </w:rPr>
        <w:t>произведения;</w:t>
      </w:r>
      <w:r w:rsidRPr="00005DA0">
        <w:rPr>
          <w:color w:val="000000"/>
          <w:spacing w:val="-8"/>
          <w:w w:val="115"/>
        </w:rPr>
        <w:t xml:space="preserve"> </w:t>
      </w:r>
      <w:r w:rsidRPr="00005DA0">
        <w:rPr>
          <w:color w:val="000000"/>
          <w:w w:val="115"/>
        </w:rPr>
        <w:t>тема,</w:t>
      </w:r>
      <w:r w:rsidRPr="00005DA0">
        <w:rPr>
          <w:color w:val="000000"/>
          <w:spacing w:val="-8"/>
          <w:w w:val="115"/>
        </w:rPr>
        <w:t xml:space="preserve"> </w:t>
      </w:r>
      <w:r w:rsidRPr="00005DA0">
        <w:rPr>
          <w:color w:val="000000"/>
          <w:w w:val="115"/>
        </w:rPr>
        <w:t>идея,</w:t>
      </w:r>
      <w:r w:rsidRPr="00005DA0">
        <w:rPr>
          <w:color w:val="000000"/>
          <w:spacing w:val="-8"/>
          <w:w w:val="115"/>
        </w:rPr>
        <w:t xml:space="preserve"> </w:t>
      </w:r>
      <w:r w:rsidRPr="00005DA0">
        <w:rPr>
          <w:color w:val="000000"/>
          <w:w w:val="115"/>
        </w:rPr>
        <w:t>проблематика,</w:t>
      </w:r>
      <w:r w:rsidRPr="00005DA0">
        <w:rPr>
          <w:color w:val="000000"/>
          <w:spacing w:val="-8"/>
          <w:w w:val="115"/>
        </w:rPr>
        <w:t xml:space="preserve"> </w:t>
      </w:r>
      <w:r w:rsidRPr="00005DA0">
        <w:rPr>
          <w:color w:val="000000"/>
          <w:w w:val="115"/>
        </w:rPr>
        <w:t>пафос</w:t>
      </w:r>
      <w:r w:rsidRPr="00005DA0">
        <w:rPr>
          <w:color w:val="000000"/>
          <w:spacing w:val="-8"/>
          <w:w w:val="115"/>
        </w:rPr>
        <w:t xml:space="preserve"> </w:t>
      </w:r>
      <w:r w:rsidR="00D14992">
        <w:rPr>
          <w:color w:val="000000"/>
          <w:w w:val="115"/>
        </w:rPr>
        <w:t>(героиче</w:t>
      </w:r>
      <w:r w:rsidRPr="00005DA0">
        <w:rPr>
          <w:color w:val="000000"/>
          <w:w w:val="120"/>
        </w:rPr>
        <w:t>ский,</w:t>
      </w:r>
      <w:r w:rsidRPr="00005DA0">
        <w:rPr>
          <w:color w:val="000000"/>
          <w:spacing w:val="1"/>
          <w:w w:val="120"/>
        </w:rPr>
        <w:t xml:space="preserve"> </w:t>
      </w:r>
      <w:r w:rsidRPr="00005DA0">
        <w:rPr>
          <w:color w:val="000000"/>
          <w:w w:val="120"/>
        </w:rPr>
        <w:t>трагический,</w:t>
      </w:r>
      <w:r w:rsidRPr="00005DA0">
        <w:rPr>
          <w:color w:val="000000"/>
          <w:spacing w:val="1"/>
          <w:w w:val="120"/>
        </w:rPr>
        <w:t xml:space="preserve"> </w:t>
      </w:r>
      <w:r w:rsidRPr="00005DA0">
        <w:rPr>
          <w:color w:val="000000"/>
          <w:w w:val="120"/>
        </w:rPr>
        <w:t>комический);</w:t>
      </w:r>
      <w:r w:rsidRPr="00005DA0">
        <w:rPr>
          <w:color w:val="000000"/>
          <w:spacing w:val="1"/>
          <w:w w:val="120"/>
        </w:rPr>
        <w:t xml:space="preserve"> </w:t>
      </w:r>
      <w:r w:rsidRPr="00005DA0">
        <w:rPr>
          <w:color w:val="000000"/>
          <w:w w:val="120"/>
        </w:rPr>
        <w:t>сюжет,</w:t>
      </w:r>
      <w:r w:rsidRPr="00005DA0">
        <w:rPr>
          <w:color w:val="000000"/>
          <w:spacing w:val="1"/>
          <w:w w:val="120"/>
        </w:rPr>
        <w:t xml:space="preserve"> </w:t>
      </w:r>
      <w:r w:rsidRPr="00005DA0">
        <w:rPr>
          <w:color w:val="000000"/>
          <w:w w:val="120"/>
        </w:rPr>
        <w:t>композиция,</w:t>
      </w:r>
      <w:r w:rsidRPr="00005DA0">
        <w:rPr>
          <w:color w:val="000000"/>
          <w:spacing w:val="1"/>
          <w:w w:val="120"/>
        </w:rPr>
        <w:t xml:space="preserve"> </w:t>
      </w:r>
      <w:r w:rsidRPr="00005DA0">
        <w:rPr>
          <w:color w:val="000000"/>
          <w:spacing w:val="-2"/>
          <w:w w:val="120"/>
        </w:rPr>
        <w:t>эпиграф;</w:t>
      </w:r>
      <w:r w:rsidRPr="00005DA0">
        <w:rPr>
          <w:color w:val="000000"/>
          <w:spacing w:val="-15"/>
          <w:w w:val="120"/>
        </w:rPr>
        <w:t xml:space="preserve"> </w:t>
      </w:r>
      <w:r w:rsidRPr="00005DA0">
        <w:rPr>
          <w:color w:val="000000"/>
          <w:spacing w:val="-2"/>
          <w:w w:val="120"/>
        </w:rPr>
        <w:t>стадии</w:t>
      </w:r>
      <w:r w:rsidRPr="00005DA0">
        <w:rPr>
          <w:color w:val="000000"/>
          <w:spacing w:val="-14"/>
          <w:w w:val="120"/>
        </w:rPr>
        <w:t xml:space="preserve"> </w:t>
      </w:r>
      <w:r w:rsidRPr="00005DA0">
        <w:rPr>
          <w:color w:val="000000"/>
          <w:spacing w:val="-2"/>
          <w:w w:val="120"/>
        </w:rPr>
        <w:t>развития</w:t>
      </w:r>
      <w:r w:rsidRPr="00005DA0">
        <w:rPr>
          <w:color w:val="000000"/>
          <w:spacing w:val="-14"/>
          <w:w w:val="120"/>
        </w:rPr>
        <w:t xml:space="preserve"> </w:t>
      </w:r>
      <w:r w:rsidRPr="00005DA0">
        <w:rPr>
          <w:color w:val="000000"/>
          <w:spacing w:val="-2"/>
          <w:w w:val="120"/>
        </w:rPr>
        <w:t>действия:</w:t>
      </w:r>
      <w:r w:rsidRPr="00005DA0">
        <w:rPr>
          <w:color w:val="000000"/>
          <w:spacing w:val="-14"/>
          <w:w w:val="120"/>
        </w:rPr>
        <w:t xml:space="preserve"> </w:t>
      </w:r>
      <w:r w:rsidRPr="00005DA0">
        <w:rPr>
          <w:color w:val="000000"/>
          <w:spacing w:val="-2"/>
          <w:w w:val="120"/>
        </w:rPr>
        <w:t>экспозиция,</w:t>
      </w:r>
      <w:r w:rsidRPr="00005DA0">
        <w:rPr>
          <w:color w:val="000000"/>
          <w:spacing w:val="-14"/>
          <w:w w:val="120"/>
        </w:rPr>
        <w:t xml:space="preserve"> </w:t>
      </w:r>
      <w:r w:rsidRPr="00005DA0">
        <w:rPr>
          <w:color w:val="000000"/>
          <w:spacing w:val="-1"/>
          <w:w w:val="120"/>
        </w:rPr>
        <w:t>завязка,</w:t>
      </w:r>
      <w:r w:rsidRPr="00005DA0">
        <w:rPr>
          <w:color w:val="000000"/>
          <w:spacing w:val="-15"/>
          <w:w w:val="120"/>
        </w:rPr>
        <w:t xml:space="preserve"> </w:t>
      </w:r>
      <w:r w:rsidR="00D14992">
        <w:rPr>
          <w:color w:val="000000"/>
          <w:spacing w:val="-1"/>
          <w:w w:val="120"/>
        </w:rPr>
        <w:t>раз</w:t>
      </w:r>
      <w:r w:rsidRPr="00005DA0">
        <w:rPr>
          <w:color w:val="000000"/>
          <w:spacing w:val="-3"/>
          <w:w w:val="120"/>
        </w:rPr>
        <w:t>витие</w:t>
      </w:r>
      <w:r w:rsidRPr="00005DA0">
        <w:rPr>
          <w:color w:val="000000"/>
          <w:spacing w:val="-17"/>
          <w:w w:val="120"/>
        </w:rPr>
        <w:t xml:space="preserve"> </w:t>
      </w:r>
      <w:r w:rsidRPr="00005DA0">
        <w:rPr>
          <w:color w:val="000000"/>
          <w:spacing w:val="-3"/>
          <w:w w:val="120"/>
        </w:rPr>
        <w:t>действия,</w:t>
      </w:r>
      <w:r w:rsidRPr="00005DA0">
        <w:rPr>
          <w:color w:val="000000"/>
          <w:spacing w:val="-16"/>
          <w:w w:val="120"/>
        </w:rPr>
        <w:t xml:space="preserve"> </w:t>
      </w:r>
      <w:r w:rsidRPr="00005DA0">
        <w:rPr>
          <w:color w:val="000000"/>
          <w:spacing w:val="-3"/>
          <w:w w:val="120"/>
        </w:rPr>
        <w:t>кульминация,</w:t>
      </w:r>
      <w:r w:rsidRPr="00005DA0">
        <w:rPr>
          <w:color w:val="000000"/>
          <w:spacing w:val="-16"/>
          <w:w w:val="120"/>
        </w:rPr>
        <w:t xml:space="preserve"> </w:t>
      </w:r>
      <w:r w:rsidRPr="00005DA0">
        <w:rPr>
          <w:color w:val="000000"/>
          <w:spacing w:val="-2"/>
          <w:w w:val="120"/>
        </w:rPr>
        <w:t>развязка,</w:t>
      </w:r>
      <w:r w:rsidRPr="00005DA0">
        <w:rPr>
          <w:color w:val="000000"/>
          <w:spacing w:val="-17"/>
          <w:w w:val="120"/>
        </w:rPr>
        <w:t xml:space="preserve"> </w:t>
      </w:r>
      <w:r w:rsidRPr="00005DA0">
        <w:rPr>
          <w:color w:val="000000"/>
          <w:spacing w:val="-2"/>
          <w:w w:val="120"/>
        </w:rPr>
        <w:t>эпилог;</w:t>
      </w:r>
      <w:r w:rsidRPr="00005DA0">
        <w:rPr>
          <w:color w:val="000000"/>
          <w:spacing w:val="-16"/>
          <w:w w:val="120"/>
        </w:rPr>
        <w:t xml:space="preserve"> </w:t>
      </w:r>
      <w:r w:rsidRPr="00005DA0">
        <w:rPr>
          <w:color w:val="000000"/>
          <w:spacing w:val="-2"/>
          <w:w w:val="120"/>
        </w:rPr>
        <w:t>авторское</w:t>
      </w:r>
      <w:r w:rsidRPr="00005DA0">
        <w:rPr>
          <w:color w:val="000000"/>
          <w:spacing w:val="-16"/>
          <w:w w:val="120"/>
        </w:rPr>
        <w:t xml:space="preserve"> </w:t>
      </w:r>
      <w:r w:rsidR="00D14992">
        <w:rPr>
          <w:color w:val="000000"/>
          <w:spacing w:val="-2"/>
          <w:w w:val="120"/>
        </w:rPr>
        <w:t>от</w:t>
      </w:r>
      <w:r w:rsidRPr="00005DA0">
        <w:rPr>
          <w:color w:val="000000"/>
          <w:spacing w:val="-1"/>
          <w:w w:val="115"/>
        </w:rPr>
        <w:t>ступление;</w:t>
      </w:r>
      <w:r w:rsidRPr="00005DA0">
        <w:rPr>
          <w:color w:val="000000"/>
          <w:spacing w:val="-16"/>
          <w:w w:val="115"/>
        </w:rPr>
        <w:t xml:space="preserve"> </w:t>
      </w:r>
      <w:r w:rsidRPr="00005DA0">
        <w:rPr>
          <w:color w:val="000000"/>
          <w:spacing w:val="-1"/>
          <w:w w:val="115"/>
        </w:rPr>
        <w:t>конфликт;</w:t>
      </w:r>
      <w:r w:rsidRPr="00005DA0">
        <w:rPr>
          <w:color w:val="000000"/>
          <w:spacing w:val="-15"/>
          <w:w w:val="115"/>
        </w:rPr>
        <w:t xml:space="preserve"> </w:t>
      </w:r>
      <w:r w:rsidRPr="00005DA0">
        <w:rPr>
          <w:color w:val="000000"/>
          <w:spacing w:val="-1"/>
          <w:w w:val="115"/>
        </w:rPr>
        <w:t>система</w:t>
      </w:r>
      <w:r w:rsidRPr="00005DA0">
        <w:rPr>
          <w:color w:val="000000"/>
          <w:spacing w:val="-16"/>
          <w:w w:val="115"/>
        </w:rPr>
        <w:t xml:space="preserve"> </w:t>
      </w:r>
      <w:r w:rsidRPr="00005DA0">
        <w:rPr>
          <w:color w:val="000000"/>
          <w:w w:val="115"/>
        </w:rPr>
        <w:t>образов;</w:t>
      </w:r>
      <w:r w:rsidRPr="00005DA0">
        <w:rPr>
          <w:color w:val="000000"/>
          <w:spacing w:val="-15"/>
          <w:w w:val="115"/>
        </w:rPr>
        <w:t xml:space="preserve"> </w:t>
      </w:r>
      <w:r w:rsidRPr="00005DA0">
        <w:rPr>
          <w:color w:val="000000"/>
          <w:w w:val="115"/>
        </w:rPr>
        <w:t>образ</w:t>
      </w:r>
      <w:r w:rsidRPr="00005DA0">
        <w:rPr>
          <w:color w:val="000000"/>
          <w:spacing w:val="-16"/>
          <w:w w:val="115"/>
        </w:rPr>
        <w:t xml:space="preserve"> </w:t>
      </w:r>
      <w:r w:rsidRPr="00005DA0">
        <w:rPr>
          <w:color w:val="000000"/>
          <w:w w:val="115"/>
        </w:rPr>
        <w:t>автора,</w:t>
      </w:r>
      <w:r w:rsidRPr="00005DA0">
        <w:rPr>
          <w:color w:val="000000"/>
          <w:spacing w:val="-15"/>
          <w:w w:val="115"/>
        </w:rPr>
        <w:t xml:space="preserve"> </w:t>
      </w:r>
      <w:r w:rsidR="00D14992">
        <w:rPr>
          <w:color w:val="000000"/>
          <w:w w:val="115"/>
        </w:rPr>
        <w:t>повество</w:t>
      </w:r>
      <w:r w:rsidRPr="00005DA0">
        <w:rPr>
          <w:color w:val="000000"/>
          <w:spacing w:val="-1"/>
          <w:w w:val="120"/>
        </w:rPr>
        <w:t>ватель,</w:t>
      </w:r>
      <w:r w:rsidRPr="00005DA0">
        <w:rPr>
          <w:color w:val="000000"/>
          <w:spacing w:val="-13"/>
          <w:w w:val="120"/>
        </w:rPr>
        <w:t xml:space="preserve"> </w:t>
      </w:r>
      <w:r w:rsidRPr="00005DA0">
        <w:rPr>
          <w:color w:val="000000"/>
          <w:spacing w:val="-1"/>
          <w:w w:val="120"/>
        </w:rPr>
        <w:t>рассказчик,</w:t>
      </w:r>
      <w:r w:rsidRPr="00005DA0">
        <w:rPr>
          <w:color w:val="000000"/>
          <w:spacing w:val="-13"/>
          <w:w w:val="120"/>
        </w:rPr>
        <w:t xml:space="preserve"> </w:t>
      </w:r>
      <w:r w:rsidRPr="00005DA0">
        <w:rPr>
          <w:color w:val="000000"/>
          <w:spacing w:val="-1"/>
          <w:w w:val="120"/>
        </w:rPr>
        <w:t>литературный</w:t>
      </w:r>
      <w:r w:rsidRPr="00005DA0">
        <w:rPr>
          <w:color w:val="000000"/>
          <w:spacing w:val="-13"/>
          <w:w w:val="120"/>
        </w:rPr>
        <w:t xml:space="preserve"> </w:t>
      </w:r>
      <w:r w:rsidRPr="00005DA0">
        <w:rPr>
          <w:color w:val="000000"/>
          <w:spacing w:val="-1"/>
          <w:w w:val="120"/>
        </w:rPr>
        <w:t>герой</w:t>
      </w:r>
      <w:r w:rsidRPr="00005DA0">
        <w:rPr>
          <w:color w:val="000000"/>
          <w:spacing w:val="-13"/>
          <w:w w:val="120"/>
        </w:rPr>
        <w:t xml:space="preserve"> </w:t>
      </w:r>
      <w:r w:rsidRPr="00005DA0">
        <w:rPr>
          <w:color w:val="000000"/>
          <w:spacing w:val="-1"/>
          <w:w w:val="120"/>
        </w:rPr>
        <w:t>(персонаж),</w:t>
      </w:r>
      <w:r w:rsidRPr="00005DA0">
        <w:rPr>
          <w:color w:val="000000"/>
          <w:spacing w:val="-13"/>
          <w:w w:val="120"/>
        </w:rPr>
        <w:t xml:space="preserve"> </w:t>
      </w:r>
      <w:r w:rsidR="00D14992">
        <w:rPr>
          <w:color w:val="000000"/>
          <w:spacing w:val="-1"/>
          <w:w w:val="120"/>
        </w:rPr>
        <w:t>лириче</w:t>
      </w:r>
      <w:r w:rsidRPr="00005DA0">
        <w:rPr>
          <w:color w:val="000000"/>
          <w:w w:val="120"/>
        </w:rPr>
        <w:t>ский герой, лирический персонаж, речевая характеристика</w:t>
      </w:r>
      <w:r w:rsidRPr="00005DA0">
        <w:rPr>
          <w:color w:val="000000"/>
          <w:spacing w:val="1"/>
          <w:w w:val="120"/>
        </w:rPr>
        <w:t xml:space="preserve"> </w:t>
      </w:r>
      <w:r w:rsidRPr="00005DA0">
        <w:rPr>
          <w:color w:val="000000"/>
          <w:w w:val="120"/>
        </w:rPr>
        <w:t>героя; реплика, диалог, монолог; ремарка; портрет, пейзаж,</w:t>
      </w:r>
      <w:r w:rsidRPr="00005DA0">
        <w:rPr>
          <w:color w:val="000000"/>
          <w:spacing w:val="-57"/>
          <w:w w:val="120"/>
        </w:rPr>
        <w:t xml:space="preserve"> </w:t>
      </w:r>
      <w:r w:rsidRPr="00005DA0">
        <w:rPr>
          <w:color w:val="000000"/>
          <w:w w:val="115"/>
        </w:rPr>
        <w:t>интерьер, художественная дета</w:t>
      </w:r>
      <w:r w:rsidR="00D14992">
        <w:rPr>
          <w:color w:val="000000"/>
          <w:w w:val="115"/>
        </w:rPr>
        <w:t>ль, символ, подтекст, психоло</w:t>
      </w:r>
      <w:r w:rsidRPr="00005DA0">
        <w:rPr>
          <w:color w:val="000000"/>
          <w:w w:val="115"/>
        </w:rPr>
        <w:t>гизм; сатира, юмор, ирония, с</w:t>
      </w:r>
      <w:r w:rsidR="00D14992">
        <w:rPr>
          <w:color w:val="000000"/>
          <w:w w:val="115"/>
        </w:rPr>
        <w:t>арказм, гротеск; эпитет, метафо</w:t>
      </w:r>
      <w:r w:rsidRPr="00005DA0">
        <w:rPr>
          <w:color w:val="000000"/>
          <w:spacing w:val="-1"/>
          <w:w w:val="120"/>
        </w:rPr>
        <w:t xml:space="preserve">ра, сравнение; </w:t>
      </w:r>
      <w:r w:rsidRPr="00005DA0">
        <w:rPr>
          <w:color w:val="000000"/>
          <w:w w:val="120"/>
        </w:rPr>
        <w:t>олицетворен</w:t>
      </w:r>
      <w:r w:rsidR="00D14992">
        <w:rPr>
          <w:color w:val="000000"/>
          <w:w w:val="120"/>
        </w:rPr>
        <w:t>ие, гипербола; антитеза, аллего</w:t>
      </w:r>
      <w:r w:rsidRPr="00005DA0">
        <w:rPr>
          <w:color w:val="000000"/>
          <w:w w:val="115"/>
        </w:rPr>
        <w:t xml:space="preserve">рия, риторический вопрос, </w:t>
      </w:r>
      <w:r w:rsidR="00D14992">
        <w:rPr>
          <w:color w:val="000000"/>
          <w:w w:val="115"/>
        </w:rPr>
        <w:t>риторическое восклицание; инвер</w:t>
      </w:r>
      <w:r w:rsidRPr="00005DA0">
        <w:rPr>
          <w:color w:val="000000"/>
          <w:w w:val="120"/>
        </w:rPr>
        <w:t>сия; повтор, анафора; умолчание, параллелизм, звукопись</w:t>
      </w:r>
      <w:r w:rsidRPr="00005DA0">
        <w:rPr>
          <w:color w:val="000000"/>
          <w:spacing w:val="1"/>
          <w:w w:val="120"/>
        </w:rPr>
        <w:t xml:space="preserve"> </w:t>
      </w:r>
      <w:r w:rsidRPr="00005DA0">
        <w:rPr>
          <w:color w:val="000000"/>
          <w:spacing w:val="-1"/>
          <w:w w:val="120"/>
        </w:rPr>
        <w:t>(аллитерация,</w:t>
      </w:r>
      <w:r w:rsidRPr="00005DA0">
        <w:rPr>
          <w:color w:val="000000"/>
          <w:spacing w:val="-5"/>
          <w:w w:val="120"/>
        </w:rPr>
        <w:t xml:space="preserve"> </w:t>
      </w:r>
      <w:r w:rsidRPr="00005DA0">
        <w:rPr>
          <w:color w:val="000000"/>
          <w:w w:val="120"/>
        </w:rPr>
        <w:t>ассонанс);</w:t>
      </w:r>
      <w:r w:rsidRPr="00005DA0">
        <w:rPr>
          <w:color w:val="000000"/>
          <w:spacing w:val="-4"/>
          <w:w w:val="120"/>
        </w:rPr>
        <w:t xml:space="preserve"> </w:t>
      </w:r>
      <w:r w:rsidRPr="00005DA0">
        <w:rPr>
          <w:color w:val="000000"/>
          <w:w w:val="120"/>
        </w:rPr>
        <w:t>стиль;</w:t>
      </w:r>
      <w:r w:rsidRPr="00005DA0">
        <w:rPr>
          <w:color w:val="000000"/>
          <w:spacing w:val="-4"/>
          <w:w w:val="120"/>
        </w:rPr>
        <w:t xml:space="preserve"> </w:t>
      </w:r>
      <w:r w:rsidRPr="00005DA0">
        <w:rPr>
          <w:color w:val="000000"/>
          <w:w w:val="120"/>
        </w:rPr>
        <w:t>стих</w:t>
      </w:r>
      <w:r w:rsidRPr="00005DA0">
        <w:rPr>
          <w:color w:val="000000"/>
          <w:spacing w:val="-4"/>
          <w:w w:val="120"/>
        </w:rPr>
        <w:t xml:space="preserve"> </w:t>
      </w:r>
      <w:r w:rsidRPr="00005DA0">
        <w:rPr>
          <w:color w:val="000000"/>
          <w:w w:val="120"/>
        </w:rPr>
        <w:t>и</w:t>
      </w:r>
      <w:r w:rsidRPr="00005DA0">
        <w:rPr>
          <w:color w:val="000000"/>
          <w:spacing w:val="-4"/>
          <w:w w:val="120"/>
        </w:rPr>
        <w:t xml:space="preserve"> </w:t>
      </w:r>
      <w:r w:rsidRPr="00005DA0">
        <w:rPr>
          <w:color w:val="000000"/>
          <w:w w:val="120"/>
        </w:rPr>
        <w:t>проза;</w:t>
      </w:r>
      <w:r w:rsidRPr="00005DA0">
        <w:rPr>
          <w:color w:val="000000"/>
          <w:spacing w:val="-4"/>
          <w:w w:val="120"/>
        </w:rPr>
        <w:t xml:space="preserve"> </w:t>
      </w:r>
      <w:r w:rsidRPr="00005DA0">
        <w:rPr>
          <w:color w:val="000000"/>
          <w:w w:val="120"/>
        </w:rPr>
        <w:t>стихотворный</w:t>
      </w:r>
      <w:r w:rsidRPr="00005DA0">
        <w:rPr>
          <w:color w:val="000000"/>
          <w:spacing w:val="-57"/>
          <w:w w:val="120"/>
        </w:rPr>
        <w:t xml:space="preserve"> </w:t>
      </w:r>
      <w:r w:rsidRPr="00005DA0">
        <w:rPr>
          <w:color w:val="000000"/>
          <w:spacing w:val="-1"/>
          <w:w w:val="120"/>
        </w:rPr>
        <w:t>метр</w:t>
      </w:r>
      <w:r w:rsidRPr="00005DA0">
        <w:rPr>
          <w:color w:val="000000"/>
          <w:spacing w:val="-14"/>
          <w:w w:val="120"/>
        </w:rPr>
        <w:t xml:space="preserve"> </w:t>
      </w:r>
      <w:r w:rsidRPr="00005DA0">
        <w:rPr>
          <w:color w:val="000000"/>
          <w:spacing w:val="-1"/>
          <w:w w:val="120"/>
        </w:rPr>
        <w:t>(хорей,</w:t>
      </w:r>
      <w:r w:rsidRPr="00005DA0">
        <w:rPr>
          <w:color w:val="000000"/>
          <w:spacing w:val="-13"/>
          <w:w w:val="120"/>
        </w:rPr>
        <w:t xml:space="preserve"> </w:t>
      </w:r>
      <w:r w:rsidRPr="00005DA0">
        <w:rPr>
          <w:color w:val="000000"/>
          <w:spacing w:val="-1"/>
          <w:w w:val="120"/>
        </w:rPr>
        <w:t>ямб,</w:t>
      </w:r>
      <w:r w:rsidRPr="00005DA0">
        <w:rPr>
          <w:color w:val="000000"/>
          <w:spacing w:val="-14"/>
          <w:w w:val="120"/>
        </w:rPr>
        <w:t xml:space="preserve"> </w:t>
      </w:r>
      <w:r w:rsidRPr="00005DA0">
        <w:rPr>
          <w:color w:val="000000"/>
          <w:spacing w:val="-1"/>
          <w:w w:val="120"/>
        </w:rPr>
        <w:t>дактиль,</w:t>
      </w:r>
      <w:r w:rsidRPr="00005DA0">
        <w:rPr>
          <w:color w:val="000000"/>
          <w:spacing w:val="-13"/>
          <w:w w:val="120"/>
        </w:rPr>
        <w:t xml:space="preserve"> </w:t>
      </w:r>
      <w:r w:rsidRPr="00005DA0">
        <w:rPr>
          <w:color w:val="000000"/>
          <w:spacing w:val="-1"/>
          <w:w w:val="120"/>
        </w:rPr>
        <w:t>амфибрахий,</w:t>
      </w:r>
      <w:r w:rsidRPr="00005DA0">
        <w:rPr>
          <w:color w:val="000000"/>
          <w:spacing w:val="-14"/>
          <w:w w:val="120"/>
        </w:rPr>
        <w:t xml:space="preserve"> </w:t>
      </w:r>
      <w:r w:rsidRPr="00005DA0">
        <w:rPr>
          <w:color w:val="000000"/>
          <w:spacing w:val="-1"/>
          <w:w w:val="120"/>
        </w:rPr>
        <w:t>анапест),</w:t>
      </w:r>
      <w:r w:rsidRPr="00005DA0">
        <w:rPr>
          <w:color w:val="000000"/>
          <w:spacing w:val="-13"/>
          <w:w w:val="120"/>
        </w:rPr>
        <w:t xml:space="preserve"> </w:t>
      </w:r>
      <w:r w:rsidRPr="00005DA0">
        <w:rPr>
          <w:color w:val="000000"/>
          <w:spacing w:val="-1"/>
          <w:w w:val="120"/>
        </w:rPr>
        <w:t>ритм,</w:t>
      </w:r>
      <w:r w:rsidRPr="00005DA0">
        <w:rPr>
          <w:color w:val="000000"/>
          <w:spacing w:val="-14"/>
          <w:w w:val="120"/>
        </w:rPr>
        <w:t xml:space="preserve"> </w:t>
      </w:r>
      <w:r w:rsidR="00D14992">
        <w:rPr>
          <w:color w:val="000000"/>
          <w:w w:val="120"/>
        </w:rPr>
        <w:t>риф</w:t>
      </w:r>
      <w:r w:rsidRPr="00005DA0">
        <w:rPr>
          <w:color w:val="000000"/>
          <w:w w:val="115"/>
        </w:rPr>
        <w:t>ма,</w:t>
      </w:r>
      <w:r w:rsidRPr="00005DA0">
        <w:rPr>
          <w:color w:val="000000"/>
          <w:spacing w:val="-14"/>
          <w:w w:val="115"/>
        </w:rPr>
        <w:t xml:space="preserve"> </w:t>
      </w:r>
      <w:r w:rsidRPr="00005DA0">
        <w:rPr>
          <w:color w:val="000000"/>
          <w:w w:val="115"/>
        </w:rPr>
        <w:t>строфа;</w:t>
      </w:r>
      <w:r w:rsidRPr="00005DA0">
        <w:rPr>
          <w:color w:val="000000"/>
          <w:spacing w:val="-13"/>
          <w:w w:val="115"/>
        </w:rPr>
        <w:t xml:space="preserve"> </w:t>
      </w:r>
      <w:r w:rsidRPr="00005DA0">
        <w:rPr>
          <w:color w:val="000000"/>
          <w:w w:val="115"/>
        </w:rPr>
        <w:t>афоризм;</w:t>
      </w:r>
    </w:p>
    <w:p w14:paraId="427C6026" w14:textId="77777777" w:rsidR="005B2FBF" w:rsidRPr="00005DA0" w:rsidRDefault="00005DA0" w:rsidP="00D14992">
      <w:pPr>
        <w:pStyle w:val="a5"/>
        <w:numPr>
          <w:ilvl w:val="0"/>
          <w:numId w:val="14"/>
        </w:numPr>
        <w:ind w:left="0" w:firstLine="567"/>
        <w:jc w:val="both"/>
        <w:rPr>
          <w:color w:val="000000"/>
        </w:rPr>
      </w:pPr>
      <w:r w:rsidRPr="00005DA0">
        <w:rPr>
          <w:color w:val="000000"/>
          <w:w w:val="115"/>
        </w:rPr>
        <w:t>умение</w:t>
      </w:r>
      <w:r w:rsidR="00D87583">
        <w:rPr>
          <w:color w:val="000000"/>
          <w:w w:val="115"/>
        </w:rPr>
        <w:t xml:space="preserve"> </w:t>
      </w:r>
      <w:r w:rsidRPr="00005DA0">
        <w:rPr>
          <w:color w:val="000000"/>
          <w:w w:val="115"/>
        </w:rPr>
        <w:t>рассматривать</w:t>
      </w:r>
      <w:r w:rsidR="00D87583">
        <w:rPr>
          <w:color w:val="000000"/>
          <w:w w:val="115"/>
        </w:rPr>
        <w:t xml:space="preserve"> </w:t>
      </w:r>
      <w:r w:rsidRPr="00005DA0">
        <w:rPr>
          <w:color w:val="000000"/>
          <w:w w:val="115"/>
        </w:rPr>
        <w:t>изученные</w:t>
      </w:r>
      <w:r w:rsidR="00D87583">
        <w:rPr>
          <w:color w:val="000000"/>
          <w:w w:val="115"/>
        </w:rPr>
        <w:t xml:space="preserve"> </w:t>
      </w:r>
      <w:r w:rsidRPr="00005DA0">
        <w:rPr>
          <w:color w:val="000000"/>
          <w:w w:val="115"/>
        </w:rPr>
        <w:t>произведения</w:t>
      </w:r>
      <w:r w:rsidR="00D87583">
        <w:rPr>
          <w:color w:val="000000"/>
          <w:w w:val="115"/>
        </w:rPr>
        <w:t xml:space="preserve"> </w:t>
      </w:r>
      <w:r w:rsidRPr="00005DA0">
        <w:rPr>
          <w:color w:val="000000"/>
          <w:w w:val="115"/>
        </w:rPr>
        <w:t>в</w:t>
      </w:r>
      <w:r w:rsidR="00D87583">
        <w:rPr>
          <w:color w:val="000000"/>
          <w:w w:val="115"/>
        </w:rPr>
        <w:t xml:space="preserve"> </w:t>
      </w:r>
      <w:r w:rsidRPr="00005DA0">
        <w:rPr>
          <w:color w:val="000000"/>
          <w:w w:val="115"/>
        </w:rPr>
        <w:t>рамках</w:t>
      </w:r>
      <w:r w:rsidR="00D14992">
        <w:rPr>
          <w:color w:val="000000"/>
        </w:rPr>
        <w:t xml:space="preserve"> </w:t>
      </w:r>
      <w:r w:rsidRPr="00005DA0">
        <w:rPr>
          <w:color w:val="000000"/>
          <w:w w:val="115"/>
        </w:rPr>
        <w:t>историко-литературного</w:t>
      </w:r>
      <w:r w:rsidRPr="00005DA0">
        <w:rPr>
          <w:color w:val="000000"/>
          <w:spacing w:val="1"/>
          <w:w w:val="115"/>
        </w:rPr>
        <w:t xml:space="preserve"> </w:t>
      </w:r>
      <w:r w:rsidRPr="00005DA0">
        <w:rPr>
          <w:color w:val="000000"/>
          <w:w w:val="115"/>
        </w:rPr>
        <w:t>процесса</w:t>
      </w:r>
      <w:r w:rsidRPr="00005DA0">
        <w:rPr>
          <w:color w:val="000000"/>
          <w:spacing w:val="1"/>
          <w:w w:val="115"/>
        </w:rPr>
        <w:t xml:space="preserve"> </w:t>
      </w:r>
      <w:r w:rsidRPr="00005DA0">
        <w:rPr>
          <w:color w:val="000000"/>
          <w:w w:val="115"/>
        </w:rPr>
        <w:t>(определять</w:t>
      </w:r>
      <w:r w:rsidRPr="00005DA0">
        <w:rPr>
          <w:color w:val="000000"/>
          <w:spacing w:val="1"/>
          <w:w w:val="115"/>
        </w:rPr>
        <w:t xml:space="preserve"> </w:t>
      </w:r>
      <w:r w:rsidRPr="00005DA0">
        <w:rPr>
          <w:color w:val="000000"/>
          <w:w w:val="115"/>
        </w:rPr>
        <w:t>и</w:t>
      </w:r>
      <w:r w:rsidRPr="00005DA0">
        <w:rPr>
          <w:color w:val="000000"/>
          <w:spacing w:val="1"/>
          <w:w w:val="115"/>
        </w:rPr>
        <w:t xml:space="preserve"> </w:t>
      </w:r>
      <w:r w:rsidRPr="00005DA0">
        <w:rPr>
          <w:color w:val="000000"/>
          <w:w w:val="115"/>
        </w:rPr>
        <w:t>учитывать</w:t>
      </w:r>
      <w:r w:rsidRPr="00005DA0">
        <w:rPr>
          <w:color w:val="000000"/>
          <w:spacing w:val="-55"/>
          <w:w w:val="115"/>
        </w:rPr>
        <w:t xml:space="preserve"> </w:t>
      </w:r>
      <w:r w:rsidRPr="00005DA0">
        <w:rPr>
          <w:color w:val="000000"/>
          <w:w w:val="115"/>
        </w:rPr>
        <w:t>при анализе принадлежность произведения к историческому</w:t>
      </w:r>
      <w:r w:rsidRPr="00005DA0">
        <w:rPr>
          <w:color w:val="000000"/>
          <w:spacing w:val="1"/>
          <w:w w:val="115"/>
        </w:rPr>
        <w:t xml:space="preserve"> </w:t>
      </w:r>
      <w:r w:rsidRPr="00005DA0">
        <w:rPr>
          <w:color w:val="000000"/>
          <w:w w:val="115"/>
        </w:rPr>
        <w:t>времени,</w:t>
      </w:r>
      <w:r w:rsidRPr="00005DA0">
        <w:rPr>
          <w:color w:val="000000"/>
          <w:spacing w:val="-5"/>
          <w:w w:val="115"/>
        </w:rPr>
        <w:t xml:space="preserve"> </w:t>
      </w:r>
      <w:r w:rsidRPr="00005DA0">
        <w:rPr>
          <w:color w:val="000000"/>
          <w:w w:val="115"/>
        </w:rPr>
        <w:t>определённому</w:t>
      </w:r>
      <w:r w:rsidRPr="00005DA0">
        <w:rPr>
          <w:color w:val="000000"/>
          <w:spacing w:val="-4"/>
          <w:w w:val="115"/>
        </w:rPr>
        <w:t xml:space="preserve"> </w:t>
      </w:r>
      <w:r w:rsidRPr="00005DA0">
        <w:rPr>
          <w:color w:val="000000"/>
          <w:w w:val="115"/>
        </w:rPr>
        <w:t>литературному</w:t>
      </w:r>
      <w:r w:rsidRPr="00005DA0">
        <w:rPr>
          <w:color w:val="000000"/>
          <w:spacing w:val="-5"/>
          <w:w w:val="115"/>
        </w:rPr>
        <w:t xml:space="preserve"> </w:t>
      </w:r>
      <w:r w:rsidRPr="00005DA0">
        <w:rPr>
          <w:color w:val="000000"/>
          <w:w w:val="115"/>
        </w:rPr>
        <w:t>направлению);</w:t>
      </w:r>
    </w:p>
    <w:p w14:paraId="38815803" w14:textId="77777777" w:rsidR="005B2FBF" w:rsidRPr="00005DA0" w:rsidRDefault="00005DA0" w:rsidP="00D14992">
      <w:pPr>
        <w:pStyle w:val="a5"/>
        <w:numPr>
          <w:ilvl w:val="0"/>
          <w:numId w:val="14"/>
        </w:numPr>
        <w:ind w:left="0" w:firstLine="567"/>
        <w:jc w:val="both"/>
        <w:rPr>
          <w:color w:val="000000"/>
        </w:rPr>
      </w:pPr>
      <w:r w:rsidRPr="00005DA0">
        <w:rPr>
          <w:color w:val="000000"/>
          <w:w w:val="120"/>
        </w:rPr>
        <w:lastRenderedPageBreak/>
        <w:t>выявлять</w:t>
      </w:r>
      <w:r w:rsidRPr="00005DA0">
        <w:rPr>
          <w:color w:val="000000"/>
          <w:spacing w:val="-8"/>
          <w:w w:val="120"/>
        </w:rPr>
        <w:t xml:space="preserve"> </w:t>
      </w:r>
      <w:r w:rsidRPr="00005DA0">
        <w:rPr>
          <w:color w:val="000000"/>
          <w:w w:val="120"/>
        </w:rPr>
        <w:t>связь</w:t>
      </w:r>
      <w:r w:rsidRPr="00005DA0">
        <w:rPr>
          <w:color w:val="000000"/>
          <w:spacing w:val="-8"/>
          <w:w w:val="120"/>
        </w:rPr>
        <w:t xml:space="preserve"> </w:t>
      </w:r>
      <w:r w:rsidRPr="00005DA0">
        <w:rPr>
          <w:color w:val="000000"/>
          <w:w w:val="120"/>
        </w:rPr>
        <w:t>между</w:t>
      </w:r>
      <w:r w:rsidRPr="00005DA0">
        <w:rPr>
          <w:color w:val="000000"/>
          <w:spacing w:val="-8"/>
          <w:w w:val="120"/>
        </w:rPr>
        <w:t xml:space="preserve"> </w:t>
      </w:r>
      <w:r w:rsidRPr="00005DA0">
        <w:rPr>
          <w:color w:val="000000"/>
          <w:w w:val="120"/>
        </w:rPr>
        <w:t>важнейшими</w:t>
      </w:r>
      <w:r w:rsidRPr="00005DA0">
        <w:rPr>
          <w:color w:val="000000"/>
          <w:spacing w:val="-9"/>
          <w:w w:val="120"/>
        </w:rPr>
        <w:t xml:space="preserve"> </w:t>
      </w:r>
      <w:r w:rsidRPr="00005DA0">
        <w:rPr>
          <w:color w:val="000000"/>
          <w:w w:val="120"/>
        </w:rPr>
        <w:t>фактами</w:t>
      </w:r>
      <w:r w:rsidRPr="00005DA0">
        <w:rPr>
          <w:color w:val="000000"/>
          <w:spacing w:val="-8"/>
          <w:w w:val="120"/>
        </w:rPr>
        <w:t xml:space="preserve"> </w:t>
      </w:r>
      <w:r w:rsidRPr="00005DA0">
        <w:rPr>
          <w:color w:val="000000"/>
          <w:w w:val="120"/>
        </w:rPr>
        <w:t>биографии</w:t>
      </w:r>
      <w:r w:rsidRPr="00005DA0">
        <w:rPr>
          <w:color w:val="000000"/>
          <w:spacing w:val="-8"/>
          <w:w w:val="120"/>
        </w:rPr>
        <w:t xml:space="preserve"> </w:t>
      </w:r>
      <w:r w:rsidR="00D14992">
        <w:rPr>
          <w:color w:val="000000"/>
          <w:w w:val="120"/>
        </w:rPr>
        <w:t>пи</w:t>
      </w:r>
      <w:r w:rsidRPr="00005DA0">
        <w:rPr>
          <w:color w:val="000000"/>
          <w:w w:val="120"/>
        </w:rPr>
        <w:t>сателей</w:t>
      </w:r>
      <w:r w:rsidRPr="00005DA0">
        <w:rPr>
          <w:color w:val="000000"/>
          <w:spacing w:val="50"/>
          <w:w w:val="120"/>
        </w:rPr>
        <w:t xml:space="preserve"> </w:t>
      </w:r>
      <w:r w:rsidRPr="00005DA0">
        <w:rPr>
          <w:color w:val="000000"/>
          <w:w w:val="120"/>
        </w:rPr>
        <w:t>(в</w:t>
      </w:r>
      <w:r w:rsidRPr="00005DA0">
        <w:rPr>
          <w:color w:val="000000"/>
          <w:spacing w:val="51"/>
          <w:w w:val="120"/>
        </w:rPr>
        <w:t xml:space="preserve"> </w:t>
      </w:r>
      <w:r w:rsidRPr="00005DA0">
        <w:rPr>
          <w:color w:val="000000"/>
          <w:w w:val="120"/>
        </w:rPr>
        <w:t>том</w:t>
      </w:r>
      <w:r w:rsidRPr="00005DA0">
        <w:rPr>
          <w:color w:val="000000"/>
          <w:spacing w:val="50"/>
          <w:w w:val="120"/>
        </w:rPr>
        <w:t xml:space="preserve"> </w:t>
      </w:r>
      <w:r w:rsidRPr="00005DA0">
        <w:rPr>
          <w:color w:val="000000"/>
          <w:w w:val="120"/>
        </w:rPr>
        <w:t>числе</w:t>
      </w:r>
      <w:r w:rsidRPr="00005DA0">
        <w:rPr>
          <w:color w:val="000000"/>
          <w:spacing w:val="51"/>
          <w:w w:val="120"/>
        </w:rPr>
        <w:t xml:space="preserve"> </w:t>
      </w:r>
      <w:r w:rsidRPr="00005DA0">
        <w:rPr>
          <w:color w:val="000000"/>
          <w:w w:val="120"/>
        </w:rPr>
        <w:t>А.</w:t>
      </w:r>
      <w:r w:rsidRPr="00005DA0">
        <w:rPr>
          <w:color w:val="000000"/>
          <w:spacing w:val="51"/>
          <w:w w:val="120"/>
        </w:rPr>
        <w:t xml:space="preserve"> </w:t>
      </w:r>
      <w:r w:rsidRPr="00005DA0">
        <w:rPr>
          <w:color w:val="000000"/>
          <w:w w:val="120"/>
        </w:rPr>
        <w:t>С.</w:t>
      </w:r>
      <w:r w:rsidRPr="00005DA0">
        <w:rPr>
          <w:color w:val="000000"/>
          <w:spacing w:val="50"/>
          <w:w w:val="120"/>
        </w:rPr>
        <w:t xml:space="preserve"> </w:t>
      </w:r>
      <w:r w:rsidRPr="00005DA0">
        <w:rPr>
          <w:color w:val="000000"/>
          <w:w w:val="120"/>
        </w:rPr>
        <w:t>Грибоедова,</w:t>
      </w:r>
      <w:r w:rsidRPr="00005DA0">
        <w:rPr>
          <w:color w:val="000000"/>
          <w:spacing w:val="51"/>
          <w:w w:val="120"/>
        </w:rPr>
        <w:t xml:space="preserve"> </w:t>
      </w:r>
      <w:r w:rsidRPr="00005DA0">
        <w:rPr>
          <w:color w:val="000000"/>
          <w:w w:val="120"/>
        </w:rPr>
        <w:t>А.</w:t>
      </w:r>
      <w:r w:rsidRPr="00005DA0">
        <w:rPr>
          <w:color w:val="000000"/>
          <w:spacing w:val="51"/>
          <w:w w:val="120"/>
        </w:rPr>
        <w:t xml:space="preserve"> </w:t>
      </w:r>
      <w:r w:rsidRPr="00005DA0">
        <w:rPr>
          <w:color w:val="000000"/>
          <w:w w:val="120"/>
        </w:rPr>
        <w:t>С.</w:t>
      </w:r>
      <w:r w:rsidRPr="00005DA0">
        <w:rPr>
          <w:color w:val="000000"/>
          <w:spacing w:val="50"/>
          <w:w w:val="120"/>
        </w:rPr>
        <w:t xml:space="preserve"> </w:t>
      </w:r>
      <w:r w:rsidRPr="00005DA0">
        <w:rPr>
          <w:color w:val="000000"/>
          <w:w w:val="120"/>
        </w:rPr>
        <w:t>Пушкина,</w:t>
      </w:r>
      <w:r w:rsidRPr="00005DA0">
        <w:rPr>
          <w:color w:val="000000"/>
          <w:spacing w:val="-57"/>
          <w:w w:val="120"/>
        </w:rPr>
        <w:t xml:space="preserve"> </w:t>
      </w:r>
      <w:r w:rsidRPr="00005DA0">
        <w:rPr>
          <w:color w:val="000000"/>
          <w:w w:val="115"/>
        </w:rPr>
        <w:t>М. Ю. Лермонтова, Н. В. Гоголя) и</w:t>
      </w:r>
      <w:r w:rsidR="00D14992">
        <w:rPr>
          <w:color w:val="000000"/>
          <w:w w:val="115"/>
        </w:rPr>
        <w:t xml:space="preserve"> особенностями историче</w:t>
      </w:r>
      <w:r w:rsidRPr="00005DA0">
        <w:rPr>
          <w:color w:val="000000"/>
          <w:w w:val="115"/>
        </w:rPr>
        <w:t>ской эпохи, авторского ми</w:t>
      </w:r>
      <w:r w:rsidR="00D14992">
        <w:rPr>
          <w:color w:val="000000"/>
          <w:w w:val="115"/>
        </w:rPr>
        <w:t>ровоззрения, проблематики произ</w:t>
      </w:r>
      <w:r w:rsidRPr="00005DA0">
        <w:rPr>
          <w:color w:val="000000"/>
          <w:w w:val="120"/>
        </w:rPr>
        <w:t>ведений;</w:t>
      </w:r>
    </w:p>
    <w:p w14:paraId="551A4C7F" w14:textId="77777777" w:rsidR="005B2FBF" w:rsidRPr="00005DA0" w:rsidRDefault="00005DA0" w:rsidP="00D14992">
      <w:pPr>
        <w:pStyle w:val="a5"/>
        <w:numPr>
          <w:ilvl w:val="0"/>
          <w:numId w:val="14"/>
        </w:numPr>
        <w:ind w:left="0" w:firstLine="567"/>
        <w:jc w:val="both"/>
        <w:rPr>
          <w:color w:val="000000"/>
        </w:rPr>
      </w:pPr>
      <w:r w:rsidRPr="00005DA0">
        <w:rPr>
          <w:color w:val="000000"/>
          <w:w w:val="120"/>
        </w:rPr>
        <w:t>умение</w:t>
      </w:r>
      <w:r w:rsidRPr="00005DA0">
        <w:rPr>
          <w:color w:val="000000"/>
          <w:spacing w:val="-14"/>
          <w:w w:val="120"/>
        </w:rPr>
        <w:t xml:space="preserve"> </w:t>
      </w:r>
      <w:r w:rsidRPr="00005DA0">
        <w:rPr>
          <w:color w:val="000000"/>
          <w:w w:val="120"/>
        </w:rPr>
        <w:t>сопоставлять</w:t>
      </w:r>
      <w:r w:rsidRPr="00005DA0">
        <w:rPr>
          <w:color w:val="000000"/>
          <w:spacing w:val="-14"/>
          <w:w w:val="120"/>
        </w:rPr>
        <w:t xml:space="preserve"> </w:t>
      </w:r>
      <w:r w:rsidRPr="00005DA0">
        <w:rPr>
          <w:color w:val="000000"/>
          <w:w w:val="120"/>
        </w:rPr>
        <w:t>произведения,</w:t>
      </w:r>
      <w:r w:rsidRPr="00005DA0">
        <w:rPr>
          <w:color w:val="000000"/>
          <w:spacing w:val="-13"/>
          <w:w w:val="120"/>
        </w:rPr>
        <w:t xml:space="preserve"> </w:t>
      </w:r>
      <w:r w:rsidRPr="00005DA0">
        <w:rPr>
          <w:color w:val="000000"/>
          <w:w w:val="120"/>
        </w:rPr>
        <w:t>их</w:t>
      </w:r>
      <w:r w:rsidRPr="00005DA0">
        <w:rPr>
          <w:color w:val="000000"/>
          <w:spacing w:val="-14"/>
          <w:w w:val="120"/>
        </w:rPr>
        <w:t xml:space="preserve"> </w:t>
      </w:r>
      <w:r w:rsidRPr="00005DA0">
        <w:rPr>
          <w:color w:val="000000"/>
          <w:w w:val="120"/>
        </w:rPr>
        <w:t>фрагменты</w:t>
      </w:r>
      <w:r w:rsidRPr="00005DA0">
        <w:rPr>
          <w:color w:val="000000"/>
          <w:spacing w:val="-14"/>
          <w:w w:val="120"/>
        </w:rPr>
        <w:t xml:space="preserve"> </w:t>
      </w:r>
      <w:r w:rsidRPr="00005DA0">
        <w:rPr>
          <w:color w:val="000000"/>
          <w:w w:val="120"/>
        </w:rPr>
        <w:t>(с</w:t>
      </w:r>
      <w:r w:rsidRPr="00005DA0">
        <w:rPr>
          <w:color w:val="000000"/>
          <w:spacing w:val="-13"/>
          <w:w w:val="120"/>
        </w:rPr>
        <w:t xml:space="preserve"> </w:t>
      </w:r>
      <w:r w:rsidRPr="00005DA0">
        <w:rPr>
          <w:color w:val="000000"/>
          <w:w w:val="120"/>
        </w:rPr>
        <w:t>учётом</w:t>
      </w:r>
      <w:r w:rsidRPr="00005DA0">
        <w:rPr>
          <w:color w:val="000000"/>
          <w:spacing w:val="-58"/>
          <w:w w:val="120"/>
        </w:rPr>
        <w:t xml:space="preserve"> </w:t>
      </w:r>
      <w:r w:rsidRPr="00005DA0">
        <w:rPr>
          <w:color w:val="000000"/>
          <w:w w:val="120"/>
        </w:rPr>
        <w:t>внутритекстовых и межте</w:t>
      </w:r>
      <w:r w:rsidR="00D14992">
        <w:rPr>
          <w:color w:val="000000"/>
          <w:w w:val="120"/>
        </w:rPr>
        <w:t>кстовых связей), образы персона</w:t>
      </w:r>
      <w:r w:rsidRPr="00005DA0">
        <w:rPr>
          <w:color w:val="000000"/>
          <w:w w:val="120"/>
        </w:rPr>
        <w:t xml:space="preserve">жей, литературные явления и факты, сюжеты разных </w:t>
      </w:r>
      <w:r w:rsidR="00D14992">
        <w:rPr>
          <w:color w:val="000000"/>
          <w:w w:val="120"/>
        </w:rPr>
        <w:t>лите</w:t>
      </w:r>
      <w:r w:rsidRPr="00005DA0">
        <w:rPr>
          <w:color w:val="000000"/>
          <w:w w:val="120"/>
        </w:rPr>
        <w:t>ратурных произведений, темы, проблемы, жанры, приёмы,</w:t>
      </w:r>
      <w:r w:rsidRPr="00005DA0">
        <w:rPr>
          <w:color w:val="000000"/>
          <w:spacing w:val="1"/>
          <w:w w:val="120"/>
        </w:rPr>
        <w:t xml:space="preserve"> </w:t>
      </w:r>
      <w:r w:rsidRPr="00005DA0">
        <w:rPr>
          <w:color w:val="000000"/>
          <w:w w:val="120"/>
        </w:rPr>
        <w:t>эпизоды</w:t>
      </w:r>
      <w:r w:rsidRPr="00005DA0">
        <w:rPr>
          <w:color w:val="000000"/>
          <w:spacing w:val="-13"/>
          <w:w w:val="120"/>
        </w:rPr>
        <w:t xml:space="preserve"> </w:t>
      </w:r>
      <w:r w:rsidRPr="00005DA0">
        <w:rPr>
          <w:color w:val="000000"/>
          <w:w w:val="120"/>
        </w:rPr>
        <w:t>текста;</w:t>
      </w:r>
    </w:p>
    <w:p w14:paraId="6CF58312" w14:textId="77777777" w:rsidR="005B2FBF" w:rsidRPr="00005DA0" w:rsidRDefault="00005DA0" w:rsidP="00D14992">
      <w:pPr>
        <w:pStyle w:val="a5"/>
        <w:numPr>
          <w:ilvl w:val="0"/>
          <w:numId w:val="14"/>
        </w:numPr>
        <w:ind w:left="0" w:firstLine="567"/>
        <w:jc w:val="both"/>
        <w:rPr>
          <w:color w:val="000000"/>
        </w:rPr>
      </w:pPr>
      <w:r w:rsidRPr="00005DA0">
        <w:rPr>
          <w:color w:val="000000"/>
          <w:w w:val="115"/>
        </w:rPr>
        <w:t>умение сопоставлять изуч</w:t>
      </w:r>
      <w:r w:rsidR="00D14992">
        <w:rPr>
          <w:color w:val="000000"/>
          <w:w w:val="115"/>
        </w:rPr>
        <w:t>енные и самостоятельно прочитан</w:t>
      </w:r>
      <w:r w:rsidRPr="00005DA0">
        <w:rPr>
          <w:color w:val="000000"/>
          <w:w w:val="115"/>
        </w:rPr>
        <w:t>ные</w:t>
      </w:r>
      <w:r w:rsidRPr="00005DA0">
        <w:rPr>
          <w:color w:val="000000"/>
          <w:spacing w:val="-17"/>
          <w:w w:val="115"/>
        </w:rPr>
        <w:t xml:space="preserve"> </w:t>
      </w:r>
      <w:r w:rsidRPr="00005DA0">
        <w:rPr>
          <w:color w:val="000000"/>
          <w:w w:val="115"/>
        </w:rPr>
        <w:t>произведения</w:t>
      </w:r>
      <w:r w:rsidRPr="00005DA0">
        <w:rPr>
          <w:color w:val="000000"/>
          <w:spacing w:val="-18"/>
          <w:w w:val="115"/>
        </w:rPr>
        <w:t xml:space="preserve"> </w:t>
      </w:r>
      <w:r w:rsidRPr="00005DA0">
        <w:rPr>
          <w:color w:val="000000"/>
          <w:w w:val="115"/>
        </w:rPr>
        <w:t>художественной</w:t>
      </w:r>
      <w:r w:rsidRPr="00005DA0">
        <w:rPr>
          <w:color w:val="000000"/>
          <w:spacing w:val="-17"/>
          <w:w w:val="115"/>
        </w:rPr>
        <w:t xml:space="preserve"> </w:t>
      </w:r>
      <w:r w:rsidRPr="00005DA0">
        <w:rPr>
          <w:color w:val="000000"/>
          <w:w w:val="115"/>
        </w:rPr>
        <w:t>литературы</w:t>
      </w:r>
      <w:r w:rsidRPr="00005DA0">
        <w:rPr>
          <w:color w:val="000000"/>
          <w:spacing w:val="-17"/>
          <w:w w:val="115"/>
        </w:rPr>
        <w:t xml:space="preserve"> </w:t>
      </w:r>
      <w:r w:rsidRPr="00005DA0">
        <w:rPr>
          <w:color w:val="000000"/>
          <w:w w:val="115"/>
        </w:rPr>
        <w:t>с</w:t>
      </w:r>
      <w:r w:rsidRPr="00005DA0">
        <w:rPr>
          <w:color w:val="000000"/>
          <w:spacing w:val="-17"/>
          <w:w w:val="115"/>
        </w:rPr>
        <w:t xml:space="preserve"> </w:t>
      </w:r>
      <w:r w:rsidR="00D14992">
        <w:rPr>
          <w:color w:val="000000"/>
          <w:w w:val="115"/>
        </w:rPr>
        <w:t>произведени</w:t>
      </w:r>
      <w:r w:rsidRPr="00005DA0">
        <w:rPr>
          <w:color w:val="000000"/>
          <w:w w:val="115"/>
        </w:rPr>
        <w:t>ями</w:t>
      </w:r>
      <w:r w:rsidRPr="00005DA0">
        <w:rPr>
          <w:color w:val="000000"/>
          <w:spacing w:val="-2"/>
          <w:w w:val="115"/>
        </w:rPr>
        <w:t xml:space="preserve"> </w:t>
      </w:r>
      <w:r w:rsidRPr="00005DA0">
        <w:rPr>
          <w:color w:val="000000"/>
          <w:w w:val="115"/>
        </w:rPr>
        <w:t>других</w:t>
      </w:r>
      <w:r w:rsidRPr="00005DA0">
        <w:rPr>
          <w:color w:val="000000"/>
          <w:spacing w:val="-2"/>
          <w:w w:val="115"/>
        </w:rPr>
        <w:t xml:space="preserve"> </w:t>
      </w:r>
      <w:r w:rsidRPr="00005DA0">
        <w:rPr>
          <w:color w:val="000000"/>
          <w:w w:val="115"/>
        </w:rPr>
        <w:t>видов</w:t>
      </w:r>
      <w:r w:rsidRPr="00005DA0">
        <w:rPr>
          <w:color w:val="000000"/>
          <w:spacing w:val="-2"/>
          <w:w w:val="115"/>
        </w:rPr>
        <w:t xml:space="preserve"> </w:t>
      </w:r>
      <w:r w:rsidRPr="00005DA0">
        <w:rPr>
          <w:color w:val="000000"/>
          <w:w w:val="115"/>
        </w:rPr>
        <w:t>искусства</w:t>
      </w:r>
      <w:r w:rsidRPr="00005DA0">
        <w:rPr>
          <w:color w:val="000000"/>
          <w:spacing w:val="-2"/>
          <w:w w:val="115"/>
        </w:rPr>
        <w:t xml:space="preserve"> </w:t>
      </w:r>
      <w:r w:rsidRPr="00005DA0">
        <w:rPr>
          <w:color w:val="000000"/>
          <w:w w:val="115"/>
        </w:rPr>
        <w:t>(живопись,</w:t>
      </w:r>
      <w:r w:rsidRPr="00005DA0">
        <w:rPr>
          <w:color w:val="000000"/>
          <w:spacing w:val="-2"/>
          <w:w w:val="115"/>
        </w:rPr>
        <w:t xml:space="preserve"> </w:t>
      </w:r>
      <w:r w:rsidRPr="00005DA0">
        <w:rPr>
          <w:color w:val="000000"/>
          <w:w w:val="115"/>
        </w:rPr>
        <w:t>музыка,</w:t>
      </w:r>
      <w:r w:rsidRPr="00005DA0">
        <w:rPr>
          <w:color w:val="000000"/>
          <w:spacing w:val="-1"/>
          <w:w w:val="115"/>
        </w:rPr>
        <w:t xml:space="preserve"> </w:t>
      </w:r>
      <w:r w:rsidRPr="00005DA0">
        <w:rPr>
          <w:color w:val="000000"/>
          <w:w w:val="115"/>
        </w:rPr>
        <w:t>театр,</w:t>
      </w:r>
      <w:r w:rsidRPr="00005DA0">
        <w:rPr>
          <w:color w:val="000000"/>
          <w:spacing w:val="-2"/>
          <w:w w:val="115"/>
        </w:rPr>
        <w:t xml:space="preserve"> </w:t>
      </w:r>
      <w:r w:rsidRPr="00005DA0">
        <w:rPr>
          <w:color w:val="000000"/>
          <w:w w:val="115"/>
        </w:rPr>
        <w:t>кино);</w:t>
      </w:r>
    </w:p>
    <w:p w14:paraId="21B228B3" w14:textId="77777777" w:rsidR="005B2FBF" w:rsidRPr="00005DA0" w:rsidRDefault="00005DA0" w:rsidP="00005DA0">
      <w:pPr>
        <w:pStyle w:val="a9"/>
        <w:numPr>
          <w:ilvl w:val="0"/>
          <w:numId w:val="6"/>
        </w:numPr>
        <w:tabs>
          <w:tab w:val="left" w:pos="647"/>
        </w:tabs>
        <w:ind w:left="0" w:right="0" w:firstLine="567"/>
        <w:rPr>
          <w:color w:val="000000"/>
          <w:sz w:val="20"/>
          <w:szCs w:val="20"/>
        </w:rPr>
      </w:pPr>
      <w:r w:rsidRPr="00005DA0">
        <w:rPr>
          <w:color w:val="000000"/>
          <w:w w:val="115"/>
          <w:sz w:val="20"/>
          <w:szCs w:val="20"/>
        </w:rPr>
        <w:t>совершенствование уме</w:t>
      </w:r>
      <w:r w:rsidR="00D14992">
        <w:rPr>
          <w:color w:val="000000"/>
          <w:w w:val="115"/>
          <w:sz w:val="20"/>
          <w:szCs w:val="20"/>
        </w:rPr>
        <w:t>ния выразительно (с учётом инди</w:t>
      </w:r>
      <w:r w:rsidRPr="00005DA0">
        <w:rPr>
          <w:color w:val="000000"/>
          <w:w w:val="120"/>
          <w:sz w:val="20"/>
          <w:szCs w:val="20"/>
        </w:rPr>
        <w:t>видуальных особенностей обучающихся) читать, в том числе</w:t>
      </w:r>
      <w:r w:rsidRPr="00005DA0">
        <w:rPr>
          <w:color w:val="000000"/>
          <w:spacing w:val="1"/>
          <w:w w:val="120"/>
          <w:sz w:val="20"/>
          <w:szCs w:val="20"/>
        </w:rPr>
        <w:t xml:space="preserve"> </w:t>
      </w:r>
      <w:r w:rsidRPr="00005DA0">
        <w:rPr>
          <w:color w:val="000000"/>
          <w:w w:val="115"/>
          <w:sz w:val="20"/>
          <w:szCs w:val="20"/>
        </w:rPr>
        <w:t>наизусть,</w:t>
      </w:r>
      <w:r w:rsidRPr="00005DA0">
        <w:rPr>
          <w:color w:val="000000"/>
          <w:spacing w:val="-4"/>
          <w:w w:val="115"/>
          <w:sz w:val="20"/>
          <w:szCs w:val="20"/>
        </w:rPr>
        <w:t xml:space="preserve"> </w:t>
      </w:r>
      <w:r w:rsidRPr="00005DA0">
        <w:rPr>
          <w:color w:val="000000"/>
          <w:w w:val="115"/>
          <w:sz w:val="20"/>
          <w:szCs w:val="20"/>
        </w:rPr>
        <w:t>не</w:t>
      </w:r>
      <w:r w:rsidRPr="00005DA0">
        <w:rPr>
          <w:color w:val="000000"/>
          <w:spacing w:val="-4"/>
          <w:w w:val="115"/>
          <w:sz w:val="20"/>
          <w:szCs w:val="20"/>
        </w:rPr>
        <w:t xml:space="preserve"> </w:t>
      </w:r>
      <w:r w:rsidRPr="00005DA0">
        <w:rPr>
          <w:color w:val="000000"/>
          <w:w w:val="115"/>
          <w:sz w:val="20"/>
          <w:szCs w:val="20"/>
        </w:rPr>
        <w:t>менее</w:t>
      </w:r>
      <w:r w:rsidRPr="00005DA0">
        <w:rPr>
          <w:color w:val="000000"/>
          <w:spacing w:val="-4"/>
          <w:w w:val="115"/>
          <w:sz w:val="20"/>
          <w:szCs w:val="20"/>
        </w:rPr>
        <w:t xml:space="preserve"> </w:t>
      </w:r>
      <w:r w:rsidRPr="00005DA0">
        <w:rPr>
          <w:color w:val="000000"/>
          <w:w w:val="115"/>
          <w:sz w:val="20"/>
          <w:szCs w:val="20"/>
        </w:rPr>
        <w:t>12</w:t>
      </w:r>
      <w:r w:rsidRPr="00005DA0">
        <w:rPr>
          <w:color w:val="000000"/>
          <w:spacing w:val="-3"/>
          <w:w w:val="115"/>
          <w:sz w:val="20"/>
          <w:szCs w:val="20"/>
        </w:rPr>
        <w:t xml:space="preserve"> </w:t>
      </w:r>
      <w:r w:rsidRPr="00005DA0">
        <w:rPr>
          <w:color w:val="000000"/>
          <w:w w:val="115"/>
          <w:sz w:val="20"/>
          <w:szCs w:val="20"/>
        </w:rPr>
        <w:t>произведений</w:t>
      </w:r>
      <w:r w:rsidRPr="00005DA0">
        <w:rPr>
          <w:color w:val="000000"/>
          <w:spacing w:val="-4"/>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w:t>
      </w:r>
      <w:r w:rsidRPr="00005DA0">
        <w:rPr>
          <w:color w:val="000000"/>
          <w:spacing w:val="-3"/>
          <w:w w:val="115"/>
          <w:sz w:val="20"/>
          <w:szCs w:val="20"/>
        </w:rPr>
        <w:t xml:space="preserve"> </w:t>
      </w:r>
      <w:r w:rsidRPr="00005DA0">
        <w:rPr>
          <w:color w:val="000000"/>
          <w:w w:val="115"/>
          <w:sz w:val="20"/>
          <w:szCs w:val="20"/>
        </w:rPr>
        <w:t>или</w:t>
      </w:r>
      <w:r w:rsidRPr="00005DA0">
        <w:rPr>
          <w:color w:val="000000"/>
          <w:spacing w:val="-4"/>
          <w:w w:val="115"/>
          <w:sz w:val="20"/>
          <w:szCs w:val="20"/>
        </w:rPr>
        <w:t xml:space="preserve"> </w:t>
      </w:r>
      <w:r w:rsidRPr="00005DA0">
        <w:rPr>
          <w:color w:val="000000"/>
          <w:w w:val="115"/>
          <w:sz w:val="20"/>
          <w:szCs w:val="20"/>
        </w:rPr>
        <w:t>фрагментов;</w:t>
      </w:r>
    </w:p>
    <w:p w14:paraId="4AD028E1" w14:textId="77777777" w:rsidR="005B2FBF" w:rsidRPr="00005DA0" w:rsidRDefault="00005DA0" w:rsidP="00005DA0">
      <w:pPr>
        <w:pStyle w:val="a9"/>
        <w:numPr>
          <w:ilvl w:val="0"/>
          <w:numId w:val="6"/>
        </w:numPr>
        <w:tabs>
          <w:tab w:val="left" w:pos="623"/>
        </w:tabs>
        <w:ind w:left="0" w:right="0" w:firstLine="567"/>
        <w:rPr>
          <w:color w:val="000000"/>
          <w:sz w:val="20"/>
          <w:szCs w:val="20"/>
        </w:rPr>
      </w:pPr>
      <w:r w:rsidRPr="00005DA0">
        <w:rPr>
          <w:color w:val="000000"/>
          <w:w w:val="115"/>
          <w:sz w:val="20"/>
          <w:szCs w:val="20"/>
        </w:rPr>
        <w:t>овладение умением пере</w:t>
      </w:r>
      <w:r w:rsidR="00D14992">
        <w:rPr>
          <w:color w:val="000000"/>
          <w:w w:val="115"/>
          <w:sz w:val="20"/>
          <w:szCs w:val="20"/>
        </w:rPr>
        <w:t>сказывать прочитанное произведе</w:t>
      </w:r>
      <w:r w:rsidRPr="00005DA0">
        <w:rPr>
          <w:color w:val="000000"/>
          <w:w w:val="115"/>
          <w:sz w:val="20"/>
          <w:szCs w:val="20"/>
        </w:rPr>
        <w:t>ние, используя подробный, сжатый, выборочный, творческий</w:t>
      </w:r>
      <w:r w:rsidRPr="00005DA0">
        <w:rPr>
          <w:color w:val="000000"/>
          <w:spacing w:val="1"/>
          <w:w w:val="115"/>
          <w:sz w:val="20"/>
          <w:szCs w:val="20"/>
        </w:rPr>
        <w:t xml:space="preserve"> </w:t>
      </w:r>
      <w:r w:rsidRPr="00005DA0">
        <w:rPr>
          <w:color w:val="000000"/>
          <w:w w:val="115"/>
          <w:sz w:val="20"/>
          <w:szCs w:val="20"/>
        </w:rPr>
        <w:t>пересказ,</w:t>
      </w:r>
      <w:r w:rsidRPr="00005DA0">
        <w:rPr>
          <w:color w:val="000000"/>
          <w:spacing w:val="18"/>
          <w:w w:val="115"/>
          <w:sz w:val="20"/>
          <w:szCs w:val="20"/>
        </w:rPr>
        <w:t xml:space="preserve"> </w:t>
      </w:r>
      <w:r w:rsidRPr="00005DA0">
        <w:rPr>
          <w:color w:val="000000"/>
          <w:w w:val="115"/>
          <w:sz w:val="20"/>
          <w:szCs w:val="20"/>
        </w:rPr>
        <w:t>отвечать</w:t>
      </w:r>
      <w:r w:rsidRPr="00005DA0">
        <w:rPr>
          <w:color w:val="000000"/>
          <w:spacing w:val="18"/>
          <w:w w:val="115"/>
          <w:sz w:val="20"/>
          <w:szCs w:val="20"/>
        </w:rPr>
        <w:t xml:space="preserve"> </w:t>
      </w:r>
      <w:r w:rsidRPr="00005DA0">
        <w:rPr>
          <w:color w:val="000000"/>
          <w:w w:val="115"/>
          <w:sz w:val="20"/>
          <w:szCs w:val="20"/>
        </w:rPr>
        <w:t>на</w:t>
      </w:r>
      <w:r w:rsidRPr="00005DA0">
        <w:rPr>
          <w:color w:val="000000"/>
          <w:spacing w:val="19"/>
          <w:w w:val="115"/>
          <w:sz w:val="20"/>
          <w:szCs w:val="20"/>
        </w:rPr>
        <w:t xml:space="preserve"> </w:t>
      </w:r>
      <w:r w:rsidRPr="00005DA0">
        <w:rPr>
          <w:color w:val="000000"/>
          <w:w w:val="115"/>
          <w:sz w:val="20"/>
          <w:szCs w:val="20"/>
        </w:rPr>
        <w:t>вопросы</w:t>
      </w:r>
      <w:r w:rsidRPr="00005DA0">
        <w:rPr>
          <w:color w:val="000000"/>
          <w:spacing w:val="18"/>
          <w:w w:val="115"/>
          <w:sz w:val="20"/>
          <w:szCs w:val="20"/>
        </w:rPr>
        <w:t xml:space="preserve"> </w:t>
      </w:r>
      <w:r w:rsidRPr="00005DA0">
        <w:rPr>
          <w:color w:val="000000"/>
          <w:w w:val="115"/>
          <w:sz w:val="20"/>
          <w:szCs w:val="20"/>
        </w:rPr>
        <w:t>по</w:t>
      </w:r>
      <w:r w:rsidRPr="00005DA0">
        <w:rPr>
          <w:color w:val="000000"/>
          <w:spacing w:val="18"/>
          <w:w w:val="115"/>
          <w:sz w:val="20"/>
          <w:szCs w:val="20"/>
        </w:rPr>
        <w:t xml:space="preserve"> </w:t>
      </w:r>
      <w:r w:rsidRPr="00005DA0">
        <w:rPr>
          <w:color w:val="000000"/>
          <w:w w:val="115"/>
          <w:sz w:val="20"/>
          <w:szCs w:val="20"/>
        </w:rPr>
        <w:t>прочитанному</w:t>
      </w:r>
      <w:r w:rsidRPr="00005DA0">
        <w:rPr>
          <w:color w:val="000000"/>
          <w:spacing w:val="19"/>
          <w:w w:val="115"/>
          <w:sz w:val="20"/>
          <w:szCs w:val="20"/>
        </w:rPr>
        <w:t xml:space="preserve"> </w:t>
      </w:r>
      <w:r w:rsidRPr="00005DA0">
        <w:rPr>
          <w:color w:val="000000"/>
          <w:w w:val="115"/>
          <w:sz w:val="20"/>
          <w:szCs w:val="20"/>
        </w:rPr>
        <w:t>произведению</w:t>
      </w:r>
      <w:r w:rsidRPr="00005DA0">
        <w:rPr>
          <w:color w:val="000000"/>
          <w:spacing w:val="-55"/>
          <w:w w:val="115"/>
          <w:sz w:val="20"/>
          <w:szCs w:val="20"/>
        </w:rPr>
        <w:t xml:space="preserve"> </w:t>
      </w:r>
      <w:r w:rsidRPr="00005DA0">
        <w:rPr>
          <w:color w:val="000000"/>
          <w:w w:val="115"/>
          <w:sz w:val="20"/>
          <w:szCs w:val="20"/>
        </w:rPr>
        <w:t>и</w:t>
      </w:r>
      <w:r w:rsidRPr="00005DA0">
        <w:rPr>
          <w:color w:val="000000"/>
          <w:spacing w:val="-9"/>
          <w:w w:val="115"/>
          <w:sz w:val="20"/>
          <w:szCs w:val="20"/>
        </w:rPr>
        <w:t xml:space="preserve"> </w:t>
      </w:r>
      <w:r w:rsidRPr="00005DA0">
        <w:rPr>
          <w:color w:val="000000"/>
          <w:w w:val="115"/>
          <w:sz w:val="20"/>
          <w:szCs w:val="20"/>
        </w:rPr>
        <w:t>формулировать</w:t>
      </w:r>
      <w:r w:rsidRPr="00005DA0">
        <w:rPr>
          <w:color w:val="000000"/>
          <w:spacing w:val="-8"/>
          <w:w w:val="115"/>
          <w:sz w:val="20"/>
          <w:szCs w:val="20"/>
        </w:rPr>
        <w:t xml:space="preserve"> </w:t>
      </w:r>
      <w:r w:rsidRPr="00005DA0">
        <w:rPr>
          <w:color w:val="000000"/>
          <w:w w:val="115"/>
          <w:sz w:val="20"/>
          <w:szCs w:val="20"/>
        </w:rPr>
        <w:t>вопросы</w:t>
      </w:r>
      <w:r w:rsidRPr="00005DA0">
        <w:rPr>
          <w:color w:val="000000"/>
          <w:spacing w:val="-9"/>
          <w:w w:val="115"/>
          <w:sz w:val="20"/>
          <w:szCs w:val="20"/>
        </w:rPr>
        <w:t xml:space="preserve"> </w:t>
      </w:r>
      <w:r w:rsidRPr="00005DA0">
        <w:rPr>
          <w:color w:val="000000"/>
          <w:w w:val="115"/>
          <w:sz w:val="20"/>
          <w:szCs w:val="20"/>
        </w:rPr>
        <w:t>к</w:t>
      </w:r>
      <w:r w:rsidRPr="00005DA0">
        <w:rPr>
          <w:color w:val="000000"/>
          <w:spacing w:val="-8"/>
          <w:w w:val="115"/>
          <w:sz w:val="20"/>
          <w:szCs w:val="20"/>
        </w:rPr>
        <w:t xml:space="preserve"> </w:t>
      </w:r>
      <w:r w:rsidRPr="00005DA0">
        <w:rPr>
          <w:color w:val="000000"/>
          <w:w w:val="115"/>
          <w:sz w:val="20"/>
          <w:szCs w:val="20"/>
        </w:rPr>
        <w:t>тексту;</w:t>
      </w:r>
    </w:p>
    <w:p w14:paraId="2EBD0F04" w14:textId="77777777" w:rsidR="005B2FBF" w:rsidRPr="00005DA0" w:rsidRDefault="00005DA0" w:rsidP="00005DA0">
      <w:pPr>
        <w:pStyle w:val="a9"/>
        <w:numPr>
          <w:ilvl w:val="0"/>
          <w:numId w:val="6"/>
        </w:numPr>
        <w:tabs>
          <w:tab w:val="left" w:pos="622"/>
        </w:tabs>
        <w:ind w:left="0" w:right="0" w:firstLine="567"/>
        <w:rPr>
          <w:color w:val="000000"/>
          <w:sz w:val="20"/>
          <w:szCs w:val="20"/>
        </w:rPr>
      </w:pPr>
      <w:r w:rsidRPr="00005DA0">
        <w:rPr>
          <w:color w:val="000000"/>
          <w:w w:val="115"/>
          <w:sz w:val="20"/>
          <w:szCs w:val="20"/>
        </w:rPr>
        <w:t>развитие умения участвов</w:t>
      </w:r>
      <w:r w:rsidR="00D14992">
        <w:rPr>
          <w:color w:val="000000"/>
          <w:w w:val="115"/>
          <w:sz w:val="20"/>
          <w:szCs w:val="20"/>
        </w:rPr>
        <w:t>ать в диалоге о прочитанном про</w:t>
      </w:r>
      <w:r w:rsidRPr="00005DA0">
        <w:rPr>
          <w:color w:val="000000"/>
          <w:w w:val="115"/>
          <w:sz w:val="20"/>
          <w:szCs w:val="20"/>
        </w:rPr>
        <w:t>изведении, в дискуссии на ли</w:t>
      </w:r>
      <w:r w:rsidR="00D14992">
        <w:rPr>
          <w:color w:val="000000"/>
          <w:w w:val="115"/>
          <w:sz w:val="20"/>
          <w:szCs w:val="20"/>
        </w:rPr>
        <w:t>тературные темы, соотносить соб</w:t>
      </w:r>
      <w:r w:rsidRPr="00005DA0">
        <w:rPr>
          <w:color w:val="000000"/>
          <w:w w:val="115"/>
          <w:sz w:val="20"/>
          <w:szCs w:val="20"/>
        </w:rPr>
        <w:t>ственную позицию с позицией автора и мнениями участников</w:t>
      </w:r>
      <w:r w:rsidRPr="00005DA0">
        <w:rPr>
          <w:color w:val="000000"/>
          <w:spacing w:val="1"/>
          <w:w w:val="115"/>
          <w:sz w:val="20"/>
          <w:szCs w:val="20"/>
        </w:rPr>
        <w:t xml:space="preserve"> </w:t>
      </w:r>
      <w:r w:rsidRPr="00005DA0">
        <w:rPr>
          <w:color w:val="000000"/>
          <w:w w:val="115"/>
          <w:sz w:val="20"/>
          <w:szCs w:val="20"/>
        </w:rPr>
        <w:t>дискуссии;</w:t>
      </w:r>
      <w:r w:rsidRPr="00005DA0">
        <w:rPr>
          <w:color w:val="000000"/>
          <w:spacing w:val="2"/>
          <w:w w:val="115"/>
          <w:sz w:val="20"/>
          <w:szCs w:val="20"/>
        </w:rPr>
        <w:t xml:space="preserve"> </w:t>
      </w:r>
      <w:r w:rsidRPr="00005DA0">
        <w:rPr>
          <w:color w:val="000000"/>
          <w:w w:val="115"/>
          <w:sz w:val="20"/>
          <w:szCs w:val="20"/>
        </w:rPr>
        <w:t>давать</w:t>
      </w:r>
      <w:r w:rsidRPr="00005DA0">
        <w:rPr>
          <w:color w:val="000000"/>
          <w:spacing w:val="3"/>
          <w:w w:val="115"/>
          <w:sz w:val="20"/>
          <w:szCs w:val="20"/>
        </w:rPr>
        <w:t xml:space="preserve"> </w:t>
      </w:r>
      <w:r w:rsidRPr="00005DA0">
        <w:rPr>
          <w:color w:val="000000"/>
          <w:w w:val="115"/>
          <w:sz w:val="20"/>
          <w:szCs w:val="20"/>
        </w:rPr>
        <w:t>аргументированную</w:t>
      </w:r>
      <w:r w:rsidRPr="00005DA0">
        <w:rPr>
          <w:color w:val="000000"/>
          <w:spacing w:val="3"/>
          <w:w w:val="115"/>
          <w:sz w:val="20"/>
          <w:szCs w:val="20"/>
        </w:rPr>
        <w:t xml:space="preserve"> </w:t>
      </w:r>
      <w:r w:rsidRPr="00005DA0">
        <w:rPr>
          <w:color w:val="000000"/>
          <w:w w:val="115"/>
          <w:sz w:val="20"/>
          <w:szCs w:val="20"/>
        </w:rPr>
        <w:t>оценку</w:t>
      </w:r>
      <w:r w:rsidRPr="00005DA0">
        <w:rPr>
          <w:color w:val="000000"/>
          <w:spacing w:val="3"/>
          <w:w w:val="115"/>
          <w:sz w:val="20"/>
          <w:szCs w:val="20"/>
        </w:rPr>
        <w:t xml:space="preserve"> </w:t>
      </w:r>
      <w:r w:rsidRPr="00005DA0">
        <w:rPr>
          <w:color w:val="000000"/>
          <w:w w:val="115"/>
          <w:sz w:val="20"/>
          <w:szCs w:val="20"/>
        </w:rPr>
        <w:t>прочитанному;</w:t>
      </w:r>
    </w:p>
    <w:p w14:paraId="25F5C6AD" w14:textId="77777777" w:rsidR="005B2FBF" w:rsidRPr="00005DA0" w:rsidRDefault="00005DA0" w:rsidP="00005DA0">
      <w:pPr>
        <w:pStyle w:val="a9"/>
        <w:numPr>
          <w:ilvl w:val="0"/>
          <w:numId w:val="6"/>
        </w:numPr>
        <w:tabs>
          <w:tab w:val="left" w:pos="630"/>
        </w:tabs>
        <w:ind w:left="0" w:right="0" w:firstLine="567"/>
        <w:rPr>
          <w:color w:val="000000"/>
          <w:sz w:val="20"/>
          <w:szCs w:val="20"/>
        </w:rPr>
      </w:pPr>
      <w:r w:rsidRPr="00005DA0">
        <w:rPr>
          <w:color w:val="000000"/>
          <w:w w:val="115"/>
          <w:sz w:val="20"/>
          <w:szCs w:val="20"/>
        </w:rPr>
        <w:t>совершенствование</w:t>
      </w:r>
      <w:r w:rsidRPr="00005DA0">
        <w:rPr>
          <w:color w:val="000000"/>
          <w:spacing w:val="-6"/>
          <w:w w:val="115"/>
          <w:sz w:val="20"/>
          <w:szCs w:val="20"/>
        </w:rPr>
        <w:t xml:space="preserve"> </w:t>
      </w:r>
      <w:r w:rsidRPr="00005DA0">
        <w:rPr>
          <w:color w:val="000000"/>
          <w:w w:val="115"/>
          <w:sz w:val="20"/>
          <w:szCs w:val="20"/>
        </w:rPr>
        <w:t>умения</w:t>
      </w:r>
      <w:r w:rsidRPr="00005DA0">
        <w:rPr>
          <w:color w:val="000000"/>
          <w:spacing w:val="-5"/>
          <w:w w:val="115"/>
          <w:sz w:val="20"/>
          <w:szCs w:val="20"/>
        </w:rPr>
        <w:t xml:space="preserve"> </w:t>
      </w:r>
      <w:r w:rsidRPr="00005DA0">
        <w:rPr>
          <w:color w:val="000000"/>
          <w:w w:val="115"/>
          <w:sz w:val="20"/>
          <w:szCs w:val="20"/>
        </w:rPr>
        <w:t>создавать</w:t>
      </w:r>
      <w:r w:rsidRPr="00005DA0">
        <w:rPr>
          <w:color w:val="000000"/>
          <w:spacing w:val="-6"/>
          <w:w w:val="115"/>
          <w:sz w:val="20"/>
          <w:szCs w:val="20"/>
        </w:rPr>
        <w:t xml:space="preserve"> </w:t>
      </w:r>
      <w:r w:rsidRPr="00005DA0">
        <w:rPr>
          <w:color w:val="000000"/>
          <w:w w:val="115"/>
          <w:sz w:val="20"/>
          <w:szCs w:val="20"/>
        </w:rPr>
        <w:t>устные</w:t>
      </w:r>
      <w:r w:rsidRPr="00005DA0">
        <w:rPr>
          <w:color w:val="000000"/>
          <w:spacing w:val="-5"/>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письменные</w:t>
      </w:r>
      <w:r w:rsidRPr="00005DA0">
        <w:rPr>
          <w:color w:val="000000"/>
          <w:spacing w:val="-55"/>
          <w:w w:val="115"/>
          <w:sz w:val="20"/>
          <w:szCs w:val="20"/>
        </w:rPr>
        <w:t xml:space="preserve"> </w:t>
      </w:r>
      <w:r w:rsidRPr="00005DA0">
        <w:rPr>
          <w:color w:val="000000"/>
          <w:w w:val="115"/>
          <w:sz w:val="20"/>
          <w:szCs w:val="20"/>
        </w:rPr>
        <w:t>высказывания разных жанров, писать сочинение-рассуждение</w:t>
      </w:r>
      <w:r w:rsidRPr="00005DA0">
        <w:rPr>
          <w:color w:val="000000"/>
          <w:spacing w:val="1"/>
          <w:w w:val="115"/>
          <w:sz w:val="20"/>
          <w:szCs w:val="20"/>
        </w:rPr>
        <w:t xml:space="preserve"> </w:t>
      </w:r>
      <w:r w:rsidRPr="00005DA0">
        <w:rPr>
          <w:color w:val="000000"/>
          <w:w w:val="115"/>
          <w:sz w:val="20"/>
          <w:szCs w:val="20"/>
        </w:rPr>
        <w:t>по</w:t>
      </w:r>
      <w:r w:rsidRPr="00005DA0">
        <w:rPr>
          <w:color w:val="000000"/>
          <w:spacing w:val="-8"/>
          <w:w w:val="115"/>
          <w:sz w:val="20"/>
          <w:szCs w:val="20"/>
        </w:rPr>
        <w:t xml:space="preserve"> </w:t>
      </w:r>
      <w:r w:rsidRPr="00005DA0">
        <w:rPr>
          <w:color w:val="000000"/>
          <w:w w:val="115"/>
          <w:sz w:val="20"/>
          <w:szCs w:val="20"/>
        </w:rPr>
        <w:t>заданной</w:t>
      </w:r>
      <w:r w:rsidRPr="00005DA0">
        <w:rPr>
          <w:color w:val="000000"/>
          <w:spacing w:val="-7"/>
          <w:w w:val="115"/>
          <w:sz w:val="20"/>
          <w:szCs w:val="20"/>
        </w:rPr>
        <w:t xml:space="preserve"> </w:t>
      </w:r>
      <w:r w:rsidRPr="00005DA0">
        <w:rPr>
          <w:color w:val="000000"/>
          <w:w w:val="115"/>
          <w:sz w:val="20"/>
          <w:szCs w:val="20"/>
        </w:rPr>
        <w:t>теме</w:t>
      </w:r>
      <w:r w:rsidRPr="00005DA0">
        <w:rPr>
          <w:color w:val="000000"/>
          <w:spacing w:val="-7"/>
          <w:w w:val="115"/>
          <w:sz w:val="20"/>
          <w:szCs w:val="20"/>
        </w:rPr>
        <w:t xml:space="preserve"> </w:t>
      </w:r>
      <w:r w:rsidRPr="00005DA0">
        <w:rPr>
          <w:color w:val="000000"/>
          <w:w w:val="115"/>
          <w:sz w:val="20"/>
          <w:szCs w:val="20"/>
        </w:rPr>
        <w:t>с</w:t>
      </w:r>
      <w:r w:rsidRPr="00005DA0">
        <w:rPr>
          <w:color w:val="000000"/>
          <w:spacing w:val="-7"/>
          <w:w w:val="115"/>
          <w:sz w:val="20"/>
          <w:szCs w:val="20"/>
        </w:rPr>
        <w:t xml:space="preserve"> </w:t>
      </w:r>
      <w:r w:rsidRPr="00005DA0">
        <w:rPr>
          <w:color w:val="000000"/>
          <w:w w:val="115"/>
          <w:sz w:val="20"/>
          <w:szCs w:val="20"/>
        </w:rPr>
        <w:t>опорой</w:t>
      </w:r>
      <w:r w:rsidRPr="00005DA0">
        <w:rPr>
          <w:color w:val="000000"/>
          <w:spacing w:val="-7"/>
          <w:w w:val="115"/>
          <w:sz w:val="20"/>
          <w:szCs w:val="20"/>
        </w:rPr>
        <w:t xml:space="preserve"> </w:t>
      </w:r>
      <w:r w:rsidRPr="00005DA0">
        <w:rPr>
          <w:color w:val="000000"/>
          <w:w w:val="115"/>
          <w:sz w:val="20"/>
          <w:szCs w:val="20"/>
        </w:rPr>
        <w:t>на</w:t>
      </w:r>
      <w:r w:rsidRPr="00005DA0">
        <w:rPr>
          <w:color w:val="000000"/>
          <w:spacing w:val="-8"/>
          <w:w w:val="115"/>
          <w:sz w:val="20"/>
          <w:szCs w:val="20"/>
        </w:rPr>
        <w:t xml:space="preserve"> </w:t>
      </w:r>
      <w:r w:rsidRPr="00005DA0">
        <w:rPr>
          <w:color w:val="000000"/>
          <w:w w:val="115"/>
          <w:sz w:val="20"/>
          <w:szCs w:val="20"/>
        </w:rPr>
        <w:t>прочитанные</w:t>
      </w:r>
      <w:r w:rsidRPr="00005DA0">
        <w:rPr>
          <w:color w:val="000000"/>
          <w:spacing w:val="-7"/>
          <w:w w:val="115"/>
          <w:sz w:val="20"/>
          <w:szCs w:val="20"/>
        </w:rPr>
        <w:t xml:space="preserve"> </w:t>
      </w:r>
      <w:r w:rsidRPr="00005DA0">
        <w:rPr>
          <w:color w:val="000000"/>
          <w:w w:val="115"/>
          <w:sz w:val="20"/>
          <w:szCs w:val="20"/>
        </w:rPr>
        <w:t>произведения</w:t>
      </w:r>
      <w:r w:rsidRPr="00005DA0">
        <w:rPr>
          <w:color w:val="000000"/>
          <w:spacing w:val="-7"/>
          <w:w w:val="115"/>
          <w:sz w:val="20"/>
          <w:szCs w:val="20"/>
        </w:rPr>
        <w:t xml:space="preserve"> </w:t>
      </w:r>
      <w:r w:rsidRPr="00005DA0">
        <w:rPr>
          <w:color w:val="000000"/>
          <w:w w:val="115"/>
          <w:sz w:val="20"/>
          <w:szCs w:val="20"/>
        </w:rPr>
        <w:t>(не</w:t>
      </w:r>
      <w:r w:rsidRPr="00005DA0">
        <w:rPr>
          <w:color w:val="000000"/>
          <w:spacing w:val="-7"/>
          <w:w w:val="115"/>
          <w:sz w:val="20"/>
          <w:szCs w:val="20"/>
        </w:rPr>
        <w:t xml:space="preserve"> </w:t>
      </w:r>
      <w:r w:rsidR="00D14992">
        <w:rPr>
          <w:color w:val="000000"/>
          <w:w w:val="115"/>
          <w:sz w:val="20"/>
          <w:szCs w:val="20"/>
        </w:rPr>
        <w:t>ме</w:t>
      </w:r>
      <w:r w:rsidRPr="00005DA0">
        <w:rPr>
          <w:color w:val="000000"/>
          <w:w w:val="115"/>
          <w:sz w:val="20"/>
          <w:szCs w:val="20"/>
        </w:rPr>
        <w:t>нее 250 слов), аннотацию, от</w:t>
      </w:r>
      <w:r w:rsidR="00D14992">
        <w:rPr>
          <w:color w:val="000000"/>
          <w:w w:val="115"/>
          <w:sz w:val="20"/>
          <w:szCs w:val="20"/>
        </w:rPr>
        <w:t>зыв, рецензию; применять различ</w:t>
      </w:r>
      <w:r w:rsidRPr="00005DA0">
        <w:rPr>
          <w:color w:val="000000"/>
          <w:w w:val="115"/>
          <w:sz w:val="20"/>
          <w:szCs w:val="20"/>
        </w:rPr>
        <w:t>ные виды цитирования; де</w:t>
      </w:r>
      <w:r w:rsidR="00D14992">
        <w:rPr>
          <w:color w:val="000000"/>
          <w:w w:val="115"/>
          <w:sz w:val="20"/>
          <w:szCs w:val="20"/>
        </w:rPr>
        <w:t>лать ссылки на источник информа</w:t>
      </w:r>
      <w:r w:rsidRPr="00005DA0">
        <w:rPr>
          <w:color w:val="000000"/>
          <w:w w:val="115"/>
          <w:sz w:val="20"/>
          <w:szCs w:val="20"/>
        </w:rPr>
        <w:t>ции;</w:t>
      </w:r>
      <w:r w:rsidRPr="00005DA0">
        <w:rPr>
          <w:color w:val="000000"/>
          <w:spacing w:val="-11"/>
          <w:w w:val="115"/>
          <w:sz w:val="20"/>
          <w:szCs w:val="20"/>
        </w:rPr>
        <w:t xml:space="preserve"> </w:t>
      </w:r>
      <w:r w:rsidRPr="00005DA0">
        <w:rPr>
          <w:color w:val="000000"/>
          <w:w w:val="115"/>
          <w:sz w:val="20"/>
          <w:szCs w:val="20"/>
        </w:rPr>
        <w:t>редактировать</w:t>
      </w:r>
      <w:r w:rsidRPr="00005DA0">
        <w:rPr>
          <w:color w:val="000000"/>
          <w:spacing w:val="-10"/>
          <w:w w:val="115"/>
          <w:sz w:val="20"/>
          <w:szCs w:val="20"/>
        </w:rPr>
        <w:t xml:space="preserve"> </w:t>
      </w:r>
      <w:r w:rsidRPr="00005DA0">
        <w:rPr>
          <w:color w:val="000000"/>
          <w:w w:val="115"/>
          <w:sz w:val="20"/>
          <w:szCs w:val="20"/>
        </w:rPr>
        <w:t>собственные</w:t>
      </w:r>
      <w:r w:rsidRPr="00005DA0">
        <w:rPr>
          <w:color w:val="000000"/>
          <w:spacing w:val="-10"/>
          <w:w w:val="115"/>
          <w:sz w:val="20"/>
          <w:szCs w:val="20"/>
        </w:rPr>
        <w:t xml:space="preserve"> </w:t>
      </w:r>
      <w:r w:rsidRPr="00005DA0">
        <w:rPr>
          <w:color w:val="000000"/>
          <w:w w:val="115"/>
          <w:sz w:val="20"/>
          <w:szCs w:val="20"/>
        </w:rPr>
        <w:t>и</w:t>
      </w:r>
      <w:r w:rsidRPr="00005DA0">
        <w:rPr>
          <w:color w:val="000000"/>
          <w:spacing w:val="-10"/>
          <w:w w:val="115"/>
          <w:sz w:val="20"/>
          <w:szCs w:val="20"/>
        </w:rPr>
        <w:t xml:space="preserve"> </w:t>
      </w:r>
      <w:r w:rsidRPr="00005DA0">
        <w:rPr>
          <w:color w:val="000000"/>
          <w:w w:val="115"/>
          <w:sz w:val="20"/>
          <w:szCs w:val="20"/>
        </w:rPr>
        <w:t>чужие</w:t>
      </w:r>
      <w:r w:rsidRPr="00005DA0">
        <w:rPr>
          <w:color w:val="000000"/>
          <w:spacing w:val="-10"/>
          <w:w w:val="115"/>
          <w:sz w:val="20"/>
          <w:szCs w:val="20"/>
        </w:rPr>
        <w:t xml:space="preserve"> </w:t>
      </w:r>
      <w:r w:rsidRPr="00005DA0">
        <w:rPr>
          <w:color w:val="000000"/>
          <w:w w:val="115"/>
          <w:sz w:val="20"/>
          <w:szCs w:val="20"/>
        </w:rPr>
        <w:t>письменные</w:t>
      </w:r>
      <w:r w:rsidRPr="00005DA0">
        <w:rPr>
          <w:color w:val="000000"/>
          <w:spacing w:val="-10"/>
          <w:w w:val="115"/>
          <w:sz w:val="20"/>
          <w:szCs w:val="20"/>
        </w:rPr>
        <w:t xml:space="preserve"> </w:t>
      </w:r>
      <w:r w:rsidRPr="00005DA0">
        <w:rPr>
          <w:color w:val="000000"/>
          <w:w w:val="115"/>
          <w:sz w:val="20"/>
          <w:szCs w:val="20"/>
        </w:rPr>
        <w:t>тексты;</w:t>
      </w:r>
    </w:p>
    <w:p w14:paraId="60D3937E" w14:textId="77777777" w:rsidR="005B2FBF" w:rsidRPr="00005DA0" w:rsidRDefault="00005DA0" w:rsidP="00005DA0">
      <w:pPr>
        <w:pStyle w:val="a9"/>
        <w:numPr>
          <w:ilvl w:val="0"/>
          <w:numId w:val="6"/>
        </w:numPr>
        <w:tabs>
          <w:tab w:val="left" w:pos="689"/>
        </w:tabs>
        <w:ind w:left="0" w:right="0" w:firstLine="567"/>
        <w:rPr>
          <w:color w:val="000000"/>
          <w:sz w:val="20"/>
          <w:szCs w:val="20"/>
        </w:rPr>
      </w:pPr>
      <w:r w:rsidRPr="00005DA0">
        <w:rPr>
          <w:color w:val="000000"/>
          <w:w w:val="115"/>
          <w:sz w:val="20"/>
          <w:szCs w:val="20"/>
        </w:rPr>
        <w:t>овладение</w:t>
      </w:r>
      <w:r w:rsidRPr="00005DA0">
        <w:rPr>
          <w:color w:val="000000"/>
          <w:spacing w:val="1"/>
          <w:w w:val="115"/>
          <w:sz w:val="20"/>
          <w:szCs w:val="20"/>
        </w:rPr>
        <w:t xml:space="preserve"> </w:t>
      </w:r>
      <w:r w:rsidRPr="00005DA0">
        <w:rPr>
          <w:color w:val="000000"/>
          <w:w w:val="115"/>
          <w:sz w:val="20"/>
          <w:szCs w:val="20"/>
        </w:rPr>
        <w:t>умениями</w:t>
      </w:r>
      <w:r w:rsidRPr="00005DA0">
        <w:rPr>
          <w:color w:val="000000"/>
          <w:spacing w:val="1"/>
          <w:w w:val="115"/>
          <w:sz w:val="20"/>
          <w:szCs w:val="20"/>
        </w:rPr>
        <w:t xml:space="preserve"> </w:t>
      </w:r>
      <w:r w:rsidRPr="00005DA0">
        <w:rPr>
          <w:color w:val="000000"/>
          <w:w w:val="115"/>
          <w:sz w:val="20"/>
          <w:szCs w:val="20"/>
        </w:rPr>
        <w:t>самостоятельной</w:t>
      </w:r>
      <w:r w:rsidRPr="00005DA0">
        <w:rPr>
          <w:color w:val="000000"/>
          <w:spacing w:val="1"/>
          <w:w w:val="115"/>
          <w:sz w:val="20"/>
          <w:szCs w:val="20"/>
        </w:rPr>
        <w:t xml:space="preserve"> </w:t>
      </w:r>
      <w:r w:rsidRPr="00005DA0">
        <w:rPr>
          <w:color w:val="000000"/>
          <w:w w:val="115"/>
          <w:sz w:val="20"/>
          <w:szCs w:val="20"/>
        </w:rPr>
        <w:t>интерпретации</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оценки текстуально изученных художественных произведений</w:t>
      </w:r>
      <w:r w:rsidRPr="00005DA0">
        <w:rPr>
          <w:color w:val="000000"/>
          <w:spacing w:val="1"/>
          <w:w w:val="115"/>
          <w:sz w:val="20"/>
          <w:szCs w:val="20"/>
        </w:rPr>
        <w:t xml:space="preserve"> </w:t>
      </w:r>
      <w:r w:rsidRPr="00005DA0">
        <w:rPr>
          <w:color w:val="000000"/>
          <w:w w:val="115"/>
          <w:sz w:val="20"/>
          <w:szCs w:val="20"/>
        </w:rPr>
        <w:t>древнерусской, классическо</w:t>
      </w:r>
      <w:r w:rsidR="00D14992">
        <w:rPr>
          <w:color w:val="000000"/>
          <w:w w:val="115"/>
          <w:sz w:val="20"/>
          <w:szCs w:val="20"/>
        </w:rPr>
        <w:t>й русской и зарубежной литерату</w:t>
      </w:r>
      <w:r w:rsidRPr="00005DA0">
        <w:rPr>
          <w:color w:val="000000"/>
          <w:w w:val="115"/>
          <w:sz w:val="20"/>
          <w:szCs w:val="20"/>
        </w:rPr>
        <w:t xml:space="preserve">ры и современных авторов (в </w:t>
      </w:r>
      <w:r w:rsidR="00D14992">
        <w:rPr>
          <w:color w:val="000000"/>
          <w:w w:val="115"/>
          <w:sz w:val="20"/>
          <w:szCs w:val="20"/>
        </w:rPr>
        <w:t>том числе с использованием мето</w:t>
      </w:r>
      <w:r w:rsidRPr="00005DA0">
        <w:rPr>
          <w:color w:val="000000"/>
          <w:w w:val="115"/>
          <w:sz w:val="20"/>
          <w:szCs w:val="20"/>
        </w:rPr>
        <w:t>дов</w:t>
      </w:r>
      <w:r w:rsidRPr="00005DA0">
        <w:rPr>
          <w:color w:val="000000"/>
          <w:spacing w:val="-8"/>
          <w:w w:val="115"/>
          <w:sz w:val="20"/>
          <w:szCs w:val="20"/>
        </w:rPr>
        <w:t xml:space="preserve"> </w:t>
      </w:r>
      <w:r w:rsidRPr="00005DA0">
        <w:rPr>
          <w:color w:val="000000"/>
          <w:w w:val="115"/>
          <w:sz w:val="20"/>
          <w:szCs w:val="20"/>
        </w:rPr>
        <w:t>смыслового</w:t>
      </w:r>
      <w:r w:rsidRPr="00005DA0">
        <w:rPr>
          <w:color w:val="000000"/>
          <w:spacing w:val="-8"/>
          <w:w w:val="115"/>
          <w:sz w:val="20"/>
          <w:szCs w:val="20"/>
        </w:rPr>
        <w:t xml:space="preserve"> </w:t>
      </w:r>
      <w:r w:rsidRPr="00005DA0">
        <w:rPr>
          <w:color w:val="000000"/>
          <w:w w:val="115"/>
          <w:sz w:val="20"/>
          <w:szCs w:val="20"/>
        </w:rPr>
        <w:t>чтения</w:t>
      </w:r>
      <w:r w:rsidRPr="00005DA0">
        <w:rPr>
          <w:color w:val="000000"/>
          <w:spacing w:val="-8"/>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эстетического</w:t>
      </w:r>
      <w:r w:rsidRPr="00005DA0">
        <w:rPr>
          <w:color w:val="000000"/>
          <w:spacing w:val="-8"/>
          <w:w w:val="115"/>
          <w:sz w:val="20"/>
          <w:szCs w:val="20"/>
        </w:rPr>
        <w:t xml:space="preserve"> </w:t>
      </w:r>
      <w:r w:rsidRPr="00005DA0">
        <w:rPr>
          <w:color w:val="000000"/>
          <w:w w:val="115"/>
          <w:sz w:val="20"/>
          <w:szCs w:val="20"/>
        </w:rPr>
        <w:t>анализа):</w:t>
      </w:r>
    </w:p>
    <w:p w14:paraId="2FCE2EE7" w14:textId="77777777" w:rsidR="005B2FBF" w:rsidRPr="00005DA0" w:rsidRDefault="00005DA0" w:rsidP="00005DA0">
      <w:pPr>
        <w:pStyle w:val="a5"/>
        <w:ind w:firstLine="567"/>
        <w:jc w:val="both"/>
        <w:rPr>
          <w:color w:val="000000"/>
        </w:rPr>
      </w:pPr>
      <w:r w:rsidRPr="00005DA0">
        <w:rPr>
          <w:color w:val="000000"/>
          <w:w w:val="115"/>
        </w:rPr>
        <w:t>«Слово о полку Игореве»; стихотворения М. В. Ломоносова,</w:t>
      </w:r>
      <w:r w:rsidRPr="00005DA0">
        <w:rPr>
          <w:color w:val="000000"/>
          <w:spacing w:val="1"/>
          <w:w w:val="115"/>
        </w:rPr>
        <w:t xml:space="preserve"> </w:t>
      </w:r>
      <w:r w:rsidRPr="00005DA0">
        <w:rPr>
          <w:color w:val="000000"/>
          <w:w w:val="120"/>
        </w:rPr>
        <w:t xml:space="preserve">Г. Р. Державина; комедия </w:t>
      </w:r>
      <w:r w:rsidR="00D14992">
        <w:rPr>
          <w:color w:val="000000"/>
          <w:w w:val="120"/>
        </w:rPr>
        <w:t>Д. И. Фонвизина «Недоросль»; по</w:t>
      </w:r>
      <w:r w:rsidRPr="00005DA0">
        <w:rPr>
          <w:color w:val="000000"/>
          <w:w w:val="120"/>
        </w:rPr>
        <w:t>весть Н. М. Карамзина «Бедная Лиза»; басни И. А. Крылова;</w:t>
      </w:r>
      <w:r w:rsidRPr="00005DA0">
        <w:rPr>
          <w:color w:val="000000"/>
          <w:spacing w:val="1"/>
          <w:w w:val="120"/>
        </w:rPr>
        <w:t xml:space="preserve"> </w:t>
      </w:r>
      <w:r w:rsidRPr="00005DA0">
        <w:rPr>
          <w:color w:val="000000"/>
          <w:w w:val="115"/>
        </w:rPr>
        <w:t>стихотворения и баллады В. А</w:t>
      </w:r>
      <w:r w:rsidR="00D14992">
        <w:rPr>
          <w:color w:val="000000"/>
          <w:w w:val="115"/>
        </w:rPr>
        <w:t>. Жуковского; комедия А. С. Гри</w:t>
      </w:r>
      <w:r w:rsidRPr="00005DA0">
        <w:rPr>
          <w:color w:val="000000"/>
          <w:w w:val="115"/>
        </w:rPr>
        <w:t>боедова «Горе от ума»; произведения А. С. П</w:t>
      </w:r>
      <w:r w:rsidR="00D14992">
        <w:rPr>
          <w:color w:val="000000"/>
          <w:w w:val="115"/>
        </w:rPr>
        <w:t>ушкина: стихотво</w:t>
      </w:r>
      <w:r w:rsidRPr="00005DA0">
        <w:rPr>
          <w:color w:val="000000"/>
          <w:w w:val="115"/>
        </w:rPr>
        <w:t>рения, поэма «Медный всадни</w:t>
      </w:r>
      <w:r w:rsidR="00D14992">
        <w:rPr>
          <w:color w:val="000000"/>
          <w:w w:val="115"/>
        </w:rPr>
        <w:t>к», роман в стихах «Евгений Оне</w:t>
      </w:r>
      <w:r w:rsidRPr="00005DA0">
        <w:rPr>
          <w:color w:val="000000"/>
          <w:w w:val="115"/>
        </w:rPr>
        <w:t>гин», роман «Капитанская д</w:t>
      </w:r>
      <w:r w:rsidR="00D14992">
        <w:rPr>
          <w:color w:val="000000"/>
          <w:w w:val="115"/>
        </w:rPr>
        <w:t>очка», повесть «Станционный смо</w:t>
      </w:r>
      <w:r w:rsidRPr="00005DA0">
        <w:rPr>
          <w:color w:val="000000"/>
          <w:w w:val="120"/>
        </w:rPr>
        <w:t>тритель»;</w:t>
      </w:r>
      <w:r w:rsidRPr="00005DA0">
        <w:rPr>
          <w:color w:val="000000"/>
          <w:spacing w:val="38"/>
          <w:w w:val="120"/>
        </w:rPr>
        <w:t xml:space="preserve"> </w:t>
      </w:r>
      <w:r w:rsidRPr="00005DA0">
        <w:rPr>
          <w:color w:val="000000"/>
          <w:w w:val="120"/>
        </w:rPr>
        <w:t>произведения</w:t>
      </w:r>
      <w:r w:rsidRPr="00005DA0">
        <w:rPr>
          <w:color w:val="000000"/>
          <w:spacing w:val="39"/>
          <w:w w:val="120"/>
        </w:rPr>
        <w:t xml:space="preserve"> </w:t>
      </w:r>
      <w:r w:rsidRPr="00005DA0">
        <w:rPr>
          <w:color w:val="000000"/>
          <w:w w:val="120"/>
        </w:rPr>
        <w:t>М.</w:t>
      </w:r>
      <w:r w:rsidRPr="00005DA0">
        <w:rPr>
          <w:color w:val="000000"/>
          <w:spacing w:val="38"/>
          <w:w w:val="120"/>
        </w:rPr>
        <w:t xml:space="preserve"> </w:t>
      </w:r>
      <w:r w:rsidRPr="00005DA0">
        <w:rPr>
          <w:color w:val="000000"/>
          <w:w w:val="120"/>
        </w:rPr>
        <w:t>Ю.</w:t>
      </w:r>
      <w:r w:rsidRPr="00005DA0">
        <w:rPr>
          <w:color w:val="000000"/>
          <w:spacing w:val="39"/>
          <w:w w:val="120"/>
        </w:rPr>
        <w:t xml:space="preserve"> </w:t>
      </w:r>
      <w:r w:rsidRPr="00005DA0">
        <w:rPr>
          <w:color w:val="000000"/>
          <w:w w:val="120"/>
        </w:rPr>
        <w:t>Лермонтова:</w:t>
      </w:r>
      <w:r w:rsidRPr="00005DA0">
        <w:rPr>
          <w:color w:val="000000"/>
          <w:spacing w:val="38"/>
          <w:w w:val="120"/>
        </w:rPr>
        <w:t xml:space="preserve"> </w:t>
      </w:r>
      <w:r w:rsidR="00CE3FE9">
        <w:rPr>
          <w:color w:val="000000"/>
          <w:w w:val="120"/>
        </w:rPr>
        <w:t>стихотворения;</w:t>
      </w:r>
    </w:p>
    <w:p w14:paraId="13EA1D80" w14:textId="77777777" w:rsidR="000E1BE3" w:rsidRDefault="00005DA0" w:rsidP="000E1BE3">
      <w:pPr>
        <w:pStyle w:val="a5"/>
        <w:ind w:firstLine="567"/>
        <w:jc w:val="both"/>
        <w:rPr>
          <w:color w:val="000000"/>
        </w:rPr>
      </w:pPr>
      <w:r w:rsidRPr="00005DA0">
        <w:rPr>
          <w:color w:val="000000"/>
          <w:w w:val="120"/>
        </w:rPr>
        <w:t>«Песня про царя Ивана Васильевича, молодого опричника и</w:t>
      </w:r>
      <w:r w:rsidRPr="00005DA0">
        <w:rPr>
          <w:color w:val="000000"/>
          <w:spacing w:val="1"/>
          <w:w w:val="120"/>
        </w:rPr>
        <w:t xml:space="preserve"> </w:t>
      </w:r>
      <w:r w:rsidRPr="00005DA0">
        <w:rPr>
          <w:color w:val="000000"/>
          <w:w w:val="120"/>
        </w:rPr>
        <w:t>удалого купца Калашникова», поэма «Мцыри», роман «Герой</w:t>
      </w:r>
      <w:r w:rsidRPr="00005DA0">
        <w:rPr>
          <w:color w:val="000000"/>
          <w:spacing w:val="-58"/>
          <w:w w:val="120"/>
        </w:rPr>
        <w:t xml:space="preserve"> </w:t>
      </w:r>
      <w:r w:rsidRPr="00005DA0">
        <w:rPr>
          <w:color w:val="000000"/>
          <w:w w:val="120"/>
        </w:rPr>
        <w:t>нашего</w:t>
      </w:r>
      <w:r w:rsidRPr="00005DA0">
        <w:rPr>
          <w:color w:val="000000"/>
          <w:spacing w:val="-6"/>
          <w:w w:val="120"/>
        </w:rPr>
        <w:t xml:space="preserve"> </w:t>
      </w:r>
      <w:r w:rsidRPr="00005DA0">
        <w:rPr>
          <w:color w:val="000000"/>
          <w:w w:val="120"/>
        </w:rPr>
        <w:t>времени»;</w:t>
      </w:r>
      <w:r w:rsidRPr="00005DA0">
        <w:rPr>
          <w:color w:val="000000"/>
          <w:spacing w:val="-5"/>
          <w:w w:val="120"/>
        </w:rPr>
        <w:t xml:space="preserve"> </w:t>
      </w:r>
      <w:r w:rsidRPr="00005DA0">
        <w:rPr>
          <w:color w:val="000000"/>
          <w:w w:val="120"/>
        </w:rPr>
        <w:t>произведения</w:t>
      </w:r>
      <w:r w:rsidRPr="00005DA0">
        <w:rPr>
          <w:color w:val="000000"/>
          <w:spacing w:val="-6"/>
          <w:w w:val="120"/>
        </w:rPr>
        <w:t xml:space="preserve"> </w:t>
      </w:r>
      <w:r w:rsidRPr="00005DA0">
        <w:rPr>
          <w:color w:val="000000"/>
          <w:w w:val="120"/>
        </w:rPr>
        <w:t>Н.</w:t>
      </w:r>
      <w:r w:rsidRPr="00005DA0">
        <w:rPr>
          <w:color w:val="000000"/>
          <w:spacing w:val="-6"/>
          <w:w w:val="120"/>
        </w:rPr>
        <w:t xml:space="preserve"> </w:t>
      </w:r>
      <w:r w:rsidRPr="00005DA0">
        <w:rPr>
          <w:color w:val="000000"/>
          <w:w w:val="120"/>
        </w:rPr>
        <w:t>В.</w:t>
      </w:r>
      <w:r w:rsidRPr="00005DA0">
        <w:rPr>
          <w:color w:val="000000"/>
          <w:spacing w:val="-6"/>
          <w:w w:val="120"/>
        </w:rPr>
        <w:t xml:space="preserve"> </w:t>
      </w:r>
      <w:r w:rsidRPr="00005DA0">
        <w:rPr>
          <w:color w:val="000000"/>
          <w:w w:val="120"/>
        </w:rPr>
        <w:t>Гоголя:</w:t>
      </w:r>
      <w:r w:rsidRPr="00005DA0">
        <w:rPr>
          <w:color w:val="000000"/>
          <w:spacing w:val="-5"/>
          <w:w w:val="120"/>
        </w:rPr>
        <w:t xml:space="preserve"> </w:t>
      </w:r>
      <w:r w:rsidRPr="00005DA0">
        <w:rPr>
          <w:color w:val="000000"/>
          <w:w w:val="120"/>
        </w:rPr>
        <w:t>комедия</w:t>
      </w:r>
      <w:r w:rsidRPr="00005DA0">
        <w:rPr>
          <w:color w:val="000000"/>
          <w:spacing w:val="-6"/>
          <w:w w:val="120"/>
        </w:rPr>
        <w:t xml:space="preserve"> </w:t>
      </w:r>
      <w:r w:rsidR="000E1BE3">
        <w:rPr>
          <w:color w:val="000000"/>
          <w:w w:val="120"/>
        </w:rPr>
        <w:t>«Реви</w:t>
      </w:r>
      <w:r w:rsidRPr="00005DA0">
        <w:rPr>
          <w:color w:val="000000"/>
          <w:spacing w:val="-1"/>
          <w:w w:val="120"/>
        </w:rPr>
        <w:t>зор»,</w:t>
      </w:r>
      <w:r w:rsidRPr="00005DA0">
        <w:rPr>
          <w:color w:val="000000"/>
          <w:spacing w:val="-10"/>
          <w:w w:val="120"/>
        </w:rPr>
        <w:t xml:space="preserve"> </w:t>
      </w:r>
      <w:r w:rsidRPr="00005DA0">
        <w:rPr>
          <w:color w:val="000000"/>
          <w:spacing w:val="-1"/>
          <w:w w:val="120"/>
        </w:rPr>
        <w:t>повесть</w:t>
      </w:r>
      <w:r w:rsidRPr="00005DA0">
        <w:rPr>
          <w:color w:val="000000"/>
          <w:spacing w:val="-10"/>
          <w:w w:val="120"/>
        </w:rPr>
        <w:t xml:space="preserve"> </w:t>
      </w:r>
      <w:r w:rsidRPr="00005DA0">
        <w:rPr>
          <w:color w:val="000000"/>
          <w:spacing w:val="-1"/>
          <w:w w:val="120"/>
        </w:rPr>
        <w:t>«Шинель»,</w:t>
      </w:r>
      <w:r w:rsidRPr="00005DA0">
        <w:rPr>
          <w:color w:val="000000"/>
          <w:spacing w:val="-9"/>
          <w:w w:val="120"/>
        </w:rPr>
        <w:t xml:space="preserve"> </w:t>
      </w:r>
      <w:r w:rsidRPr="00005DA0">
        <w:rPr>
          <w:color w:val="000000"/>
          <w:w w:val="120"/>
        </w:rPr>
        <w:t>поэма</w:t>
      </w:r>
      <w:r w:rsidRPr="00005DA0">
        <w:rPr>
          <w:color w:val="000000"/>
          <w:spacing w:val="-10"/>
          <w:w w:val="120"/>
        </w:rPr>
        <w:t xml:space="preserve"> </w:t>
      </w:r>
      <w:r w:rsidRPr="00005DA0">
        <w:rPr>
          <w:color w:val="000000"/>
          <w:w w:val="120"/>
        </w:rPr>
        <w:t>«Мёртвые</w:t>
      </w:r>
      <w:r w:rsidRPr="00005DA0">
        <w:rPr>
          <w:color w:val="000000"/>
          <w:spacing w:val="-9"/>
          <w:w w:val="120"/>
        </w:rPr>
        <w:t xml:space="preserve"> </w:t>
      </w:r>
      <w:r w:rsidRPr="00005DA0">
        <w:rPr>
          <w:color w:val="000000"/>
          <w:w w:val="120"/>
        </w:rPr>
        <w:t>души»;</w:t>
      </w:r>
      <w:r w:rsidRPr="00005DA0">
        <w:rPr>
          <w:color w:val="000000"/>
          <w:spacing w:val="-10"/>
          <w:w w:val="120"/>
        </w:rPr>
        <w:t xml:space="preserve"> </w:t>
      </w:r>
      <w:r w:rsidR="000E1BE3">
        <w:rPr>
          <w:color w:val="000000"/>
          <w:w w:val="120"/>
        </w:rPr>
        <w:t>стихотворе</w:t>
      </w:r>
      <w:r w:rsidRPr="00005DA0">
        <w:rPr>
          <w:color w:val="000000"/>
          <w:w w:val="120"/>
        </w:rPr>
        <w:t>ния Ф. И. Тютчева, А. А. Фета, Н. А. Некрасова; «Повесть о</w:t>
      </w:r>
      <w:r w:rsidRPr="00005DA0">
        <w:rPr>
          <w:color w:val="000000"/>
          <w:spacing w:val="1"/>
          <w:w w:val="120"/>
        </w:rPr>
        <w:t xml:space="preserve"> </w:t>
      </w:r>
      <w:r w:rsidRPr="00005DA0">
        <w:rPr>
          <w:color w:val="000000"/>
          <w:w w:val="120"/>
        </w:rPr>
        <w:t>том,</w:t>
      </w:r>
      <w:r w:rsidRPr="00005DA0">
        <w:rPr>
          <w:color w:val="000000"/>
          <w:spacing w:val="-13"/>
          <w:w w:val="120"/>
        </w:rPr>
        <w:t xml:space="preserve"> </w:t>
      </w:r>
      <w:r w:rsidRPr="00005DA0">
        <w:rPr>
          <w:color w:val="000000"/>
          <w:w w:val="120"/>
        </w:rPr>
        <w:t>как</w:t>
      </w:r>
      <w:r w:rsidRPr="00005DA0">
        <w:rPr>
          <w:color w:val="000000"/>
          <w:spacing w:val="-12"/>
          <w:w w:val="120"/>
        </w:rPr>
        <w:t xml:space="preserve"> </w:t>
      </w:r>
      <w:r w:rsidRPr="00005DA0">
        <w:rPr>
          <w:color w:val="000000"/>
          <w:w w:val="120"/>
        </w:rPr>
        <w:t>один</w:t>
      </w:r>
      <w:r w:rsidRPr="00005DA0">
        <w:rPr>
          <w:color w:val="000000"/>
          <w:spacing w:val="-13"/>
          <w:w w:val="120"/>
        </w:rPr>
        <w:t xml:space="preserve"> </w:t>
      </w:r>
      <w:r w:rsidRPr="00005DA0">
        <w:rPr>
          <w:color w:val="000000"/>
          <w:w w:val="120"/>
        </w:rPr>
        <w:t>мужик</w:t>
      </w:r>
      <w:r w:rsidRPr="00005DA0">
        <w:rPr>
          <w:color w:val="000000"/>
          <w:spacing w:val="-12"/>
          <w:w w:val="120"/>
        </w:rPr>
        <w:t xml:space="preserve"> </w:t>
      </w:r>
      <w:r w:rsidRPr="00005DA0">
        <w:rPr>
          <w:color w:val="000000"/>
          <w:w w:val="120"/>
        </w:rPr>
        <w:t>двух</w:t>
      </w:r>
      <w:r w:rsidRPr="00005DA0">
        <w:rPr>
          <w:color w:val="000000"/>
          <w:spacing w:val="-13"/>
          <w:w w:val="120"/>
        </w:rPr>
        <w:t xml:space="preserve"> </w:t>
      </w:r>
      <w:r w:rsidRPr="00005DA0">
        <w:rPr>
          <w:color w:val="000000"/>
          <w:w w:val="120"/>
        </w:rPr>
        <w:t>генералов</w:t>
      </w:r>
      <w:r w:rsidRPr="00005DA0">
        <w:rPr>
          <w:color w:val="000000"/>
          <w:spacing w:val="-12"/>
          <w:w w:val="120"/>
        </w:rPr>
        <w:t xml:space="preserve"> </w:t>
      </w:r>
      <w:r w:rsidRPr="00005DA0">
        <w:rPr>
          <w:color w:val="000000"/>
          <w:w w:val="120"/>
        </w:rPr>
        <w:t>прокормил»</w:t>
      </w:r>
      <w:r w:rsidRPr="00005DA0">
        <w:rPr>
          <w:color w:val="000000"/>
          <w:spacing w:val="-13"/>
          <w:w w:val="120"/>
        </w:rPr>
        <w:t xml:space="preserve"> </w:t>
      </w:r>
      <w:r w:rsidRPr="00005DA0">
        <w:rPr>
          <w:color w:val="000000"/>
          <w:w w:val="120"/>
        </w:rPr>
        <w:t>М.</w:t>
      </w:r>
      <w:r w:rsidRPr="00005DA0">
        <w:rPr>
          <w:color w:val="000000"/>
          <w:spacing w:val="-12"/>
          <w:w w:val="120"/>
        </w:rPr>
        <w:t xml:space="preserve"> </w:t>
      </w:r>
      <w:r w:rsidRPr="00005DA0">
        <w:rPr>
          <w:color w:val="000000"/>
          <w:w w:val="120"/>
        </w:rPr>
        <w:t>Е.</w:t>
      </w:r>
      <w:r w:rsidRPr="00005DA0">
        <w:rPr>
          <w:color w:val="000000"/>
          <w:spacing w:val="-12"/>
          <w:w w:val="120"/>
        </w:rPr>
        <w:t xml:space="preserve"> </w:t>
      </w:r>
      <w:r w:rsidR="000E1BE3">
        <w:rPr>
          <w:color w:val="000000"/>
          <w:w w:val="120"/>
        </w:rPr>
        <w:t>Салты</w:t>
      </w:r>
      <w:r w:rsidRPr="00005DA0">
        <w:rPr>
          <w:color w:val="000000"/>
          <w:w w:val="115"/>
        </w:rPr>
        <w:t xml:space="preserve">кова-Щедрина; по одному </w:t>
      </w:r>
      <w:r w:rsidR="000E1BE3">
        <w:rPr>
          <w:color w:val="000000"/>
          <w:w w:val="115"/>
        </w:rPr>
        <w:t>произведению (по выбору) следую</w:t>
      </w:r>
      <w:r w:rsidRPr="00005DA0">
        <w:rPr>
          <w:color w:val="000000"/>
          <w:w w:val="120"/>
        </w:rPr>
        <w:t>щих</w:t>
      </w:r>
      <w:r w:rsidRPr="00005DA0">
        <w:rPr>
          <w:color w:val="000000"/>
          <w:spacing w:val="-8"/>
          <w:w w:val="120"/>
        </w:rPr>
        <w:t xml:space="preserve"> </w:t>
      </w:r>
      <w:r w:rsidRPr="00005DA0">
        <w:rPr>
          <w:color w:val="000000"/>
          <w:w w:val="120"/>
        </w:rPr>
        <w:t>писателей:</w:t>
      </w:r>
      <w:r w:rsidRPr="00005DA0">
        <w:rPr>
          <w:color w:val="000000"/>
          <w:spacing w:val="-7"/>
          <w:w w:val="120"/>
        </w:rPr>
        <w:t xml:space="preserve"> </w:t>
      </w:r>
      <w:r w:rsidRPr="00005DA0">
        <w:rPr>
          <w:color w:val="000000"/>
          <w:w w:val="120"/>
        </w:rPr>
        <w:t>Ф.</w:t>
      </w:r>
      <w:r w:rsidRPr="00005DA0">
        <w:rPr>
          <w:color w:val="000000"/>
          <w:spacing w:val="-7"/>
          <w:w w:val="120"/>
        </w:rPr>
        <w:t xml:space="preserve"> </w:t>
      </w:r>
      <w:r w:rsidRPr="00005DA0">
        <w:rPr>
          <w:color w:val="000000"/>
          <w:w w:val="120"/>
        </w:rPr>
        <w:t>М.</w:t>
      </w:r>
      <w:r w:rsidRPr="00005DA0">
        <w:rPr>
          <w:color w:val="000000"/>
          <w:spacing w:val="-7"/>
          <w:w w:val="120"/>
        </w:rPr>
        <w:t xml:space="preserve"> </w:t>
      </w:r>
      <w:r w:rsidRPr="00005DA0">
        <w:rPr>
          <w:color w:val="000000"/>
          <w:w w:val="120"/>
        </w:rPr>
        <w:t>Достоевский,</w:t>
      </w:r>
      <w:r w:rsidRPr="00005DA0">
        <w:rPr>
          <w:color w:val="000000"/>
          <w:spacing w:val="-7"/>
          <w:w w:val="120"/>
        </w:rPr>
        <w:t xml:space="preserve"> </w:t>
      </w:r>
      <w:r w:rsidRPr="00005DA0">
        <w:rPr>
          <w:color w:val="000000"/>
          <w:w w:val="120"/>
        </w:rPr>
        <w:t>И.</w:t>
      </w:r>
      <w:r w:rsidRPr="00005DA0">
        <w:rPr>
          <w:color w:val="000000"/>
          <w:spacing w:val="-7"/>
          <w:w w:val="120"/>
        </w:rPr>
        <w:t xml:space="preserve"> </w:t>
      </w:r>
      <w:r w:rsidRPr="00005DA0">
        <w:rPr>
          <w:color w:val="000000"/>
          <w:w w:val="120"/>
        </w:rPr>
        <w:t>С.</w:t>
      </w:r>
      <w:r w:rsidRPr="00005DA0">
        <w:rPr>
          <w:color w:val="000000"/>
          <w:spacing w:val="-7"/>
          <w:w w:val="120"/>
        </w:rPr>
        <w:t xml:space="preserve"> </w:t>
      </w:r>
      <w:r w:rsidRPr="00005DA0">
        <w:rPr>
          <w:color w:val="000000"/>
          <w:w w:val="120"/>
        </w:rPr>
        <w:t>Тургенев,</w:t>
      </w:r>
      <w:r w:rsidRPr="00005DA0">
        <w:rPr>
          <w:color w:val="000000"/>
          <w:spacing w:val="-8"/>
          <w:w w:val="120"/>
        </w:rPr>
        <w:t xml:space="preserve"> </w:t>
      </w:r>
      <w:r w:rsidRPr="00005DA0">
        <w:rPr>
          <w:color w:val="000000"/>
          <w:w w:val="120"/>
        </w:rPr>
        <w:t>Л.</w:t>
      </w:r>
      <w:r w:rsidRPr="00005DA0">
        <w:rPr>
          <w:color w:val="000000"/>
          <w:spacing w:val="-7"/>
          <w:w w:val="120"/>
        </w:rPr>
        <w:t xml:space="preserve"> </w:t>
      </w:r>
      <w:r w:rsidRPr="00005DA0">
        <w:rPr>
          <w:color w:val="000000"/>
          <w:w w:val="120"/>
        </w:rPr>
        <w:t>Н.</w:t>
      </w:r>
      <w:r w:rsidRPr="00005DA0">
        <w:rPr>
          <w:color w:val="000000"/>
          <w:spacing w:val="-7"/>
          <w:w w:val="120"/>
        </w:rPr>
        <w:t xml:space="preserve"> </w:t>
      </w:r>
      <w:r w:rsidR="000E1BE3">
        <w:rPr>
          <w:color w:val="000000"/>
          <w:w w:val="120"/>
        </w:rPr>
        <w:t>Тол</w:t>
      </w:r>
      <w:r w:rsidRPr="00005DA0">
        <w:rPr>
          <w:color w:val="000000"/>
          <w:w w:val="120"/>
        </w:rPr>
        <w:t>стой,</w:t>
      </w:r>
      <w:r w:rsidRPr="00005DA0">
        <w:rPr>
          <w:color w:val="000000"/>
          <w:spacing w:val="50"/>
          <w:w w:val="120"/>
        </w:rPr>
        <w:t xml:space="preserve"> </w:t>
      </w:r>
      <w:r w:rsidRPr="00005DA0">
        <w:rPr>
          <w:color w:val="000000"/>
          <w:w w:val="120"/>
        </w:rPr>
        <w:t>Н.</w:t>
      </w:r>
      <w:r w:rsidRPr="00005DA0">
        <w:rPr>
          <w:color w:val="000000"/>
          <w:spacing w:val="50"/>
          <w:w w:val="120"/>
        </w:rPr>
        <w:t xml:space="preserve"> </w:t>
      </w:r>
      <w:r w:rsidRPr="00005DA0">
        <w:rPr>
          <w:color w:val="000000"/>
          <w:w w:val="120"/>
        </w:rPr>
        <w:t>С.</w:t>
      </w:r>
      <w:r w:rsidRPr="00005DA0">
        <w:rPr>
          <w:color w:val="000000"/>
          <w:spacing w:val="51"/>
          <w:w w:val="120"/>
        </w:rPr>
        <w:t xml:space="preserve"> </w:t>
      </w:r>
      <w:r w:rsidRPr="00005DA0">
        <w:rPr>
          <w:color w:val="000000"/>
          <w:w w:val="120"/>
        </w:rPr>
        <w:t>Лесков;</w:t>
      </w:r>
      <w:r w:rsidRPr="00005DA0">
        <w:rPr>
          <w:color w:val="000000"/>
          <w:spacing w:val="50"/>
          <w:w w:val="120"/>
        </w:rPr>
        <w:t xml:space="preserve"> </w:t>
      </w:r>
      <w:r w:rsidRPr="00005DA0">
        <w:rPr>
          <w:color w:val="000000"/>
          <w:w w:val="120"/>
        </w:rPr>
        <w:t>рассказы</w:t>
      </w:r>
      <w:r w:rsidRPr="00005DA0">
        <w:rPr>
          <w:color w:val="000000"/>
          <w:spacing w:val="51"/>
          <w:w w:val="120"/>
        </w:rPr>
        <w:t xml:space="preserve"> </w:t>
      </w:r>
      <w:r w:rsidRPr="00005DA0">
        <w:rPr>
          <w:color w:val="000000"/>
          <w:w w:val="120"/>
        </w:rPr>
        <w:t>А.</w:t>
      </w:r>
      <w:r w:rsidRPr="00005DA0">
        <w:rPr>
          <w:color w:val="000000"/>
          <w:spacing w:val="50"/>
          <w:w w:val="120"/>
        </w:rPr>
        <w:t xml:space="preserve"> </w:t>
      </w:r>
      <w:r w:rsidRPr="00005DA0">
        <w:rPr>
          <w:color w:val="000000"/>
          <w:w w:val="120"/>
        </w:rPr>
        <w:t>П.</w:t>
      </w:r>
      <w:r w:rsidRPr="00005DA0">
        <w:rPr>
          <w:color w:val="000000"/>
          <w:spacing w:val="50"/>
          <w:w w:val="120"/>
        </w:rPr>
        <w:t xml:space="preserve"> </w:t>
      </w:r>
      <w:r w:rsidRPr="00005DA0">
        <w:rPr>
          <w:color w:val="000000"/>
          <w:w w:val="120"/>
        </w:rPr>
        <w:t>Чехова;</w:t>
      </w:r>
      <w:r w:rsidRPr="00005DA0">
        <w:rPr>
          <w:color w:val="000000"/>
          <w:spacing w:val="51"/>
          <w:w w:val="120"/>
        </w:rPr>
        <w:t xml:space="preserve"> </w:t>
      </w:r>
      <w:r w:rsidRPr="00005DA0">
        <w:rPr>
          <w:color w:val="000000"/>
          <w:w w:val="120"/>
        </w:rPr>
        <w:t>стихотворения</w:t>
      </w:r>
      <w:r w:rsidRPr="00005DA0">
        <w:rPr>
          <w:color w:val="000000"/>
          <w:spacing w:val="-58"/>
          <w:w w:val="120"/>
        </w:rPr>
        <w:t xml:space="preserve"> </w:t>
      </w:r>
      <w:r w:rsidRPr="00005DA0">
        <w:rPr>
          <w:color w:val="000000"/>
          <w:w w:val="120"/>
        </w:rPr>
        <w:t>И. А. Бунина, А. А. Блока, В. В. Маяковского, С. А. Есенина,</w:t>
      </w:r>
      <w:r w:rsidRPr="00005DA0">
        <w:rPr>
          <w:color w:val="000000"/>
          <w:spacing w:val="1"/>
          <w:w w:val="120"/>
        </w:rPr>
        <w:t xml:space="preserve"> </w:t>
      </w:r>
      <w:r w:rsidRPr="00005DA0">
        <w:rPr>
          <w:color w:val="000000"/>
          <w:w w:val="120"/>
        </w:rPr>
        <w:t>А.</w:t>
      </w:r>
      <w:r w:rsidRPr="00005DA0">
        <w:rPr>
          <w:color w:val="000000"/>
          <w:spacing w:val="1"/>
          <w:w w:val="120"/>
        </w:rPr>
        <w:t xml:space="preserve"> </w:t>
      </w:r>
      <w:r w:rsidRPr="00005DA0">
        <w:rPr>
          <w:color w:val="000000"/>
          <w:w w:val="120"/>
        </w:rPr>
        <w:t>А.</w:t>
      </w:r>
      <w:r w:rsidRPr="00005DA0">
        <w:rPr>
          <w:color w:val="000000"/>
          <w:spacing w:val="1"/>
          <w:w w:val="120"/>
        </w:rPr>
        <w:t xml:space="preserve"> </w:t>
      </w:r>
      <w:r w:rsidRPr="00005DA0">
        <w:rPr>
          <w:color w:val="000000"/>
          <w:w w:val="120"/>
        </w:rPr>
        <w:t>Ахматовой,</w:t>
      </w:r>
      <w:r w:rsidR="00D87583">
        <w:rPr>
          <w:color w:val="000000"/>
          <w:w w:val="120"/>
        </w:rPr>
        <w:t xml:space="preserve"> </w:t>
      </w:r>
      <w:r w:rsidRPr="00005DA0">
        <w:rPr>
          <w:color w:val="000000"/>
          <w:w w:val="120"/>
        </w:rPr>
        <w:t>М.</w:t>
      </w:r>
      <w:r w:rsidR="00D87583">
        <w:rPr>
          <w:color w:val="000000"/>
          <w:w w:val="120"/>
        </w:rPr>
        <w:t xml:space="preserve"> </w:t>
      </w:r>
      <w:r w:rsidRPr="00005DA0">
        <w:rPr>
          <w:color w:val="000000"/>
          <w:w w:val="120"/>
        </w:rPr>
        <w:t>И.</w:t>
      </w:r>
      <w:r w:rsidR="00D87583">
        <w:rPr>
          <w:color w:val="000000"/>
          <w:w w:val="120"/>
        </w:rPr>
        <w:t xml:space="preserve"> </w:t>
      </w:r>
      <w:r w:rsidRPr="00005DA0">
        <w:rPr>
          <w:color w:val="000000"/>
          <w:w w:val="120"/>
        </w:rPr>
        <w:t>Цветаевой,</w:t>
      </w:r>
      <w:r w:rsidR="00D87583">
        <w:rPr>
          <w:color w:val="000000"/>
          <w:w w:val="120"/>
        </w:rPr>
        <w:t xml:space="preserve"> </w:t>
      </w:r>
      <w:r w:rsidRPr="00005DA0">
        <w:rPr>
          <w:color w:val="000000"/>
          <w:w w:val="120"/>
        </w:rPr>
        <w:t>О.</w:t>
      </w:r>
      <w:r w:rsidR="00D87583">
        <w:rPr>
          <w:color w:val="000000"/>
          <w:w w:val="120"/>
        </w:rPr>
        <w:t xml:space="preserve"> </w:t>
      </w:r>
      <w:r w:rsidRPr="00005DA0">
        <w:rPr>
          <w:color w:val="000000"/>
          <w:w w:val="120"/>
        </w:rPr>
        <w:t>Э.</w:t>
      </w:r>
      <w:r w:rsidR="00D87583">
        <w:rPr>
          <w:color w:val="000000"/>
          <w:w w:val="120"/>
        </w:rPr>
        <w:t xml:space="preserve"> </w:t>
      </w:r>
      <w:r w:rsidRPr="00005DA0">
        <w:rPr>
          <w:color w:val="000000"/>
          <w:w w:val="120"/>
        </w:rPr>
        <w:t>Мандельштама,</w:t>
      </w:r>
      <w:r w:rsidRPr="00005DA0">
        <w:rPr>
          <w:color w:val="000000"/>
          <w:spacing w:val="-57"/>
          <w:w w:val="120"/>
        </w:rPr>
        <w:t xml:space="preserve"> </w:t>
      </w:r>
      <w:r w:rsidRPr="00005DA0">
        <w:rPr>
          <w:color w:val="000000"/>
          <w:w w:val="120"/>
        </w:rPr>
        <w:t>Б.</w:t>
      </w:r>
      <w:r w:rsidRPr="00005DA0">
        <w:rPr>
          <w:color w:val="000000"/>
          <w:spacing w:val="-11"/>
          <w:w w:val="120"/>
        </w:rPr>
        <w:t xml:space="preserve"> </w:t>
      </w:r>
      <w:r w:rsidRPr="00005DA0">
        <w:rPr>
          <w:color w:val="000000"/>
          <w:w w:val="120"/>
        </w:rPr>
        <w:t>Л.</w:t>
      </w:r>
      <w:r w:rsidRPr="00005DA0">
        <w:rPr>
          <w:color w:val="000000"/>
          <w:spacing w:val="-11"/>
          <w:w w:val="120"/>
        </w:rPr>
        <w:t xml:space="preserve"> </w:t>
      </w:r>
      <w:r w:rsidRPr="00005DA0">
        <w:rPr>
          <w:color w:val="000000"/>
          <w:w w:val="120"/>
        </w:rPr>
        <w:t>Пастернака;</w:t>
      </w:r>
      <w:r w:rsidRPr="00005DA0">
        <w:rPr>
          <w:color w:val="000000"/>
          <w:spacing w:val="-11"/>
          <w:w w:val="120"/>
        </w:rPr>
        <w:t xml:space="preserve"> </w:t>
      </w:r>
      <w:r w:rsidRPr="00005DA0">
        <w:rPr>
          <w:color w:val="000000"/>
          <w:w w:val="120"/>
        </w:rPr>
        <w:t>рассказ</w:t>
      </w:r>
      <w:r w:rsidRPr="00005DA0">
        <w:rPr>
          <w:color w:val="000000"/>
          <w:spacing w:val="-11"/>
          <w:w w:val="120"/>
        </w:rPr>
        <w:t xml:space="preserve"> </w:t>
      </w:r>
      <w:r w:rsidRPr="00005DA0">
        <w:rPr>
          <w:color w:val="000000"/>
          <w:w w:val="120"/>
        </w:rPr>
        <w:t>М.</w:t>
      </w:r>
      <w:r w:rsidRPr="00005DA0">
        <w:rPr>
          <w:color w:val="000000"/>
          <w:spacing w:val="-11"/>
          <w:w w:val="120"/>
        </w:rPr>
        <w:t xml:space="preserve"> </w:t>
      </w:r>
      <w:r w:rsidRPr="00005DA0">
        <w:rPr>
          <w:color w:val="000000"/>
          <w:w w:val="120"/>
        </w:rPr>
        <w:t>А.</w:t>
      </w:r>
      <w:r w:rsidRPr="00005DA0">
        <w:rPr>
          <w:color w:val="000000"/>
          <w:spacing w:val="-11"/>
          <w:w w:val="120"/>
        </w:rPr>
        <w:t xml:space="preserve"> </w:t>
      </w:r>
      <w:r w:rsidRPr="00005DA0">
        <w:rPr>
          <w:color w:val="000000"/>
          <w:w w:val="120"/>
        </w:rPr>
        <w:t>Шолохова</w:t>
      </w:r>
      <w:r w:rsidRPr="00005DA0">
        <w:rPr>
          <w:color w:val="000000"/>
          <w:spacing w:val="-11"/>
          <w:w w:val="120"/>
        </w:rPr>
        <w:t xml:space="preserve"> </w:t>
      </w:r>
      <w:r w:rsidRPr="00005DA0">
        <w:rPr>
          <w:color w:val="000000"/>
          <w:w w:val="120"/>
        </w:rPr>
        <w:t>«Судьба</w:t>
      </w:r>
      <w:r w:rsidRPr="00005DA0">
        <w:rPr>
          <w:color w:val="000000"/>
          <w:spacing w:val="-11"/>
          <w:w w:val="120"/>
        </w:rPr>
        <w:t xml:space="preserve"> </w:t>
      </w:r>
      <w:r w:rsidRPr="00005DA0">
        <w:rPr>
          <w:color w:val="000000"/>
          <w:w w:val="120"/>
        </w:rPr>
        <w:t>человека»;</w:t>
      </w:r>
      <w:r w:rsidRPr="00005DA0">
        <w:rPr>
          <w:color w:val="000000"/>
          <w:spacing w:val="-58"/>
          <w:w w:val="120"/>
        </w:rPr>
        <w:t xml:space="preserve"> </w:t>
      </w:r>
      <w:r w:rsidRPr="00005DA0">
        <w:rPr>
          <w:color w:val="000000"/>
          <w:w w:val="120"/>
        </w:rPr>
        <w:t xml:space="preserve">поэма А. Т. Твардовского </w:t>
      </w:r>
      <w:r w:rsidR="000E1BE3">
        <w:rPr>
          <w:color w:val="000000"/>
          <w:w w:val="120"/>
        </w:rPr>
        <w:t>«Василий Тёркин» (избранные гла</w:t>
      </w:r>
      <w:r w:rsidRPr="00005DA0">
        <w:rPr>
          <w:color w:val="000000"/>
          <w:w w:val="115"/>
        </w:rPr>
        <w:t>вы); рассказы В. М. Шукшина</w:t>
      </w:r>
      <w:r w:rsidR="000E1BE3">
        <w:rPr>
          <w:color w:val="000000"/>
          <w:w w:val="115"/>
        </w:rPr>
        <w:t>: «Чудик», «Стенька Разин»; рас</w:t>
      </w:r>
      <w:r w:rsidRPr="00005DA0">
        <w:rPr>
          <w:color w:val="000000"/>
          <w:w w:val="115"/>
        </w:rPr>
        <w:t>сказ А. И. Солженицына «Матр</w:t>
      </w:r>
      <w:r w:rsidR="000E1BE3">
        <w:rPr>
          <w:color w:val="000000"/>
          <w:w w:val="115"/>
        </w:rPr>
        <w:t>ёнин двор», рассказ В. Г. Распу</w:t>
      </w:r>
      <w:r w:rsidRPr="00005DA0">
        <w:rPr>
          <w:color w:val="000000"/>
          <w:w w:val="115"/>
        </w:rPr>
        <w:t>тина</w:t>
      </w:r>
      <w:r w:rsidRPr="00005DA0">
        <w:rPr>
          <w:color w:val="000000"/>
          <w:spacing w:val="-9"/>
          <w:w w:val="115"/>
        </w:rPr>
        <w:t xml:space="preserve"> </w:t>
      </w:r>
      <w:r w:rsidRPr="00005DA0">
        <w:rPr>
          <w:color w:val="000000"/>
          <w:w w:val="115"/>
        </w:rPr>
        <w:t>«Уроки</w:t>
      </w:r>
      <w:r w:rsidRPr="00005DA0">
        <w:rPr>
          <w:color w:val="000000"/>
          <w:spacing w:val="-8"/>
          <w:w w:val="115"/>
        </w:rPr>
        <w:t xml:space="preserve"> </w:t>
      </w:r>
      <w:r w:rsidRPr="00005DA0">
        <w:rPr>
          <w:color w:val="000000"/>
          <w:w w:val="115"/>
        </w:rPr>
        <w:t>французского»;</w:t>
      </w:r>
      <w:r w:rsidRPr="00005DA0">
        <w:rPr>
          <w:color w:val="000000"/>
          <w:spacing w:val="-8"/>
          <w:w w:val="115"/>
        </w:rPr>
        <w:t xml:space="preserve"> </w:t>
      </w:r>
      <w:r w:rsidRPr="00005DA0">
        <w:rPr>
          <w:color w:val="000000"/>
          <w:w w:val="115"/>
        </w:rPr>
        <w:t>по</w:t>
      </w:r>
      <w:r w:rsidRPr="00005DA0">
        <w:rPr>
          <w:color w:val="000000"/>
          <w:spacing w:val="-8"/>
          <w:w w:val="115"/>
        </w:rPr>
        <w:t xml:space="preserve"> </w:t>
      </w:r>
      <w:r w:rsidRPr="00005DA0">
        <w:rPr>
          <w:color w:val="000000"/>
          <w:w w:val="115"/>
        </w:rPr>
        <w:t>одному</w:t>
      </w:r>
      <w:r w:rsidRPr="00005DA0">
        <w:rPr>
          <w:color w:val="000000"/>
          <w:spacing w:val="-8"/>
          <w:w w:val="115"/>
        </w:rPr>
        <w:t xml:space="preserve"> </w:t>
      </w:r>
      <w:r w:rsidRPr="00005DA0">
        <w:rPr>
          <w:color w:val="000000"/>
          <w:w w:val="115"/>
        </w:rPr>
        <w:t>произведению</w:t>
      </w:r>
      <w:r w:rsidRPr="00005DA0">
        <w:rPr>
          <w:color w:val="000000"/>
          <w:spacing w:val="-8"/>
          <w:w w:val="115"/>
        </w:rPr>
        <w:t xml:space="preserve"> </w:t>
      </w:r>
      <w:r w:rsidRPr="00005DA0">
        <w:rPr>
          <w:color w:val="000000"/>
          <w:w w:val="115"/>
        </w:rPr>
        <w:t>(по</w:t>
      </w:r>
      <w:r w:rsidRPr="00005DA0">
        <w:rPr>
          <w:color w:val="000000"/>
          <w:spacing w:val="-8"/>
          <w:w w:val="115"/>
        </w:rPr>
        <w:t xml:space="preserve"> </w:t>
      </w:r>
      <w:r w:rsidR="000E1BE3">
        <w:rPr>
          <w:color w:val="000000"/>
          <w:w w:val="115"/>
        </w:rPr>
        <w:t>выбо</w:t>
      </w:r>
      <w:r w:rsidRPr="00005DA0">
        <w:rPr>
          <w:color w:val="000000"/>
          <w:w w:val="120"/>
        </w:rPr>
        <w:t>ру)</w:t>
      </w:r>
      <w:r w:rsidRPr="00005DA0">
        <w:rPr>
          <w:color w:val="000000"/>
          <w:spacing w:val="1"/>
          <w:w w:val="120"/>
        </w:rPr>
        <w:t xml:space="preserve"> </w:t>
      </w:r>
      <w:r w:rsidRPr="00005DA0">
        <w:rPr>
          <w:color w:val="000000"/>
          <w:w w:val="120"/>
        </w:rPr>
        <w:t>А.</w:t>
      </w:r>
      <w:r w:rsidRPr="00005DA0">
        <w:rPr>
          <w:color w:val="000000"/>
          <w:spacing w:val="1"/>
          <w:w w:val="120"/>
        </w:rPr>
        <w:t xml:space="preserve"> </w:t>
      </w:r>
      <w:r w:rsidRPr="00005DA0">
        <w:rPr>
          <w:color w:val="000000"/>
          <w:w w:val="120"/>
        </w:rPr>
        <w:t>П.</w:t>
      </w:r>
      <w:r w:rsidRPr="00005DA0">
        <w:rPr>
          <w:color w:val="000000"/>
          <w:spacing w:val="1"/>
          <w:w w:val="120"/>
        </w:rPr>
        <w:t xml:space="preserve"> </w:t>
      </w:r>
      <w:r w:rsidRPr="00005DA0">
        <w:rPr>
          <w:color w:val="000000"/>
          <w:w w:val="120"/>
        </w:rPr>
        <w:t>Платонова,</w:t>
      </w:r>
      <w:r w:rsidRPr="00005DA0">
        <w:rPr>
          <w:color w:val="000000"/>
          <w:spacing w:val="1"/>
          <w:w w:val="120"/>
        </w:rPr>
        <w:t xml:space="preserve"> </w:t>
      </w:r>
      <w:r w:rsidRPr="00005DA0">
        <w:rPr>
          <w:color w:val="000000"/>
          <w:w w:val="120"/>
        </w:rPr>
        <w:t>М.</w:t>
      </w:r>
      <w:r w:rsidRPr="00005DA0">
        <w:rPr>
          <w:color w:val="000000"/>
          <w:spacing w:val="1"/>
          <w:w w:val="120"/>
        </w:rPr>
        <w:t xml:space="preserve"> </w:t>
      </w:r>
      <w:r w:rsidRPr="00005DA0">
        <w:rPr>
          <w:color w:val="000000"/>
          <w:w w:val="120"/>
        </w:rPr>
        <w:t>А.</w:t>
      </w:r>
      <w:r w:rsidRPr="00005DA0">
        <w:rPr>
          <w:color w:val="000000"/>
          <w:spacing w:val="1"/>
          <w:w w:val="120"/>
        </w:rPr>
        <w:t xml:space="preserve"> </w:t>
      </w:r>
      <w:r w:rsidRPr="00005DA0">
        <w:rPr>
          <w:color w:val="000000"/>
          <w:w w:val="120"/>
        </w:rPr>
        <w:t>Булгакова;</w:t>
      </w:r>
      <w:r w:rsidRPr="00005DA0">
        <w:rPr>
          <w:color w:val="000000"/>
          <w:spacing w:val="1"/>
          <w:w w:val="120"/>
        </w:rPr>
        <w:t xml:space="preserve"> </w:t>
      </w:r>
      <w:r w:rsidRPr="00005DA0">
        <w:rPr>
          <w:color w:val="000000"/>
          <w:w w:val="120"/>
        </w:rPr>
        <w:t>произведения</w:t>
      </w:r>
      <w:r w:rsidRPr="00005DA0">
        <w:rPr>
          <w:color w:val="000000"/>
          <w:spacing w:val="1"/>
          <w:w w:val="120"/>
        </w:rPr>
        <w:t xml:space="preserve"> </w:t>
      </w:r>
      <w:r w:rsidRPr="00005DA0">
        <w:rPr>
          <w:color w:val="000000"/>
          <w:w w:val="115"/>
        </w:rPr>
        <w:t>литературы второй половины</w:t>
      </w:r>
      <w:r w:rsidR="000E1BE3">
        <w:rPr>
          <w:color w:val="000000"/>
          <w:w w:val="115"/>
        </w:rPr>
        <w:t xml:space="preserve"> XX—XXI в.: не менее трёх проза</w:t>
      </w:r>
      <w:r w:rsidRPr="00005DA0">
        <w:rPr>
          <w:color w:val="000000"/>
          <w:w w:val="120"/>
        </w:rPr>
        <w:t>иков по выбору (в том числе Ф. А. Абрамов, Ч. Т. Айтматов,</w:t>
      </w:r>
      <w:r w:rsidRPr="00005DA0">
        <w:rPr>
          <w:color w:val="000000"/>
          <w:spacing w:val="1"/>
          <w:w w:val="120"/>
        </w:rPr>
        <w:t xml:space="preserve"> </w:t>
      </w:r>
      <w:r w:rsidRPr="00005DA0">
        <w:rPr>
          <w:color w:val="000000"/>
          <w:w w:val="120"/>
        </w:rPr>
        <w:t>В.</w:t>
      </w:r>
      <w:r w:rsidRPr="00005DA0">
        <w:rPr>
          <w:color w:val="000000"/>
          <w:spacing w:val="36"/>
          <w:w w:val="120"/>
        </w:rPr>
        <w:t xml:space="preserve"> </w:t>
      </w:r>
      <w:r w:rsidRPr="00005DA0">
        <w:rPr>
          <w:color w:val="000000"/>
          <w:w w:val="120"/>
        </w:rPr>
        <w:t>П.</w:t>
      </w:r>
      <w:r w:rsidRPr="00005DA0">
        <w:rPr>
          <w:color w:val="000000"/>
          <w:spacing w:val="37"/>
          <w:w w:val="120"/>
        </w:rPr>
        <w:t xml:space="preserve"> </w:t>
      </w:r>
      <w:r w:rsidRPr="00005DA0">
        <w:rPr>
          <w:color w:val="000000"/>
          <w:w w:val="120"/>
        </w:rPr>
        <w:t>Астафьев,</w:t>
      </w:r>
      <w:r w:rsidRPr="00005DA0">
        <w:rPr>
          <w:color w:val="000000"/>
          <w:spacing w:val="36"/>
          <w:w w:val="120"/>
        </w:rPr>
        <w:t xml:space="preserve"> </w:t>
      </w:r>
      <w:r w:rsidRPr="00005DA0">
        <w:rPr>
          <w:color w:val="000000"/>
          <w:w w:val="120"/>
        </w:rPr>
        <w:t>В.</w:t>
      </w:r>
      <w:r w:rsidRPr="00005DA0">
        <w:rPr>
          <w:color w:val="000000"/>
          <w:spacing w:val="37"/>
          <w:w w:val="120"/>
        </w:rPr>
        <w:t xml:space="preserve"> </w:t>
      </w:r>
      <w:r w:rsidRPr="00005DA0">
        <w:rPr>
          <w:color w:val="000000"/>
          <w:w w:val="120"/>
        </w:rPr>
        <w:t>И.</w:t>
      </w:r>
      <w:r w:rsidRPr="00005DA0">
        <w:rPr>
          <w:color w:val="000000"/>
          <w:spacing w:val="36"/>
          <w:w w:val="120"/>
        </w:rPr>
        <w:t xml:space="preserve"> </w:t>
      </w:r>
      <w:r w:rsidRPr="00005DA0">
        <w:rPr>
          <w:color w:val="000000"/>
          <w:w w:val="120"/>
        </w:rPr>
        <w:t>Белов,</w:t>
      </w:r>
      <w:r w:rsidRPr="00005DA0">
        <w:rPr>
          <w:color w:val="000000"/>
          <w:spacing w:val="37"/>
          <w:w w:val="120"/>
        </w:rPr>
        <w:t xml:space="preserve"> </w:t>
      </w:r>
      <w:r w:rsidRPr="00005DA0">
        <w:rPr>
          <w:color w:val="000000"/>
          <w:w w:val="120"/>
        </w:rPr>
        <w:t>В.</w:t>
      </w:r>
      <w:r w:rsidRPr="00005DA0">
        <w:rPr>
          <w:color w:val="000000"/>
          <w:spacing w:val="36"/>
          <w:w w:val="120"/>
        </w:rPr>
        <w:t xml:space="preserve"> </w:t>
      </w:r>
      <w:r w:rsidRPr="00005DA0">
        <w:rPr>
          <w:color w:val="000000"/>
          <w:w w:val="120"/>
        </w:rPr>
        <w:t>В.</w:t>
      </w:r>
      <w:r w:rsidRPr="00005DA0">
        <w:rPr>
          <w:color w:val="000000"/>
          <w:spacing w:val="37"/>
          <w:w w:val="120"/>
        </w:rPr>
        <w:t xml:space="preserve"> </w:t>
      </w:r>
      <w:r w:rsidRPr="00005DA0">
        <w:rPr>
          <w:color w:val="000000"/>
          <w:w w:val="120"/>
        </w:rPr>
        <w:t>Быков,</w:t>
      </w:r>
      <w:r w:rsidRPr="00005DA0">
        <w:rPr>
          <w:color w:val="000000"/>
          <w:spacing w:val="36"/>
          <w:w w:val="120"/>
        </w:rPr>
        <w:t xml:space="preserve"> </w:t>
      </w:r>
      <w:r w:rsidRPr="00005DA0">
        <w:rPr>
          <w:color w:val="000000"/>
          <w:w w:val="120"/>
        </w:rPr>
        <w:t>Ф.</w:t>
      </w:r>
      <w:r w:rsidRPr="00005DA0">
        <w:rPr>
          <w:color w:val="000000"/>
          <w:spacing w:val="37"/>
          <w:w w:val="120"/>
        </w:rPr>
        <w:t xml:space="preserve"> </w:t>
      </w:r>
      <w:r w:rsidRPr="00005DA0">
        <w:rPr>
          <w:color w:val="000000"/>
          <w:w w:val="120"/>
        </w:rPr>
        <w:t>А.</w:t>
      </w:r>
      <w:r w:rsidRPr="00005DA0">
        <w:rPr>
          <w:color w:val="000000"/>
          <w:spacing w:val="36"/>
          <w:w w:val="120"/>
        </w:rPr>
        <w:t xml:space="preserve"> </w:t>
      </w:r>
      <w:r w:rsidRPr="00005DA0">
        <w:rPr>
          <w:color w:val="000000"/>
          <w:w w:val="120"/>
        </w:rPr>
        <w:t>Искандер,</w:t>
      </w:r>
      <w:r w:rsidRPr="00005DA0">
        <w:rPr>
          <w:color w:val="000000"/>
          <w:spacing w:val="-57"/>
          <w:w w:val="120"/>
        </w:rPr>
        <w:t xml:space="preserve"> </w:t>
      </w:r>
      <w:r w:rsidRPr="00005DA0">
        <w:rPr>
          <w:color w:val="000000"/>
          <w:w w:val="115"/>
        </w:rPr>
        <w:t>Ю.</w:t>
      </w:r>
      <w:r w:rsidRPr="00005DA0">
        <w:rPr>
          <w:color w:val="000000"/>
          <w:spacing w:val="-7"/>
          <w:w w:val="115"/>
        </w:rPr>
        <w:t xml:space="preserve"> </w:t>
      </w:r>
      <w:r w:rsidRPr="00005DA0">
        <w:rPr>
          <w:color w:val="000000"/>
          <w:w w:val="115"/>
        </w:rPr>
        <w:t>П.</w:t>
      </w:r>
      <w:r w:rsidRPr="00005DA0">
        <w:rPr>
          <w:color w:val="000000"/>
          <w:spacing w:val="-7"/>
          <w:w w:val="115"/>
        </w:rPr>
        <w:t xml:space="preserve"> </w:t>
      </w:r>
      <w:r w:rsidRPr="00005DA0">
        <w:rPr>
          <w:color w:val="000000"/>
          <w:w w:val="115"/>
        </w:rPr>
        <w:t>Казаков,</w:t>
      </w:r>
      <w:r w:rsidRPr="00005DA0">
        <w:rPr>
          <w:color w:val="000000"/>
          <w:spacing w:val="-7"/>
          <w:w w:val="115"/>
        </w:rPr>
        <w:t xml:space="preserve"> </w:t>
      </w:r>
      <w:r w:rsidRPr="00005DA0">
        <w:rPr>
          <w:color w:val="000000"/>
          <w:w w:val="115"/>
        </w:rPr>
        <w:t>В.</w:t>
      </w:r>
      <w:r w:rsidRPr="00005DA0">
        <w:rPr>
          <w:color w:val="000000"/>
          <w:spacing w:val="-6"/>
          <w:w w:val="115"/>
        </w:rPr>
        <w:t xml:space="preserve"> </w:t>
      </w:r>
      <w:r w:rsidRPr="00005DA0">
        <w:rPr>
          <w:color w:val="000000"/>
          <w:w w:val="115"/>
        </w:rPr>
        <w:t>Л.</w:t>
      </w:r>
      <w:r w:rsidRPr="00005DA0">
        <w:rPr>
          <w:color w:val="000000"/>
          <w:spacing w:val="-7"/>
          <w:w w:val="115"/>
        </w:rPr>
        <w:t xml:space="preserve"> </w:t>
      </w:r>
      <w:r w:rsidRPr="00005DA0">
        <w:rPr>
          <w:color w:val="000000"/>
          <w:w w:val="115"/>
        </w:rPr>
        <w:t>Кондратьев,</w:t>
      </w:r>
      <w:r w:rsidRPr="00005DA0">
        <w:rPr>
          <w:color w:val="000000"/>
          <w:spacing w:val="-7"/>
          <w:w w:val="115"/>
        </w:rPr>
        <w:t xml:space="preserve"> </w:t>
      </w:r>
      <w:r w:rsidRPr="00005DA0">
        <w:rPr>
          <w:color w:val="000000"/>
          <w:w w:val="115"/>
        </w:rPr>
        <w:t>Е.</w:t>
      </w:r>
      <w:r w:rsidRPr="00005DA0">
        <w:rPr>
          <w:color w:val="000000"/>
          <w:spacing w:val="-6"/>
          <w:w w:val="115"/>
        </w:rPr>
        <w:t xml:space="preserve"> </w:t>
      </w:r>
      <w:r w:rsidRPr="00005DA0">
        <w:rPr>
          <w:color w:val="000000"/>
          <w:w w:val="115"/>
        </w:rPr>
        <w:t>И.</w:t>
      </w:r>
      <w:r w:rsidRPr="00005DA0">
        <w:rPr>
          <w:color w:val="000000"/>
          <w:spacing w:val="-7"/>
          <w:w w:val="115"/>
        </w:rPr>
        <w:t xml:space="preserve"> </w:t>
      </w:r>
      <w:r w:rsidRPr="00005DA0">
        <w:rPr>
          <w:color w:val="000000"/>
          <w:w w:val="115"/>
        </w:rPr>
        <w:t>Носов,</w:t>
      </w:r>
      <w:r w:rsidRPr="00005DA0">
        <w:rPr>
          <w:color w:val="000000"/>
          <w:spacing w:val="-7"/>
          <w:w w:val="115"/>
        </w:rPr>
        <w:t xml:space="preserve"> </w:t>
      </w:r>
      <w:r w:rsidRPr="00005DA0">
        <w:rPr>
          <w:color w:val="000000"/>
          <w:w w:val="115"/>
        </w:rPr>
        <w:t>А.</w:t>
      </w:r>
      <w:r w:rsidRPr="00005DA0">
        <w:rPr>
          <w:color w:val="000000"/>
          <w:spacing w:val="-6"/>
          <w:w w:val="115"/>
        </w:rPr>
        <w:t xml:space="preserve"> </w:t>
      </w:r>
      <w:r w:rsidRPr="00005DA0">
        <w:rPr>
          <w:color w:val="000000"/>
          <w:w w:val="115"/>
        </w:rPr>
        <w:t>Н.</w:t>
      </w:r>
      <w:r w:rsidRPr="00005DA0">
        <w:rPr>
          <w:color w:val="000000"/>
          <w:spacing w:val="-7"/>
          <w:w w:val="115"/>
        </w:rPr>
        <w:t xml:space="preserve"> </w:t>
      </w:r>
      <w:r w:rsidRPr="00005DA0">
        <w:rPr>
          <w:color w:val="000000"/>
          <w:w w:val="115"/>
        </w:rPr>
        <w:t>и</w:t>
      </w:r>
      <w:r w:rsidRPr="00005DA0">
        <w:rPr>
          <w:color w:val="000000"/>
          <w:spacing w:val="-7"/>
          <w:w w:val="115"/>
        </w:rPr>
        <w:t xml:space="preserve"> </w:t>
      </w:r>
      <w:r w:rsidRPr="00005DA0">
        <w:rPr>
          <w:color w:val="000000"/>
          <w:w w:val="115"/>
        </w:rPr>
        <w:t>Б.</w:t>
      </w:r>
      <w:r w:rsidRPr="00005DA0">
        <w:rPr>
          <w:color w:val="000000"/>
          <w:spacing w:val="-6"/>
          <w:w w:val="115"/>
        </w:rPr>
        <w:t xml:space="preserve"> </w:t>
      </w:r>
      <w:r w:rsidRPr="00005DA0">
        <w:rPr>
          <w:color w:val="000000"/>
          <w:w w:val="115"/>
        </w:rPr>
        <w:t>Н.</w:t>
      </w:r>
      <w:r w:rsidRPr="00005DA0">
        <w:rPr>
          <w:color w:val="000000"/>
          <w:spacing w:val="-7"/>
          <w:w w:val="115"/>
        </w:rPr>
        <w:t xml:space="preserve"> </w:t>
      </w:r>
      <w:r w:rsidR="000E1BE3">
        <w:rPr>
          <w:color w:val="000000"/>
          <w:w w:val="115"/>
        </w:rPr>
        <w:t>Стру</w:t>
      </w:r>
      <w:r w:rsidRPr="00005DA0">
        <w:rPr>
          <w:color w:val="000000"/>
          <w:w w:val="120"/>
        </w:rPr>
        <w:t>гацкие,</w:t>
      </w:r>
      <w:r w:rsidRPr="00005DA0">
        <w:rPr>
          <w:color w:val="000000"/>
          <w:spacing w:val="41"/>
          <w:w w:val="120"/>
        </w:rPr>
        <w:t xml:space="preserve"> </w:t>
      </w:r>
      <w:r w:rsidRPr="00005DA0">
        <w:rPr>
          <w:color w:val="000000"/>
          <w:w w:val="120"/>
        </w:rPr>
        <w:t>В.</w:t>
      </w:r>
      <w:r w:rsidRPr="00005DA0">
        <w:rPr>
          <w:color w:val="000000"/>
          <w:spacing w:val="42"/>
          <w:w w:val="120"/>
        </w:rPr>
        <w:t xml:space="preserve"> </w:t>
      </w:r>
      <w:r w:rsidRPr="00005DA0">
        <w:rPr>
          <w:color w:val="000000"/>
          <w:w w:val="120"/>
        </w:rPr>
        <w:t>Ф.</w:t>
      </w:r>
      <w:r w:rsidRPr="00005DA0">
        <w:rPr>
          <w:color w:val="000000"/>
          <w:spacing w:val="42"/>
          <w:w w:val="120"/>
        </w:rPr>
        <w:t xml:space="preserve"> </w:t>
      </w:r>
      <w:r w:rsidRPr="00005DA0">
        <w:rPr>
          <w:color w:val="000000"/>
          <w:w w:val="120"/>
        </w:rPr>
        <w:t>Тендряков);</w:t>
      </w:r>
      <w:r w:rsidRPr="00005DA0">
        <w:rPr>
          <w:color w:val="000000"/>
          <w:spacing w:val="42"/>
          <w:w w:val="120"/>
        </w:rPr>
        <w:t xml:space="preserve"> </w:t>
      </w:r>
      <w:r w:rsidRPr="00005DA0">
        <w:rPr>
          <w:color w:val="000000"/>
          <w:w w:val="120"/>
        </w:rPr>
        <w:t>не</w:t>
      </w:r>
      <w:r w:rsidRPr="00005DA0">
        <w:rPr>
          <w:color w:val="000000"/>
          <w:spacing w:val="42"/>
          <w:w w:val="120"/>
        </w:rPr>
        <w:t xml:space="preserve"> </w:t>
      </w:r>
      <w:r w:rsidRPr="00005DA0">
        <w:rPr>
          <w:color w:val="000000"/>
          <w:w w:val="120"/>
        </w:rPr>
        <w:t>менее</w:t>
      </w:r>
      <w:r w:rsidRPr="00005DA0">
        <w:rPr>
          <w:color w:val="000000"/>
          <w:spacing w:val="42"/>
          <w:w w:val="120"/>
        </w:rPr>
        <w:t xml:space="preserve"> </w:t>
      </w:r>
      <w:r w:rsidRPr="00005DA0">
        <w:rPr>
          <w:color w:val="000000"/>
          <w:w w:val="120"/>
        </w:rPr>
        <w:t>трёх</w:t>
      </w:r>
      <w:r w:rsidRPr="00005DA0">
        <w:rPr>
          <w:color w:val="000000"/>
          <w:spacing w:val="42"/>
          <w:w w:val="120"/>
        </w:rPr>
        <w:t xml:space="preserve"> </w:t>
      </w:r>
      <w:r w:rsidRPr="00005DA0">
        <w:rPr>
          <w:color w:val="000000"/>
          <w:w w:val="120"/>
        </w:rPr>
        <w:t>поэтов</w:t>
      </w:r>
      <w:r w:rsidRPr="00005DA0">
        <w:rPr>
          <w:color w:val="000000"/>
          <w:spacing w:val="42"/>
          <w:w w:val="120"/>
        </w:rPr>
        <w:t xml:space="preserve"> </w:t>
      </w:r>
      <w:r w:rsidRPr="00005DA0">
        <w:rPr>
          <w:color w:val="000000"/>
          <w:w w:val="120"/>
        </w:rPr>
        <w:t>по</w:t>
      </w:r>
      <w:r w:rsidRPr="00005DA0">
        <w:rPr>
          <w:color w:val="000000"/>
          <w:spacing w:val="42"/>
          <w:w w:val="120"/>
        </w:rPr>
        <w:t xml:space="preserve"> </w:t>
      </w:r>
      <w:r w:rsidRPr="00005DA0">
        <w:rPr>
          <w:color w:val="000000"/>
          <w:w w:val="120"/>
        </w:rPr>
        <w:t>выбору</w:t>
      </w:r>
      <w:r w:rsidRPr="00005DA0">
        <w:rPr>
          <w:color w:val="000000"/>
          <w:spacing w:val="-57"/>
          <w:w w:val="120"/>
        </w:rPr>
        <w:t xml:space="preserve"> </w:t>
      </w:r>
      <w:r w:rsidRPr="00005DA0">
        <w:rPr>
          <w:color w:val="000000"/>
          <w:w w:val="120"/>
        </w:rPr>
        <w:t>(в</w:t>
      </w:r>
      <w:r w:rsidRPr="00005DA0">
        <w:rPr>
          <w:color w:val="000000"/>
          <w:spacing w:val="4"/>
          <w:w w:val="120"/>
        </w:rPr>
        <w:t xml:space="preserve"> </w:t>
      </w:r>
      <w:r w:rsidRPr="00005DA0">
        <w:rPr>
          <w:color w:val="000000"/>
          <w:w w:val="120"/>
        </w:rPr>
        <w:t>том</w:t>
      </w:r>
      <w:r w:rsidRPr="00005DA0">
        <w:rPr>
          <w:color w:val="000000"/>
          <w:spacing w:val="4"/>
          <w:w w:val="120"/>
        </w:rPr>
        <w:t xml:space="preserve"> </w:t>
      </w:r>
      <w:r w:rsidRPr="00005DA0">
        <w:rPr>
          <w:color w:val="000000"/>
          <w:w w:val="120"/>
        </w:rPr>
        <w:t>числе</w:t>
      </w:r>
      <w:r w:rsidRPr="00005DA0">
        <w:rPr>
          <w:color w:val="000000"/>
          <w:spacing w:val="4"/>
          <w:w w:val="120"/>
        </w:rPr>
        <w:t xml:space="preserve"> </w:t>
      </w:r>
      <w:r w:rsidRPr="00005DA0">
        <w:rPr>
          <w:color w:val="000000"/>
          <w:w w:val="120"/>
        </w:rPr>
        <w:t>Р.</w:t>
      </w:r>
      <w:r w:rsidRPr="00005DA0">
        <w:rPr>
          <w:color w:val="000000"/>
          <w:spacing w:val="4"/>
          <w:w w:val="120"/>
        </w:rPr>
        <w:t xml:space="preserve"> </w:t>
      </w:r>
      <w:r w:rsidRPr="00005DA0">
        <w:rPr>
          <w:color w:val="000000"/>
          <w:w w:val="120"/>
        </w:rPr>
        <w:t>Г.</w:t>
      </w:r>
      <w:r w:rsidRPr="00005DA0">
        <w:rPr>
          <w:color w:val="000000"/>
          <w:spacing w:val="4"/>
          <w:w w:val="120"/>
        </w:rPr>
        <w:t xml:space="preserve"> </w:t>
      </w:r>
      <w:r w:rsidRPr="00005DA0">
        <w:rPr>
          <w:color w:val="000000"/>
          <w:w w:val="120"/>
        </w:rPr>
        <w:t>Гамзатов,</w:t>
      </w:r>
      <w:r w:rsidRPr="00005DA0">
        <w:rPr>
          <w:color w:val="000000"/>
          <w:spacing w:val="4"/>
          <w:w w:val="120"/>
        </w:rPr>
        <w:t xml:space="preserve"> </w:t>
      </w:r>
      <w:r w:rsidRPr="00005DA0">
        <w:rPr>
          <w:color w:val="000000"/>
          <w:w w:val="120"/>
        </w:rPr>
        <w:t>О.</w:t>
      </w:r>
      <w:r w:rsidRPr="00005DA0">
        <w:rPr>
          <w:color w:val="000000"/>
          <w:spacing w:val="4"/>
          <w:w w:val="120"/>
        </w:rPr>
        <w:t xml:space="preserve"> </w:t>
      </w:r>
      <w:r w:rsidRPr="00005DA0">
        <w:rPr>
          <w:color w:val="000000"/>
          <w:w w:val="120"/>
        </w:rPr>
        <w:t>Ф.</w:t>
      </w:r>
      <w:r w:rsidRPr="00005DA0">
        <w:rPr>
          <w:color w:val="000000"/>
          <w:spacing w:val="4"/>
          <w:w w:val="120"/>
        </w:rPr>
        <w:t xml:space="preserve"> </w:t>
      </w:r>
      <w:r w:rsidRPr="00005DA0">
        <w:rPr>
          <w:color w:val="000000"/>
          <w:w w:val="120"/>
        </w:rPr>
        <w:t>Берггольц,</w:t>
      </w:r>
      <w:r w:rsidRPr="00005DA0">
        <w:rPr>
          <w:color w:val="000000"/>
          <w:spacing w:val="4"/>
          <w:w w:val="120"/>
        </w:rPr>
        <w:t xml:space="preserve"> </w:t>
      </w:r>
      <w:r w:rsidRPr="00005DA0">
        <w:rPr>
          <w:color w:val="000000"/>
          <w:w w:val="120"/>
        </w:rPr>
        <w:t>И.</w:t>
      </w:r>
      <w:r w:rsidRPr="00005DA0">
        <w:rPr>
          <w:color w:val="000000"/>
          <w:spacing w:val="4"/>
          <w:w w:val="120"/>
        </w:rPr>
        <w:t xml:space="preserve"> </w:t>
      </w:r>
      <w:r w:rsidRPr="00005DA0">
        <w:rPr>
          <w:color w:val="000000"/>
          <w:w w:val="120"/>
        </w:rPr>
        <w:t>А.</w:t>
      </w:r>
      <w:r w:rsidRPr="00005DA0">
        <w:rPr>
          <w:color w:val="000000"/>
          <w:spacing w:val="4"/>
          <w:w w:val="120"/>
        </w:rPr>
        <w:t xml:space="preserve"> </w:t>
      </w:r>
      <w:r w:rsidRPr="00005DA0">
        <w:rPr>
          <w:color w:val="000000"/>
          <w:w w:val="120"/>
        </w:rPr>
        <w:t>Бродс</w:t>
      </w:r>
      <w:r w:rsidR="000E1BE3">
        <w:rPr>
          <w:color w:val="000000"/>
          <w:w w:val="120"/>
        </w:rPr>
        <w:t>кий;</w:t>
      </w:r>
    </w:p>
    <w:p w14:paraId="177A7937" w14:textId="77777777" w:rsidR="005B2FBF" w:rsidRPr="00005DA0" w:rsidRDefault="000E1BE3" w:rsidP="000E1BE3">
      <w:pPr>
        <w:pStyle w:val="a5"/>
        <w:ind w:firstLine="567"/>
        <w:jc w:val="both"/>
        <w:rPr>
          <w:color w:val="000000"/>
        </w:rPr>
      </w:pPr>
      <w:r>
        <w:rPr>
          <w:color w:val="000000"/>
        </w:rPr>
        <w:t>А</w:t>
      </w:r>
      <w:r w:rsidR="00005DA0" w:rsidRPr="00005DA0">
        <w:rPr>
          <w:color w:val="000000"/>
          <w:w w:val="115"/>
        </w:rPr>
        <w:t>. А. Вознесенский, В. С. Высо</w:t>
      </w:r>
      <w:r>
        <w:rPr>
          <w:color w:val="000000"/>
          <w:w w:val="115"/>
        </w:rPr>
        <w:t>цкий, Е. А. Евтушенко, Н. А. За</w:t>
      </w:r>
      <w:r w:rsidR="00005DA0" w:rsidRPr="00005DA0">
        <w:rPr>
          <w:color w:val="000000"/>
          <w:w w:val="120"/>
        </w:rPr>
        <w:t>болоцкий,</w:t>
      </w:r>
      <w:r w:rsidR="00005DA0" w:rsidRPr="00005DA0">
        <w:rPr>
          <w:color w:val="000000"/>
          <w:spacing w:val="29"/>
          <w:w w:val="120"/>
        </w:rPr>
        <w:t xml:space="preserve"> </w:t>
      </w:r>
      <w:r w:rsidR="00005DA0" w:rsidRPr="00005DA0">
        <w:rPr>
          <w:color w:val="000000"/>
          <w:w w:val="120"/>
        </w:rPr>
        <w:t>Ю.</w:t>
      </w:r>
      <w:r w:rsidR="00005DA0" w:rsidRPr="00005DA0">
        <w:rPr>
          <w:color w:val="000000"/>
          <w:spacing w:val="29"/>
          <w:w w:val="120"/>
        </w:rPr>
        <w:t xml:space="preserve"> </w:t>
      </w:r>
      <w:r w:rsidR="00005DA0" w:rsidRPr="00005DA0">
        <w:rPr>
          <w:color w:val="000000"/>
          <w:w w:val="120"/>
        </w:rPr>
        <w:t>П.</w:t>
      </w:r>
      <w:r w:rsidR="00005DA0" w:rsidRPr="00005DA0">
        <w:rPr>
          <w:color w:val="000000"/>
          <w:spacing w:val="29"/>
          <w:w w:val="120"/>
        </w:rPr>
        <w:t xml:space="preserve"> </w:t>
      </w:r>
      <w:r w:rsidR="00005DA0" w:rsidRPr="00005DA0">
        <w:rPr>
          <w:color w:val="000000"/>
          <w:w w:val="120"/>
        </w:rPr>
        <w:t>Кузнецов,</w:t>
      </w:r>
      <w:r w:rsidR="00005DA0" w:rsidRPr="00005DA0">
        <w:rPr>
          <w:color w:val="000000"/>
          <w:spacing w:val="29"/>
          <w:w w:val="120"/>
        </w:rPr>
        <w:t xml:space="preserve"> </w:t>
      </w:r>
      <w:r w:rsidR="00005DA0" w:rsidRPr="00005DA0">
        <w:rPr>
          <w:color w:val="000000"/>
          <w:w w:val="120"/>
        </w:rPr>
        <w:t>А.</w:t>
      </w:r>
      <w:r w:rsidR="00005DA0" w:rsidRPr="00005DA0">
        <w:rPr>
          <w:color w:val="000000"/>
          <w:spacing w:val="29"/>
          <w:w w:val="120"/>
        </w:rPr>
        <w:t xml:space="preserve"> </w:t>
      </w:r>
      <w:r w:rsidR="00005DA0" w:rsidRPr="00005DA0">
        <w:rPr>
          <w:color w:val="000000"/>
          <w:w w:val="120"/>
        </w:rPr>
        <w:t>С.</w:t>
      </w:r>
      <w:r w:rsidR="00005DA0" w:rsidRPr="00005DA0">
        <w:rPr>
          <w:color w:val="000000"/>
          <w:spacing w:val="29"/>
          <w:w w:val="120"/>
        </w:rPr>
        <w:t xml:space="preserve"> </w:t>
      </w:r>
      <w:r w:rsidR="00005DA0" w:rsidRPr="00005DA0">
        <w:rPr>
          <w:color w:val="000000"/>
          <w:w w:val="120"/>
        </w:rPr>
        <w:t>Кушнер,</w:t>
      </w:r>
      <w:r w:rsidR="00005DA0" w:rsidRPr="00005DA0">
        <w:rPr>
          <w:color w:val="000000"/>
          <w:spacing w:val="29"/>
          <w:w w:val="120"/>
        </w:rPr>
        <w:t xml:space="preserve"> </w:t>
      </w:r>
      <w:r w:rsidR="00005DA0" w:rsidRPr="00005DA0">
        <w:rPr>
          <w:color w:val="000000"/>
          <w:w w:val="120"/>
        </w:rPr>
        <w:t>Б.</w:t>
      </w:r>
      <w:r w:rsidR="00005DA0" w:rsidRPr="00005DA0">
        <w:rPr>
          <w:color w:val="000000"/>
          <w:spacing w:val="29"/>
          <w:w w:val="120"/>
        </w:rPr>
        <w:t xml:space="preserve"> </w:t>
      </w:r>
      <w:r w:rsidR="00005DA0" w:rsidRPr="00005DA0">
        <w:rPr>
          <w:color w:val="000000"/>
          <w:w w:val="120"/>
        </w:rPr>
        <w:t>Ш.</w:t>
      </w:r>
      <w:r w:rsidR="00005DA0" w:rsidRPr="00005DA0">
        <w:rPr>
          <w:color w:val="000000"/>
          <w:spacing w:val="29"/>
          <w:w w:val="120"/>
        </w:rPr>
        <w:t xml:space="preserve"> </w:t>
      </w:r>
      <w:r w:rsidR="00005DA0" w:rsidRPr="00005DA0">
        <w:rPr>
          <w:color w:val="000000"/>
          <w:w w:val="120"/>
        </w:rPr>
        <w:t>Окуджава,</w:t>
      </w:r>
      <w:r w:rsidR="00005DA0" w:rsidRPr="00005DA0">
        <w:rPr>
          <w:color w:val="000000"/>
          <w:spacing w:val="-58"/>
          <w:w w:val="120"/>
        </w:rPr>
        <w:t xml:space="preserve"> </w:t>
      </w:r>
      <w:r w:rsidR="00005DA0" w:rsidRPr="00005DA0">
        <w:rPr>
          <w:color w:val="000000"/>
          <w:w w:val="120"/>
        </w:rPr>
        <w:t>Р. И. Рождественский, Н. М. Рубцов); Гомера, М. Сервантеса,</w:t>
      </w:r>
      <w:r w:rsidR="00005DA0" w:rsidRPr="00005DA0">
        <w:rPr>
          <w:color w:val="000000"/>
          <w:spacing w:val="-57"/>
          <w:w w:val="120"/>
        </w:rPr>
        <w:t xml:space="preserve"> </w:t>
      </w:r>
      <w:r w:rsidR="00005DA0" w:rsidRPr="00005DA0">
        <w:rPr>
          <w:color w:val="000000"/>
          <w:w w:val="120"/>
        </w:rPr>
        <w:t>У.</w:t>
      </w:r>
      <w:r w:rsidR="00005DA0" w:rsidRPr="00005DA0">
        <w:rPr>
          <w:color w:val="000000"/>
          <w:spacing w:val="-13"/>
          <w:w w:val="120"/>
        </w:rPr>
        <w:t xml:space="preserve"> </w:t>
      </w:r>
      <w:r w:rsidR="00005DA0" w:rsidRPr="00005DA0">
        <w:rPr>
          <w:color w:val="000000"/>
          <w:w w:val="120"/>
        </w:rPr>
        <w:t>Шекспира;</w:t>
      </w:r>
    </w:p>
    <w:p w14:paraId="5088F1EB" w14:textId="77777777" w:rsidR="005B2FBF" w:rsidRPr="00005DA0" w:rsidRDefault="00005DA0" w:rsidP="00005DA0">
      <w:pPr>
        <w:pStyle w:val="a9"/>
        <w:numPr>
          <w:ilvl w:val="0"/>
          <w:numId w:val="6"/>
        </w:numPr>
        <w:tabs>
          <w:tab w:val="left" w:pos="624"/>
        </w:tabs>
        <w:ind w:left="0" w:right="0" w:firstLine="567"/>
        <w:rPr>
          <w:color w:val="000000"/>
          <w:sz w:val="20"/>
          <w:szCs w:val="20"/>
        </w:rPr>
      </w:pPr>
      <w:r w:rsidRPr="00005DA0">
        <w:rPr>
          <w:color w:val="000000"/>
          <w:w w:val="115"/>
          <w:sz w:val="20"/>
          <w:szCs w:val="20"/>
        </w:rPr>
        <w:t>понимание важности чтения и изу</w:t>
      </w:r>
      <w:r w:rsidR="000E1BE3">
        <w:rPr>
          <w:color w:val="000000"/>
          <w:w w:val="115"/>
          <w:sz w:val="20"/>
          <w:szCs w:val="20"/>
        </w:rPr>
        <w:t>чения произведений уст</w:t>
      </w:r>
      <w:r w:rsidRPr="00005DA0">
        <w:rPr>
          <w:color w:val="000000"/>
          <w:w w:val="120"/>
          <w:sz w:val="20"/>
          <w:szCs w:val="20"/>
        </w:rPr>
        <w:t>ного народного творчества и художественной литературы как</w:t>
      </w:r>
      <w:r w:rsidRPr="00005DA0">
        <w:rPr>
          <w:color w:val="000000"/>
          <w:spacing w:val="-58"/>
          <w:w w:val="120"/>
          <w:sz w:val="20"/>
          <w:szCs w:val="20"/>
        </w:rPr>
        <w:t xml:space="preserve"> </w:t>
      </w:r>
      <w:r w:rsidRPr="00005DA0">
        <w:rPr>
          <w:color w:val="000000"/>
          <w:w w:val="115"/>
          <w:sz w:val="20"/>
          <w:szCs w:val="20"/>
        </w:rPr>
        <w:t>способа познания мира, ист</w:t>
      </w:r>
      <w:r w:rsidR="000E1BE3">
        <w:rPr>
          <w:color w:val="000000"/>
          <w:w w:val="115"/>
          <w:sz w:val="20"/>
          <w:szCs w:val="20"/>
        </w:rPr>
        <w:t>очника эмоциональных и эстетиче</w:t>
      </w:r>
      <w:r w:rsidRPr="00005DA0">
        <w:rPr>
          <w:color w:val="000000"/>
          <w:w w:val="115"/>
          <w:sz w:val="20"/>
          <w:szCs w:val="20"/>
        </w:rPr>
        <w:t>ских впечатлений, а также средства собственного развития;</w:t>
      </w:r>
    </w:p>
    <w:p w14:paraId="30B5B464" w14:textId="77777777" w:rsidR="005B2FBF" w:rsidRPr="00005DA0" w:rsidRDefault="00005DA0" w:rsidP="00005DA0">
      <w:pPr>
        <w:pStyle w:val="a9"/>
        <w:numPr>
          <w:ilvl w:val="0"/>
          <w:numId w:val="6"/>
        </w:numPr>
        <w:tabs>
          <w:tab w:val="left" w:pos="755"/>
        </w:tabs>
        <w:ind w:left="0" w:right="0" w:firstLine="567"/>
        <w:rPr>
          <w:color w:val="000000"/>
          <w:sz w:val="20"/>
          <w:szCs w:val="20"/>
        </w:rPr>
      </w:pPr>
      <w:r w:rsidRPr="00005DA0">
        <w:rPr>
          <w:color w:val="000000"/>
          <w:w w:val="115"/>
          <w:sz w:val="20"/>
          <w:szCs w:val="20"/>
        </w:rPr>
        <w:t>развитие умения планир</w:t>
      </w:r>
      <w:r w:rsidR="000E1BE3">
        <w:rPr>
          <w:color w:val="000000"/>
          <w:w w:val="115"/>
          <w:sz w:val="20"/>
          <w:szCs w:val="20"/>
        </w:rPr>
        <w:t>овать собственное досуговое чте</w:t>
      </w:r>
      <w:r w:rsidRPr="00005DA0">
        <w:rPr>
          <w:color w:val="000000"/>
          <w:w w:val="115"/>
          <w:sz w:val="20"/>
          <w:szCs w:val="20"/>
        </w:rPr>
        <w:t>ние, формировать и обогащать свой круг чтения, в том числе за</w:t>
      </w:r>
      <w:r w:rsidRPr="00005DA0">
        <w:rPr>
          <w:color w:val="000000"/>
          <w:spacing w:val="1"/>
          <w:w w:val="115"/>
          <w:sz w:val="20"/>
          <w:szCs w:val="20"/>
        </w:rPr>
        <w:t xml:space="preserve"> </w:t>
      </w:r>
      <w:r w:rsidRPr="00005DA0">
        <w:rPr>
          <w:color w:val="000000"/>
          <w:w w:val="115"/>
          <w:sz w:val="20"/>
          <w:szCs w:val="20"/>
        </w:rPr>
        <w:t>счёт</w:t>
      </w:r>
      <w:r w:rsidRPr="00005DA0">
        <w:rPr>
          <w:color w:val="000000"/>
          <w:spacing w:val="-9"/>
          <w:w w:val="115"/>
          <w:sz w:val="20"/>
          <w:szCs w:val="20"/>
        </w:rPr>
        <w:t xml:space="preserve"> </w:t>
      </w:r>
      <w:r w:rsidRPr="00005DA0">
        <w:rPr>
          <w:color w:val="000000"/>
          <w:w w:val="115"/>
          <w:sz w:val="20"/>
          <w:szCs w:val="20"/>
        </w:rPr>
        <w:t>произведений</w:t>
      </w:r>
      <w:r w:rsidRPr="00005DA0">
        <w:rPr>
          <w:color w:val="000000"/>
          <w:spacing w:val="-8"/>
          <w:w w:val="115"/>
          <w:sz w:val="20"/>
          <w:szCs w:val="20"/>
        </w:rPr>
        <w:t xml:space="preserve"> </w:t>
      </w:r>
      <w:r w:rsidRPr="00005DA0">
        <w:rPr>
          <w:color w:val="000000"/>
          <w:w w:val="115"/>
          <w:sz w:val="20"/>
          <w:szCs w:val="20"/>
        </w:rPr>
        <w:t>современной</w:t>
      </w:r>
      <w:r w:rsidRPr="00005DA0">
        <w:rPr>
          <w:color w:val="000000"/>
          <w:spacing w:val="-8"/>
          <w:w w:val="115"/>
          <w:sz w:val="20"/>
          <w:szCs w:val="20"/>
        </w:rPr>
        <w:t xml:space="preserve"> </w:t>
      </w:r>
      <w:r w:rsidRPr="00005DA0">
        <w:rPr>
          <w:color w:val="000000"/>
          <w:w w:val="115"/>
          <w:sz w:val="20"/>
          <w:szCs w:val="20"/>
        </w:rPr>
        <w:t>литературы;</w:t>
      </w:r>
    </w:p>
    <w:p w14:paraId="45D62902" w14:textId="77777777" w:rsidR="005B2FBF" w:rsidRPr="00005DA0" w:rsidRDefault="00005DA0" w:rsidP="00005DA0">
      <w:pPr>
        <w:pStyle w:val="a9"/>
        <w:numPr>
          <w:ilvl w:val="0"/>
          <w:numId w:val="6"/>
        </w:numPr>
        <w:tabs>
          <w:tab w:val="left" w:pos="780"/>
        </w:tabs>
        <w:ind w:left="0" w:right="0" w:firstLine="567"/>
        <w:rPr>
          <w:color w:val="000000"/>
          <w:sz w:val="20"/>
          <w:szCs w:val="20"/>
        </w:rPr>
      </w:pPr>
      <w:r w:rsidRPr="00005DA0">
        <w:rPr>
          <w:color w:val="000000"/>
          <w:w w:val="115"/>
          <w:sz w:val="20"/>
          <w:szCs w:val="20"/>
        </w:rPr>
        <w:t>формирование умения</w:t>
      </w:r>
      <w:r w:rsidR="000E1BE3">
        <w:rPr>
          <w:color w:val="000000"/>
          <w:w w:val="115"/>
          <w:sz w:val="20"/>
          <w:szCs w:val="20"/>
        </w:rPr>
        <w:t xml:space="preserve"> участвовать в проектной или ис</w:t>
      </w:r>
      <w:r w:rsidRPr="00005DA0">
        <w:rPr>
          <w:color w:val="000000"/>
          <w:w w:val="115"/>
          <w:sz w:val="20"/>
          <w:szCs w:val="20"/>
        </w:rPr>
        <w:t>следовательской деятельност</w:t>
      </w:r>
      <w:r w:rsidR="000E1BE3">
        <w:rPr>
          <w:color w:val="000000"/>
          <w:w w:val="115"/>
          <w:sz w:val="20"/>
          <w:szCs w:val="20"/>
        </w:rPr>
        <w:t>и (с приобретением опыта публич</w:t>
      </w:r>
      <w:r w:rsidRPr="00005DA0">
        <w:rPr>
          <w:color w:val="000000"/>
          <w:w w:val="115"/>
          <w:sz w:val="20"/>
          <w:szCs w:val="20"/>
        </w:rPr>
        <w:t>ного</w:t>
      </w:r>
      <w:r w:rsidRPr="00005DA0">
        <w:rPr>
          <w:color w:val="000000"/>
          <w:spacing w:val="-8"/>
          <w:w w:val="115"/>
          <w:sz w:val="20"/>
          <w:szCs w:val="20"/>
        </w:rPr>
        <w:t xml:space="preserve"> </w:t>
      </w:r>
      <w:r w:rsidRPr="00005DA0">
        <w:rPr>
          <w:color w:val="000000"/>
          <w:w w:val="115"/>
          <w:sz w:val="20"/>
          <w:szCs w:val="20"/>
        </w:rPr>
        <w:t>представления</w:t>
      </w:r>
      <w:r w:rsidRPr="00005DA0">
        <w:rPr>
          <w:color w:val="000000"/>
          <w:spacing w:val="-8"/>
          <w:w w:val="115"/>
          <w:sz w:val="20"/>
          <w:szCs w:val="20"/>
        </w:rPr>
        <w:t xml:space="preserve"> </w:t>
      </w:r>
      <w:r w:rsidRPr="00005DA0">
        <w:rPr>
          <w:color w:val="000000"/>
          <w:w w:val="115"/>
          <w:sz w:val="20"/>
          <w:szCs w:val="20"/>
        </w:rPr>
        <w:t>полученных</w:t>
      </w:r>
      <w:r w:rsidRPr="00005DA0">
        <w:rPr>
          <w:color w:val="000000"/>
          <w:spacing w:val="-8"/>
          <w:w w:val="115"/>
          <w:sz w:val="20"/>
          <w:szCs w:val="20"/>
        </w:rPr>
        <w:t xml:space="preserve"> </w:t>
      </w:r>
      <w:r w:rsidRPr="00005DA0">
        <w:rPr>
          <w:color w:val="000000"/>
          <w:w w:val="115"/>
          <w:sz w:val="20"/>
          <w:szCs w:val="20"/>
        </w:rPr>
        <w:t>результатов);</w:t>
      </w:r>
    </w:p>
    <w:p w14:paraId="43F012E9" w14:textId="77777777" w:rsidR="005B2FBF" w:rsidRPr="00005DA0" w:rsidRDefault="00005DA0" w:rsidP="00005DA0">
      <w:pPr>
        <w:pStyle w:val="a9"/>
        <w:numPr>
          <w:ilvl w:val="0"/>
          <w:numId w:val="6"/>
        </w:numPr>
        <w:tabs>
          <w:tab w:val="left" w:pos="747"/>
        </w:tabs>
        <w:ind w:left="0" w:right="0" w:firstLine="567"/>
        <w:rPr>
          <w:color w:val="000000"/>
          <w:sz w:val="20"/>
          <w:szCs w:val="20"/>
        </w:rPr>
      </w:pPr>
      <w:r w:rsidRPr="00005DA0">
        <w:rPr>
          <w:color w:val="000000"/>
          <w:w w:val="115"/>
          <w:sz w:val="20"/>
          <w:szCs w:val="20"/>
        </w:rPr>
        <w:t>овладение умением использовать словари и справочники,</w:t>
      </w:r>
      <w:r w:rsidRPr="00005DA0">
        <w:rPr>
          <w:color w:val="000000"/>
          <w:spacing w:val="1"/>
          <w:w w:val="115"/>
          <w:sz w:val="20"/>
          <w:szCs w:val="20"/>
        </w:rPr>
        <w:t xml:space="preserve"> </w:t>
      </w:r>
      <w:r w:rsidRPr="00005DA0">
        <w:rPr>
          <w:color w:val="000000"/>
          <w:w w:val="115"/>
          <w:sz w:val="20"/>
          <w:szCs w:val="20"/>
        </w:rPr>
        <w:t>в том числе информационн</w:t>
      </w:r>
      <w:r w:rsidR="000E1BE3">
        <w:rPr>
          <w:color w:val="000000"/>
          <w:w w:val="115"/>
          <w:sz w:val="20"/>
          <w:szCs w:val="20"/>
        </w:rPr>
        <w:t>о-справочные системы в электрон</w:t>
      </w:r>
      <w:r w:rsidRPr="00005DA0">
        <w:rPr>
          <w:color w:val="000000"/>
          <w:w w:val="115"/>
          <w:sz w:val="20"/>
          <w:szCs w:val="20"/>
        </w:rPr>
        <w:t>ной форме, подбирать проверенные источники в библиотечных</w:t>
      </w:r>
      <w:r w:rsidRPr="00005DA0">
        <w:rPr>
          <w:color w:val="000000"/>
          <w:spacing w:val="1"/>
          <w:w w:val="115"/>
          <w:sz w:val="20"/>
          <w:szCs w:val="20"/>
        </w:rPr>
        <w:t xml:space="preserve"> </w:t>
      </w:r>
      <w:r w:rsidRPr="00005DA0">
        <w:rPr>
          <w:color w:val="000000"/>
          <w:w w:val="115"/>
          <w:sz w:val="20"/>
          <w:szCs w:val="20"/>
        </w:rPr>
        <w:t>фондах, сети Интернет для в</w:t>
      </w:r>
      <w:r w:rsidR="000E1BE3">
        <w:rPr>
          <w:color w:val="000000"/>
          <w:w w:val="115"/>
          <w:sz w:val="20"/>
          <w:szCs w:val="20"/>
        </w:rPr>
        <w:t>ыполнения учебной задачи; приме</w:t>
      </w:r>
      <w:r w:rsidRPr="00005DA0">
        <w:rPr>
          <w:color w:val="000000"/>
          <w:w w:val="115"/>
          <w:sz w:val="20"/>
          <w:szCs w:val="20"/>
        </w:rPr>
        <w:t>нять</w:t>
      </w:r>
      <w:r w:rsidRPr="00005DA0">
        <w:rPr>
          <w:color w:val="000000"/>
          <w:spacing w:val="-1"/>
          <w:w w:val="115"/>
          <w:sz w:val="20"/>
          <w:szCs w:val="20"/>
        </w:rPr>
        <w:t xml:space="preserve"> </w:t>
      </w:r>
      <w:r w:rsidRPr="00005DA0">
        <w:rPr>
          <w:color w:val="000000"/>
          <w:w w:val="115"/>
          <w:sz w:val="20"/>
          <w:szCs w:val="20"/>
        </w:rPr>
        <w:t>ИКТ,</w:t>
      </w:r>
      <w:r w:rsidRPr="00005DA0">
        <w:rPr>
          <w:color w:val="000000"/>
          <w:spacing w:val="-1"/>
          <w:w w:val="115"/>
          <w:sz w:val="20"/>
          <w:szCs w:val="20"/>
        </w:rPr>
        <w:t xml:space="preserve"> </w:t>
      </w:r>
      <w:r w:rsidRPr="00005DA0">
        <w:rPr>
          <w:color w:val="000000"/>
          <w:w w:val="115"/>
          <w:sz w:val="20"/>
          <w:szCs w:val="20"/>
        </w:rPr>
        <w:t>соблюдать правила</w:t>
      </w:r>
      <w:r w:rsidRPr="00005DA0">
        <w:rPr>
          <w:color w:val="000000"/>
          <w:spacing w:val="-1"/>
          <w:w w:val="115"/>
          <w:sz w:val="20"/>
          <w:szCs w:val="20"/>
        </w:rPr>
        <w:t xml:space="preserve"> </w:t>
      </w:r>
      <w:r w:rsidRPr="00005DA0">
        <w:rPr>
          <w:color w:val="000000"/>
          <w:w w:val="115"/>
          <w:sz w:val="20"/>
          <w:szCs w:val="20"/>
        </w:rPr>
        <w:t>информационной безопасности.</w:t>
      </w:r>
    </w:p>
    <w:p w14:paraId="6C123EAC" w14:textId="77777777" w:rsidR="005B2FBF" w:rsidRPr="00005DA0" w:rsidRDefault="005B2FBF" w:rsidP="00005DA0">
      <w:pPr>
        <w:pStyle w:val="a5"/>
        <w:ind w:firstLine="567"/>
        <w:jc w:val="both"/>
        <w:rPr>
          <w:color w:val="000000"/>
        </w:rPr>
      </w:pPr>
    </w:p>
    <w:p w14:paraId="12FB3802" w14:textId="77777777" w:rsidR="005B2FBF" w:rsidRPr="00292F8C" w:rsidRDefault="00005DA0" w:rsidP="00292F8C">
      <w:pPr>
        <w:jc w:val="center"/>
        <w:rPr>
          <w:b/>
          <w:sz w:val="20"/>
        </w:rPr>
      </w:pPr>
      <w:r w:rsidRPr="00292F8C">
        <w:rPr>
          <w:b/>
          <w:sz w:val="20"/>
        </w:rPr>
        <w:t>Предметные результаты по классам:</w:t>
      </w:r>
    </w:p>
    <w:p w14:paraId="4AA07161" w14:textId="77777777" w:rsidR="005B2FBF" w:rsidRPr="000E1BE3" w:rsidRDefault="00005DA0" w:rsidP="000E1BE3">
      <w:pPr>
        <w:pStyle w:val="31"/>
        <w:jc w:val="center"/>
        <w:rPr>
          <w:rFonts w:ascii="Times New Roman" w:hAnsi="Times New Roman" w:cs="Times New Roman"/>
          <w:b/>
          <w:color w:val="000000"/>
          <w:sz w:val="20"/>
        </w:rPr>
      </w:pPr>
      <w:bookmarkStart w:id="13" w:name="_Toc106276913"/>
      <w:r w:rsidRPr="000E1BE3">
        <w:rPr>
          <w:rFonts w:ascii="Times New Roman" w:hAnsi="Times New Roman" w:cs="Times New Roman"/>
          <w:b/>
          <w:color w:val="000000"/>
          <w:w w:val="95"/>
          <w:sz w:val="20"/>
        </w:rPr>
        <w:t>5</w:t>
      </w:r>
      <w:r w:rsidRPr="000E1BE3">
        <w:rPr>
          <w:rFonts w:ascii="Times New Roman" w:hAnsi="Times New Roman" w:cs="Times New Roman"/>
          <w:b/>
          <w:color w:val="000000"/>
          <w:spacing w:val="-5"/>
          <w:w w:val="95"/>
          <w:sz w:val="20"/>
        </w:rPr>
        <w:t xml:space="preserve"> </w:t>
      </w:r>
      <w:r w:rsidRPr="000E1BE3">
        <w:rPr>
          <w:rFonts w:ascii="Times New Roman" w:hAnsi="Times New Roman" w:cs="Times New Roman"/>
          <w:b/>
          <w:color w:val="000000"/>
          <w:w w:val="95"/>
          <w:sz w:val="20"/>
        </w:rPr>
        <w:t>КЛАСС</w:t>
      </w:r>
      <w:bookmarkEnd w:id="13"/>
    </w:p>
    <w:p w14:paraId="082A691D" w14:textId="77777777" w:rsidR="00292F8C" w:rsidRPr="00292F8C" w:rsidRDefault="00005DA0" w:rsidP="00292F8C">
      <w:pPr>
        <w:pStyle w:val="a9"/>
        <w:numPr>
          <w:ilvl w:val="0"/>
          <w:numId w:val="5"/>
        </w:numPr>
        <w:ind w:left="0" w:right="0" w:firstLine="567"/>
        <w:rPr>
          <w:sz w:val="20"/>
        </w:rPr>
      </w:pPr>
      <w:r w:rsidRPr="00292F8C">
        <w:rPr>
          <w:sz w:val="20"/>
        </w:rPr>
        <w:t>Иметь начальные представления об общечеловече</w:t>
      </w:r>
      <w:r w:rsidR="00292F8C" w:rsidRPr="00292F8C">
        <w:rPr>
          <w:sz w:val="20"/>
        </w:rPr>
        <w:t>ской цен</w:t>
      </w:r>
      <w:r w:rsidRPr="00292F8C">
        <w:rPr>
          <w:sz w:val="20"/>
        </w:rPr>
        <w:t>ности</w:t>
      </w:r>
      <w:r w:rsidR="00D87583" w:rsidRPr="00292F8C">
        <w:rPr>
          <w:sz w:val="20"/>
        </w:rPr>
        <w:t xml:space="preserve"> </w:t>
      </w:r>
      <w:r w:rsidRPr="00292F8C">
        <w:rPr>
          <w:sz w:val="20"/>
        </w:rPr>
        <w:t>литературы</w:t>
      </w:r>
      <w:r w:rsidR="00D87583" w:rsidRPr="00292F8C">
        <w:rPr>
          <w:sz w:val="20"/>
        </w:rPr>
        <w:t xml:space="preserve"> </w:t>
      </w:r>
      <w:r w:rsidRPr="00292F8C">
        <w:rPr>
          <w:sz w:val="20"/>
        </w:rPr>
        <w:t>и</w:t>
      </w:r>
      <w:r w:rsidR="00D87583" w:rsidRPr="00292F8C">
        <w:rPr>
          <w:sz w:val="20"/>
        </w:rPr>
        <w:t xml:space="preserve"> </w:t>
      </w:r>
      <w:r w:rsidRPr="00292F8C">
        <w:rPr>
          <w:sz w:val="20"/>
        </w:rPr>
        <w:t>её</w:t>
      </w:r>
      <w:r w:rsidR="00D87583" w:rsidRPr="00292F8C">
        <w:rPr>
          <w:sz w:val="20"/>
        </w:rPr>
        <w:t xml:space="preserve"> </w:t>
      </w:r>
      <w:r w:rsidRPr="00292F8C">
        <w:rPr>
          <w:sz w:val="20"/>
        </w:rPr>
        <w:t>роли</w:t>
      </w:r>
      <w:r w:rsidR="00D87583" w:rsidRPr="00292F8C">
        <w:rPr>
          <w:sz w:val="20"/>
        </w:rPr>
        <w:t xml:space="preserve"> </w:t>
      </w:r>
      <w:r w:rsidRPr="00292F8C">
        <w:rPr>
          <w:sz w:val="20"/>
        </w:rPr>
        <w:t>в</w:t>
      </w:r>
      <w:r w:rsidR="00D87583" w:rsidRPr="00292F8C">
        <w:rPr>
          <w:sz w:val="20"/>
        </w:rPr>
        <w:t xml:space="preserve"> </w:t>
      </w:r>
      <w:r w:rsidRPr="00292F8C">
        <w:rPr>
          <w:sz w:val="20"/>
        </w:rPr>
        <w:t>воспитании</w:t>
      </w:r>
      <w:r w:rsidR="00D87583" w:rsidRPr="00292F8C">
        <w:rPr>
          <w:sz w:val="20"/>
        </w:rPr>
        <w:t xml:space="preserve"> </w:t>
      </w:r>
      <w:r w:rsidRPr="00292F8C">
        <w:rPr>
          <w:sz w:val="20"/>
        </w:rPr>
        <w:t>любви</w:t>
      </w:r>
      <w:r w:rsidR="00D87583" w:rsidRPr="00292F8C">
        <w:rPr>
          <w:sz w:val="20"/>
        </w:rPr>
        <w:t xml:space="preserve"> </w:t>
      </w:r>
      <w:r w:rsidRPr="00292F8C">
        <w:rPr>
          <w:sz w:val="20"/>
        </w:rPr>
        <w:t>к</w:t>
      </w:r>
      <w:r w:rsidR="00D87583" w:rsidRPr="00292F8C">
        <w:rPr>
          <w:sz w:val="20"/>
        </w:rPr>
        <w:t xml:space="preserve"> </w:t>
      </w:r>
      <w:r w:rsidRPr="00292F8C">
        <w:rPr>
          <w:sz w:val="20"/>
        </w:rPr>
        <w:t>Родине и дружбы между народами Российской Федерации;</w:t>
      </w:r>
    </w:p>
    <w:p w14:paraId="5E0F2CF7" w14:textId="77777777" w:rsidR="00292F8C" w:rsidRPr="00292F8C" w:rsidRDefault="00005DA0" w:rsidP="00292F8C">
      <w:pPr>
        <w:pStyle w:val="a9"/>
        <w:numPr>
          <w:ilvl w:val="0"/>
          <w:numId w:val="5"/>
        </w:numPr>
        <w:tabs>
          <w:tab w:val="left" w:pos="624"/>
        </w:tabs>
        <w:ind w:left="0" w:right="0" w:firstLine="567"/>
        <w:rPr>
          <w:color w:val="000000"/>
          <w:sz w:val="20"/>
          <w:szCs w:val="20"/>
        </w:rPr>
      </w:pPr>
      <w:r w:rsidRPr="00292F8C">
        <w:rPr>
          <w:sz w:val="20"/>
        </w:rPr>
        <w:t>понимать, что литература</w:t>
      </w:r>
      <w:r w:rsidR="00292F8C" w:rsidRPr="00292F8C">
        <w:rPr>
          <w:sz w:val="20"/>
        </w:rPr>
        <w:t xml:space="preserve"> — это вид искусства и что худо</w:t>
      </w:r>
      <w:r w:rsidRPr="00292F8C">
        <w:rPr>
          <w:sz w:val="20"/>
        </w:rPr>
        <w:t>жественный текст отличается о</w:t>
      </w:r>
      <w:r w:rsidR="00292F8C" w:rsidRPr="00292F8C">
        <w:rPr>
          <w:sz w:val="20"/>
        </w:rPr>
        <w:t>т текста научного, делового, пу</w:t>
      </w:r>
      <w:r w:rsidRPr="00292F8C">
        <w:rPr>
          <w:sz w:val="20"/>
        </w:rPr>
        <w:t>блицистического;</w:t>
      </w:r>
    </w:p>
    <w:p w14:paraId="073CD8C0" w14:textId="77777777" w:rsidR="005B2FBF" w:rsidRPr="00292F8C" w:rsidRDefault="00005DA0" w:rsidP="00292F8C">
      <w:pPr>
        <w:pStyle w:val="a9"/>
        <w:numPr>
          <w:ilvl w:val="0"/>
          <w:numId w:val="5"/>
        </w:numPr>
        <w:tabs>
          <w:tab w:val="left" w:pos="623"/>
        </w:tabs>
        <w:ind w:left="0" w:right="0" w:firstLine="567"/>
        <w:rPr>
          <w:color w:val="000000"/>
          <w:sz w:val="20"/>
          <w:szCs w:val="20"/>
        </w:rPr>
      </w:pPr>
      <w:r w:rsidRPr="00292F8C">
        <w:rPr>
          <w:sz w:val="20"/>
        </w:rPr>
        <w:t>владеть элементарны</w:t>
      </w:r>
      <w:r w:rsidR="00292F8C" w:rsidRPr="00292F8C">
        <w:rPr>
          <w:sz w:val="20"/>
        </w:rPr>
        <w:t>ми умениями воспринимать, анали</w:t>
      </w:r>
      <w:r w:rsidRPr="00292F8C">
        <w:rPr>
          <w:sz w:val="20"/>
        </w:rPr>
        <w:t xml:space="preserve">зировать, интерпретировать </w:t>
      </w:r>
      <w:r w:rsidR="00292F8C" w:rsidRPr="00292F8C">
        <w:rPr>
          <w:sz w:val="20"/>
        </w:rPr>
        <w:t>и оценивать прочитанные произве</w:t>
      </w:r>
      <w:r w:rsidRPr="00292F8C">
        <w:rPr>
          <w:sz w:val="20"/>
        </w:rPr>
        <w:t>дения:</w:t>
      </w:r>
    </w:p>
    <w:p w14:paraId="4453E922" w14:textId="77777777" w:rsidR="005B2FBF" w:rsidRPr="00292F8C" w:rsidRDefault="00005DA0" w:rsidP="00292F8C">
      <w:pPr>
        <w:ind w:firstLine="567"/>
        <w:jc w:val="both"/>
        <w:rPr>
          <w:sz w:val="20"/>
        </w:rPr>
      </w:pPr>
      <w:r w:rsidRPr="00292F8C">
        <w:rPr>
          <w:sz w:val="20"/>
        </w:rPr>
        <w:t>определять тему и главн</w:t>
      </w:r>
      <w:r w:rsidR="00292F8C" w:rsidRPr="00292F8C">
        <w:rPr>
          <w:sz w:val="20"/>
        </w:rPr>
        <w:t>ую мысль произведения, иметь на</w:t>
      </w:r>
      <w:r w:rsidRPr="00292F8C">
        <w:rPr>
          <w:sz w:val="20"/>
        </w:rPr>
        <w:t>чальные представления о р</w:t>
      </w:r>
      <w:r w:rsidR="00292F8C" w:rsidRPr="00292F8C">
        <w:rPr>
          <w:sz w:val="20"/>
        </w:rPr>
        <w:t>одах и жанрах литературы; харак</w:t>
      </w:r>
      <w:r w:rsidRPr="00292F8C">
        <w:rPr>
          <w:sz w:val="20"/>
        </w:rPr>
        <w:t xml:space="preserve">теризовать героев-персонажей, </w:t>
      </w:r>
      <w:r w:rsidR="00292F8C" w:rsidRPr="00292F8C">
        <w:rPr>
          <w:sz w:val="20"/>
        </w:rPr>
        <w:t>давать их сравнительные ха</w:t>
      </w:r>
      <w:r w:rsidRPr="00292F8C">
        <w:rPr>
          <w:sz w:val="20"/>
        </w:rPr>
        <w:t xml:space="preserve">рактеристики; выявлять элементарные особенности языка </w:t>
      </w:r>
      <w:r w:rsidRPr="00292F8C">
        <w:rPr>
          <w:sz w:val="20"/>
        </w:rPr>
        <w:lastRenderedPageBreak/>
        <w:t>художественного произведения, поэтической и прозаической речи;</w:t>
      </w:r>
    </w:p>
    <w:p w14:paraId="62239DB5" w14:textId="77777777" w:rsidR="005B2FBF" w:rsidRPr="00292F8C" w:rsidRDefault="00005DA0" w:rsidP="00292F8C">
      <w:pPr>
        <w:ind w:firstLine="567"/>
        <w:jc w:val="both"/>
        <w:rPr>
          <w:sz w:val="20"/>
        </w:rPr>
      </w:pPr>
      <w:r w:rsidRPr="00292F8C">
        <w:rPr>
          <w:sz w:val="20"/>
        </w:rPr>
        <w:t>понимать смысловое наполнение теоретико-литературных понятий и учиться использовать их в процессе анализа и и</w:t>
      </w:r>
      <w:r w:rsidR="00292F8C" w:rsidRPr="00292F8C">
        <w:rPr>
          <w:sz w:val="20"/>
        </w:rPr>
        <w:t>н</w:t>
      </w:r>
      <w:r w:rsidRPr="00292F8C">
        <w:rPr>
          <w:sz w:val="20"/>
        </w:rPr>
        <w:t>терпретации произведений: художественная литература и устное народное творчество; проза и поэзия; художественный</w:t>
      </w:r>
      <w:r w:rsidR="00292F8C" w:rsidRPr="00292F8C">
        <w:rPr>
          <w:sz w:val="20"/>
        </w:rPr>
        <w:t xml:space="preserve"> о</w:t>
      </w:r>
      <w:r w:rsidRPr="00292F8C">
        <w:rPr>
          <w:sz w:val="20"/>
        </w:rPr>
        <w:t xml:space="preserve">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w:t>
      </w:r>
      <w:r w:rsidR="00292F8C" w:rsidRPr="00292F8C">
        <w:rPr>
          <w:sz w:val="20"/>
        </w:rPr>
        <w:t>метафо</w:t>
      </w:r>
      <w:r w:rsidRPr="00292F8C">
        <w:rPr>
          <w:sz w:val="20"/>
        </w:rPr>
        <w:t>ра, олицетворение; аллегория; ритм, рифма;</w:t>
      </w:r>
    </w:p>
    <w:p w14:paraId="0B66193A" w14:textId="77777777" w:rsidR="005B2FBF" w:rsidRPr="00292F8C" w:rsidRDefault="00005DA0" w:rsidP="00292F8C">
      <w:pPr>
        <w:ind w:firstLine="567"/>
        <w:jc w:val="both"/>
        <w:rPr>
          <w:sz w:val="20"/>
        </w:rPr>
      </w:pPr>
      <w:r w:rsidRPr="00292F8C">
        <w:rPr>
          <w:sz w:val="20"/>
        </w:rPr>
        <w:t>сопоставлять темы и сюжеты произвед</w:t>
      </w:r>
      <w:r w:rsidR="00292F8C" w:rsidRPr="00292F8C">
        <w:rPr>
          <w:sz w:val="20"/>
        </w:rPr>
        <w:t>ений, образы персона</w:t>
      </w:r>
      <w:r w:rsidRPr="00292F8C">
        <w:rPr>
          <w:sz w:val="20"/>
        </w:rPr>
        <w:t>жей;</w:t>
      </w:r>
    </w:p>
    <w:p w14:paraId="66E26BD5" w14:textId="77777777" w:rsidR="005B2FBF" w:rsidRPr="00292F8C" w:rsidRDefault="00005DA0" w:rsidP="00292F8C">
      <w:pPr>
        <w:ind w:firstLine="567"/>
        <w:jc w:val="both"/>
        <w:rPr>
          <w:sz w:val="20"/>
        </w:rPr>
      </w:pPr>
      <w:r w:rsidRPr="00292F8C">
        <w:rPr>
          <w:sz w:val="20"/>
        </w:rPr>
        <w:t>сопоставлять с помощью у</w:t>
      </w:r>
      <w:r w:rsidR="00292F8C" w:rsidRPr="00292F8C">
        <w:rPr>
          <w:sz w:val="20"/>
        </w:rPr>
        <w:t>чителя изученные и самостоятель</w:t>
      </w:r>
      <w:r w:rsidRPr="00292F8C">
        <w:rPr>
          <w:sz w:val="20"/>
        </w:rPr>
        <w:t>но прочитанные произведения фольклора и художественной литературы с произведениям</w:t>
      </w:r>
      <w:r w:rsidR="00292F8C" w:rsidRPr="00292F8C">
        <w:rPr>
          <w:sz w:val="20"/>
        </w:rPr>
        <w:t>и других видов искусства (с учё</w:t>
      </w:r>
      <w:r w:rsidRPr="00292F8C">
        <w:rPr>
          <w:sz w:val="20"/>
        </w:rPr>
        <w:t>том возраста, литературного развития обучающихся);</w:t>
      </w:r>
    </w:p>
    <w:p w14:paraId="174FB933" w14:textId="77777777" w:rsidR="005B2FBF" w:rsidRPr="00292F8C" w:rsidRDefault="00005DA0" w:rsidP="00AB61D5">
      <w:pPr>
        <w:pStyle w:val="a9"/>
        <w:numPr>
          <w:ilvl w:val="0"/>
          <w:numId w:val="5"/>
        </w:numPr>
        <w:ind w:left="0" w:right="0" w:firstLine="567"/>
        <w:rPr>
          <w:sz w:val="20"/>
        </w:rPr>
      </w:pPr>
      <w:r w:rsidRPr="00292F8C">
        <w:rPr>
          <w:sz w:val="20"/>
        </w:rPr>
        <w:t xml:space="preserve">выразительно читать, в том числе наизусть (не менее </w:t>
      </w:r>
      <w:r w:rsidR="00292F8C" w:rsidRPr="00292F8C">
        <w:rPr>
          <w:sz w:val="20"/>
        </w:rPr>
        <w:t>5 поэ</w:t>
      </w:r>
      <w:r w:rsidRPr="00292F8C">
        <w:rPr>
          <w:sz w:val="20"/>
        </w:rPr>
        <w:t xml:space="preserve">тических произведений, не </w:t>
      </w:r>
      <w:r w:rsidR="00292F8C" w:rsidRPr="00292F8C">
        <w:rPr>
          <w:sz w:val="20"/>
        </w:rPr>
        <w:t>выученных ранее), передавая лич</w:t>
      </w:r>
      <w:r w:rsidRPr="00292F8C">
        <w:rPr>
          <w:sz w:val="20"/>
        </w:rPr>
        <w:t>ное отношение к произведени</w:t>
      </w:r>
      <w:r w:rsidR="00292F8C" w:rsidRPr="00292F8C">
        <w:rPr>
          <w:sz w:val="20"/>
        </w:rPr>
        <w:t>ю (с учётом литературного разви</w:t>
      </w:r>
      <w:r w:rsidRPr="00292F8C">
        <w:rPr>
          <w:sz w:val="20"/>
        </w:rPr>
        <w:t>тия и индивидуальных особенностей обучающихся);</w:t>
      </w:r>
    </w:p>
    <w:p w14:paraId="6880A5CD" w14:textId="77777777" w:rsidR="005B2FBF" w:rsidRPr="00292F8C" w:rsidRDefault="00005DA0" w:rsidP="00AB61D5">
      <w:pPr>
        <w:pStyle w:val="a9"/>
        <w:numPr>
          <w:ilvl w:val="0"/>
          <w:numId w:val="5"/>
        </w:numPr>
        <w:ind w:left="0" w:right="0" w:firstLine="567"/>
        <w:rPr>
          <w:sz w:val="20"/>
        </w:rPr>
      </w:pPr>
      <w:r w:rsidRPr="00292F8C">
        <w:rPr>
          <w:sz w:val="20"/>
        </w:rPr>
        <w:t>пересказывать прочитанное произведе</w:t>
      </w:r>
      <w:r w:rsidR="00292F8C" w:rsidRPr="00292F8C">
        <w:rPr>
          <w:sz w:val="20"/>
        </w:rPr>
        <w:t>ние, используя под</w:t>
      </w:r>
      <w:r w:rsidRPr="00292F8C">
        <w:rPr>
          <w:sz w:val="20"/>
        </w:rPr>
        <w:t>робный, сжатый, выборочный пересказ, отвечать на вопросы по прочитанному произведени</w:t>
      </w:r>
      <w:r w:rsidR="00AB61D5">
        <w:rPr>
          <w:sz w:val="20"/>
        </w:rPr>
        <w:t>ю и с помощью учителя формулиро</w:t>
      </w:r>
      <w:r w:rsidRPr="00292F8C">
        <w:rPr>
          <w:sz w:val="20"/>
        </w:rPr>
        <w:t>вать вопросы к тексту;</w:t>
      </w:r>
    </w:p>
    <w:p w14:paraId="2A65A63B" w14:textId="77777777" w:rsidR="005B2FBF" w:rsidRPr="00292F8C" w:rsidRDefault="00005DA0" w:rsidP="00AB61D5">
      <w:pPr>
        <w:pStyle w:val="a9"/>
        <w:numPr>
          <w:ilvl w:val="0"/>
          <w:numId w:val="5"/>
        </w:numPr>
        <w:ind w:left="0" w:right="0" w:firstLine="567"/>
        <w:rPr>
          <w:sz w:val="20"/>
        </w:rPr>
      </w:pPr>
      <w:r w:rsidRPr="00292F8C">
        <w:rPr>
          <w:sz w:val="20"/>
        </w:rPr>
        <w:t xml:space="preserve">участвовать в беседе и </w:t>
      </w:r>
      <w:r w:rsidR="00292F8C" w:rsidRPr="00292F8C">
        <w:rPr>
          <w:sz w:val="20"/>
        </w:rPr>
        <w:t>диалоге о прочитанном произведе</w:t>
      </w:r>
      <w:r w:rsidRPr="00292F8C">
        <w:rPr>
          <w:sz w:val="20"/>
        </w:rPr>
        <w:t>нии, подбирать аргументы для оценки прочитанного (с учётом литературного развития обучающихся);</w:t>
      </w:r>
    </w:p>
    <w:p w14:paraId="18A6E979" w14:textId="77777777" w:rsidR="005B2FBF" w:rsidRPr="00292F8C" w:rsidRDefault="00005DA0" w:rsidP="00AB61D5">
      <w:pPr>
        <w:pStyle w:val="a9"/>
        <w:numPr>
          <w:ilvl w:val="0"/>
          <w:numId w:val="5"/>
        </w:numPr>
        <w:ind w:left="0" w:right="0" w:firstLine="567"/>
        <w:rPr>
          <w:sz w:val="20"/>
        </w:rPr>
      </w:pPr>
      <w:r w:rsidRPr="00292F8C">
        <w:rPr>
          <w:sz w:val="20"/>
        </w:rPr>
        <w:t>создавать устные и письменные высказывания разных жанров объемом не менее 70 с</w:t>
      </w:r>
      <w:r w:rsidR="00292F8C" w:rsidRPr="00292F8C">
        <w:rPr>
          <w:sz w:val="20"/>
        </w:rPr>
        <w:t>лов (с учётом литературного раз</w:t>
      </w:r>
      <w:r w:rsidRPr="00292F8C">
        <w:rPr>
          <w:sz w:val="20"/>
        </w:rPr>
        <w:t>вития обучающихся);</w:t>
      </w:r>
    </w:p>
    <w:p w14:paraId="565777BC" w14:textId="77777777" w:rsidR="005B2FBF" w:rsidRPr="00292F8C" w:rsidRDefault="00005DA0" w:rsidP="00AB61D5">
      <w:pPr>
        <w:pStyle w:val="a9"/>
        <w:numPr>
          <w:ilvl w:val="0"/>
          <w:numId w:val="5"/>
        </w:numPr>
        <w:ind w:left="0" w:right="0" w:firstLine="567"/>
        <w:rPr>
          <w:sz w:val="20"/>
        </w:rPr>
      </w:pPr>
      <w:r w:rsidRPr="00292F8C">
        <w:rPr>
          <w:sz w:val="20"/>
        </w:rPr>
        <w:t>владеть начальными умениями интерпретации и оценки текстуально изученных произведений фольклора и литературы;</w:t>
      </w:r>
    </w:p>
    <w:p w14:paraId="74994AA6" w14:textId="77777777" w:rsidR="005B2FBF" w:rsidRPr="00292F8C" w:rsidRDefault="00005DA0" w:rsidP="00AB61D5">
      <w:pPr>
        <w:pStyle w:val="a9"/>
        <w:numPr>
          <w:ilvl w:val="0"/>
          <w:numId w:val="5"/>
        </w:numPr>
        <w:ind w:left="0" w:right="0" w:firstLine="567"/>
        <w:rPr>
          <w:sz w:val="20"/>
        </w:rPr>
      </w:pPr>
      <w:r w:rsidRPr="00292F8C">
        <w:rPr>
          <w:sz w:val="20"/>
        </w:rPr>
        <w:t>осознавать важность чте</w:t>
      </w:r>
      <w:r w:rsidR="00AB61D5">
        <w:rPr>
          <w:sz w:val="20"/>
        </w:rPr>
        <w:t>ния и изучения произведений уст</w:t>
      </w:r>
      <w:r w:rsidRPr="00292F8C">
        <w:rPr>
          <w:sz w:val="20"/>
        </w:rPr>
        <w:t>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7D1BCF7" w14:textId="77777777" w:rsidR="005B2FBF" w:rsidRPr="00292F8C" w:rsidRDefault="00005DA0" w:rsidP="00AB61D5">
      <w:pPr>
        <w:pStyle w:val="a9"/>
        <w:numPr>
          <w:ilvl w:val="0"/>
          <w:numId w:val="5"/>
        </w:numPr>
        <w:ind w:left="0" w:right="0" w:firstLine="567"/>
        <w:rPr>
          <w:sz w:val="20"/>
        </w:rPr>
      </w:pPr>
      <w:r w:rsidRPr="00292F8C">
        <w:rPr>
          <w:sz w:val="20"/>
        </w:rPr>
        <w:t>планировать с помощью учителя собственное досуговое чтение, расширять свой круг чт</w:t>
      </w:r>
      <w:r w:rsidR="00AB61D5">
        <w:rPr>
          <w:sz w:val="20"/>
        </w:rPr>
        <w:t>ения, в том числе за счёт произ</w:t>
      </w:r>
      <w:r w:rsidRPr="00292F8C">
        <w:rPr>
          <w:sz w:val="20"/>
        </w:rPr>
        <w:t>ведений современной литературы для детей и подростков;</w:t>
      </w:r>
    </w:p>
    <w:p w14:paraId="044B108C" w14:textId="77777777" w:rsidR="005B2FBF" w:rsidRPr="00292F8C" w:rsidRDefault="00005DA0" w:rsidP="00AB61D5">
      <w:pPr>
        <w:pStyle w:val="a9"/>
        <w:numPr>
          <w:ilvl w:val="0"/>
          <w:numId w:val="5"/>
        </w:numPr>
        <w:ind w:left="0" w:right="0" w:firstLine="567"/>
        <w:rPr>
          <w:sz w:val="20"/>
        </w:rPr>
      </w:pPr>
      <w:r w:rsidRPr="00292F8C">
        <w:rPr>
          <w:sz w:val="20"/>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4EC682E8" w14:textId="77777777" w:rsidR="005B2FBF" w:rsidRPr="00292F8C" w:rsidRDefault="00005DA0" w:rsidP="00AB61D5">
      <w:pPr>
        <w:pStyle w:val="a9"/>
        <w:numPr>
          <w:ilvl w:val="0"/>
          <w:numId w:val="5"/>
        </w:numPr>
        <w:ind w:left="0" w:right="0" w:firstLine="567"/>
        <w:rPr>
          <w:sz w:val="20"/>
        </w:rPr>
      </w:pPr>
      <w:r w:rsidRPr="00292F8C">
        <w:rPr>
          <w:sz w:val="20"/>
        </w:rPr>
        <w:t>владеть</w:t>
      </w:r>
      <w:r w:rsidR="00D87583" w:rsidRPr="00292F8C">
        <w:rPr>
          <w:sz w:val="20"/>
        </w:rPr>
        <w:t xml:space="preserve"> </w:t>
      </w:r>
      <w:r w:rsidRPr="00292F8C">
        <w:rPr>
          <w:sz w:val="20"/>
        </w:rPr>
        <w:t>начальными</w:t>
      </w:r>
      <w:r w:rsidR="00D87583" w:rsidRPr="00292F8C">
        <w:rPr>
          <w:sz w:val="20"/>
        </w:rPr>
        <w:t xml:space="preserve"> </w:t>
      </w:r>
      <w:r w:rsidRPr="00292F8C">
        <w:rPr>
          <w:sz w:val="20"/>
        </w:rPr>
        <w:t>умениями</w:t>
      </w:r>
      <w:r w:rsidR="00D87583" w:rsidRPr="00292F8C">
        <w:rPr>
          <w:sz w:val="20"/>
        </w:rPr>
        <w:t xml:space="preserve"> </w:t>
      </w:r>
      <w:r w:rsidRPr="00292F8C">
        <w:rPr>
          <w:sz w:val="20"/>
        </w:rPr>
        <w:t>использовать</w:t>
      </w:r>
      <w:r w:rsidR="00D87583" w:rsidRPr="00292F8C">
        <w:rPr>
          <w:sz w:val="20"/>
        </w:rPr>
        <w:t xml:space="preserve"> </w:t>
      </w:r>
      <w:r w:rsidRPr="00292F8C">
        <w:rPr>
          <w:sz w:val="20"/>
        </w:rPr>
        <w:t xml:space="preserve">словари и справочники, в том числе в электронной форме; пользоваться под руководством учителя </w:t>
      </w:r>
      <w:r w:rsidR="00AB61D5">
        <w:rPr>
          <w:sz w:val="20"/>
        </w:rPr>
        <w:t>электронными библиотеками и дру</w:t>
      </w:r>
      <w:r w:rsidRPr="00292F8C">
        <w:rPr>
          <w:sz w:val="20"/>
        </w:rPr>
        <w:t>гими интернет-ресурсами, соблюдая правила информационной безопасности.</w:t>
      </w:r>
    </w:p>
    <w:p w14:paraId="3098D307" w14:textId="77777777" w:rsidR="00AB61D5" w:rsidRPr="00AB61D5" w:rsidRDefault="00AB61D5" w:rsidP="00AB61D5"/>
    <w:p w14:paraId="71E477BA" w14:textId="77777777" w:rsidR="005B2FBF" w:rsidRPr="00AB61D5" w:rsidRDefault="00005DA0" w:rsidP="00AB61D5">
      <w:pPr>
        <w:pStyle w:val="31"/>
        <w:ind w:left="0"/>
        <w:jc w:val="center"/>
        <w:rPr>
          <w:rFonts w:ascii="Times New Roman" w:hAnsi="Times New Roman" w:cs="Times New Roman"/>
          <w:b/>
          <w:color w:val="000000"/>
          <w:sz w:val="20"/>
          <w:szCs w:val="20"/>
        </w:rPr>
      </w:pPr>
      <w:bookmarkStart w:id="14" w:name="_Toc106276914"/>
      <w:r w:rsidRPr="00AB61D5">
        <w:rPr>
          <w:rFonts w:ascii="Times New Roman" w:hAnsi="Times New Roman" w:cs="Times New Roman"/>
          <w:b/>
          <w:color w:val="000000"/>
          <w:w w:val="95"/>
          <w:sz w:val="20"/>
          <w:szCs w:val="20"/>
        </w:rPr>
        <w:t>6</w:t>
      </w:r>
      <w:r w:rsidRPr="00AB61D5">
        <w:rPr>
          <w:rFonts w:ascii="Times New Roman" w:hAnsi="Times New Roman" w:cs="Times New Roman"/>
          <w:b/>
          <w:color w:val="000000"/>
          <w:spacing w:val="-5"/>
          <w:w w:val="95"/>
          <w:sz w:val="20"/>
          <w:szCs w:val="20"/>
        </w:rPr>
        <w:t xml:space="preserve"> </w:t>
      </w:r>
      <w:r w:rsidRPr="00AB61D5">
        <w:rPr>
          <w:rFonts w:ascii="Times New Roman" w:hAnsi="Times New Roman" w:cs="Times New Roman"/>
          <w:b/>
          <w:color w:val="000000"/>
          <w:w w:val="95"/>
          <w:sz w:val="20"/>
          <w:szCs w:val="20"/>
        </w:rPr>
        <w:t>КЛАСС</w:t>
      </w:r>
      <w:bookmarkEnd w:id="14"/>
    </w:p>
    <w:p w14:paraId="64D1FFA6" w14:textId="77777777" w:rsidR="005B2FBF" w:rsidRPr="00005DA0" w:rsidRDefault="00005DA0" w:rsidP="00005DA0">
      <w:pPr>
        <w:pStyle w:val="a9"/>
        <w:numPr>
          <w:ilvl w:val="0"/>
          <w:numId w:val="4"/>
        </w:numPr>
        <w:tabs>
          <w:tab w:val="left" w:pos="624"/>
        </w:tabs>
        <w:ind w:left="0" w:right="0" w:firstLine="567"/>
        <w:rPr>
          <w:color w:val="000000"/>
          <w:sz w:val="20"/>
          <w:szCs w:val="20"/>
        </w:rPr>
      </w:pPr>
      <w:r w:rsidRPr="00005DA0">
        <w:rPr>
          <w:color w:val="000000"/>
          <w:w w:val="115"/>
          <w:sz w:val="20"/>
          <w:szCs w:val="20"/>
        </w:rPr>
        <w:t>Понимать</w:t>
      </w:r>
      <w:r w:rsidRPr="00005DA0">
        <w:rPr>
          <w:color w:val="000000"/>
          <w:spacing w:val="1"/>
          <w:w w:val="115"/>
          <w:sz w:val="20"/>
          <w:szCs w:val="20"/>
        </w:rPr>
        <w:t xml:space="preserve"> </w:t>
      </w:r>
      <w:r w:rsidRPr="00005DA0">
        <w:rPr>
          <w:color w:val="000000"/>
          <w:w w:val="115"/>
          <w:sz w:val="20"/>
          <w:szCs w:val="20"/>
        </w:rPr>
        <w:t>общечеловеческую</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духовно-нравственную</w:t>
      </w:r>
      <w:r w:rsidRPr="00005DA0">
        <w:rPr>
          <w:color w:val="000000"/>
          <w:spacing w:val="1"/>
          <w:w w:val="115"/>
          <w:sz w:val="20"/>
          <w:szCs w:val="20"/>
        </w:rPr>
        <w:t xml:space="preserve"> </w:t>
      </w:r>
      <w:r w:rsidRPr="00005DA0">
        <w:rPr>
          <w:color w:val="000000"/>
          <w:w w:val="115"/>
          <w:sz w:val="20"/>
          <w:szCs w:val="20"/>
        </w:rPr>
        <w:t>ценность литературы, осознавать её роль в воспитании любви к</w:t>
      </w:r>
      <w:r w:rsidRPr="00005DA0">
        <w:rPr>
          <w:color w:val="000000"/>
          <w:spacing w:val="1"/>
          <w:w w:val="115"/>
          <w:sz w:val="20"/>
          <w:szCs w:val="20"/>
        </w:rPr>
        <w:t xml:space="preserve"> </w:t>
      </w:r>
      <w:r w:rsidRPr="00005DA0">
        <w:rPr>
          <w:color w:val="000000"/>
          <w:w w:val="115"/>
          <w:sz w:val="20"/>
          <w:szCs w:val="20"/>
        </w:rPr>
        <w:t>Родине</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укреплении</w:t>
      </w:r>
      <w:r w:rsidRPr="00005DA0">
        <w:rPr>
          <w:color w:val="000000"/>
          <w:spacing w:val="1"/>
          <w:w w:val="115"/>
          <w:sz w:val="20"/>
          <w:szCs w:val="20"/>
        </w:rPr>
        <w:t xml:space="preserve"> </w:t>
      </w:r>
      <w:r w:rsidRPr="00005DA0">
        <w:rPr>
          <w:color w:val="000000"/>
          <w:w w:val="115"/>
          <w:sz w:val="20"/>
          <w:szCs w:val="20"/>
        </w:rPr>
        <w:t>единства</w:t>
      </w:r>
      <w:r w:rsidRPr="00005DA0">
        <w:rPr>
          <w:color w:val="000000"/>
          <w:spacing w:val="1"/>
          <w:w w:val="115"/>
          <w:sz w:val="20"/>
          <w:szCs w:val="20"/>
        </w:rPr>
        <w:t xml:space="preserve"> </w:t>
      </w:r>
      <w:r w:rsidRPr="00005DA0">
        <w:rPr>
          <w:color w:val="000000"/>
          <w:w w:val="115"/>
          <w:sz w:val="20"/>
          <w:szCs w:val="20"/>
        </w:rPr>
        <w:t>многонационального</w:t>
      </w:r>
      <w:r w:rsidRPr="00005DA0">
        <w:rPr>
          <w:color w:val="000000"/>
          <w:spacing w:val="1"/>
          <w:w w:val="115"/>
          <w:sz w:val="20"/>
          <w:szCs w:val="20"/>
        </w:rPr>
        <w:t xml:space="preserve"> </w:t>
      </w:r>
      <w:r w:rsidRPr="00005DA0">
        <w:rPr>
          <w:color w:val="000000"/>
          <w:w w:val="115"/>
          <w:sz w:val="20"/>
          <w:szCs w:val="20"/>
        </w:rPr>
        <w:t>народа</w:t>
      </w:r>
      <w:r w:rsidRPr="00005DA0">
        <w:rPr>
          <w:color w:val="000000"/>
          <w:spacing w:val="1"/>
          <w:w w:val="115"/>
          <w:sz w:val="20"/>
          <w:szCs w:val="20"/>
        </w:rPr>
        <w:t xml:space="preserve"> </w:t>
      </w:r>
      <w:r w:rsidRPr="00005DA0">
        <w:rPr>
          <w:color w:val="000000"/>
          <w:w w:val="115"/>
          <w:sz w:val="20"/>
          <w:szCs w:val="20"/>
        </w:rPr>
        <w:t>Российской</w:t>
      </w:r>
      <w:r w:rsidRPr="00005DA0">
        <w:rPr>
          <w:color w:val="000000"/>
          <w:spacing w:val="-9"/>
          <w:w w:val="115"/>
          <w:sz w:val="20"/>
          <w:szCs w:val="20"/>
        </w:rPr>
        <w:t xml:space="preserve"> </w:t>
      </w:r>
      <w:r w:rsidRPr="00005DA0">
        <w:rPr>
          <w:color w:val="000000"/>
          <w:w w:val="115"/>
          <w:sz w:val="20"/>
          <w:szCs w:val="20"/>
        </w:rPr>
        <w:t>Федерации;</w:t>
      </w:r>
    </w:p>
    <w:p w14:paraId="67495E7E" w14:textId="77777777" w:rsidR="005B2FBF" w:rsidRPr="00005DA0" w:rsidRDefault="00005DA0" w:rsidP="00005DA0">
      <w:pPr>
        <w:pStyle w:val="a9"/>
        <w:numPr>
          <w:ilvl w:val="0"/>
          <w:numId w:val="4"/>
        </w:numPr>
        <w:tabs>
          <w:tab w:val="left" w:pos="623"/>
        </w:tabs>
        <w:ind w:left="0" w:right="0" w:firstLine="567"/>
        <w:rPr>
          <w:color w:val="000000"/>
          <w:sz w:val="20"/>
          <w:szCs w:val="20"/>
        </w:rPr>
      </w:pPr>
      <w:r w:rsidRPr="00005DA0">
        <w:rPr>
          <w:color w:val="000000"/>
          <w:w w:val="115"/>
          <w:sz w:val="20"/>
          <w:szCs w:val="20"/>
        </w:rPr>
        <w:t>понимать особенности ли</w:t>
      </w:r>
      <w:r w:rsidR="00AB61D5">
        <w:rPr>
          <w:color w:val="000000"/>
          <w:w w:val="115"/>
          <w:sz w:val="20"/>
          <w:szCs w:val="20"/>
        </w:rPr>
        <w:t>тературы как вида словесного ис</w:t>
      </w:r>
      <w:r w:rsidRPr="00005DA0">
        <w:rPr>
          <w:color w:val="000000"/>
          <w:w w:val="115"/>
          <w:sz w:val="20"/>
          <w:szCs w:val="20"/>
        </w:rPr>
        <w:t>кусства,</w:t>
      </w:r>
      <w:r w:rsidRPr="00005DA0">
        <w:rPr>
          <w:color w:val="000000"/>
          <w:spacing w:val="1"/>
          <w:w w:val="115"/>
          <w:sz w:val="20"/>
          <w:szCs w:val="20"/>
        </w:rPr>
        <w:t xml:space="preserve"> </w:t>
      </w:r>
      <w:r w:rsidRPr="00005DA0">
        <w:rPr>
          <w:color w:val="000000"/>
          <w:w w:val="115"/>
          <w:sz w:val="20"/>
          <w:szCs w:val="20"/>
        </w:rPr>
        <w:t>отличать</w:t>
      </w:r>
      <w:r w:rsidRPr="00005DA0">
        <w:rPr>
          <w:color w:val="000000"/>
          <w:spacing w:val="1"/>
          <w:w w:val="115"/>
          <w:sz w:val="20"/>
          <w:szCs w:val="20"/>
        </w:rPr>
        <w:t xml:space="preserve"> </w:t>
      </w:r>
      <w:r w:rsidRPr="00005DA0">
        <w:rPr>
          <w:color w:val="000000"/>
          <w:w w:val="115"/>
          <w:sz w:val="20"/>
          <w:szCs w:val="20"/>
        </w:rPr>
        <w:t>художественный</w:t>
      </w:r>
      <w:r w:rsidRPr="00005DA0">
        <w:rPr>
          <w:color w:val="000000"/>
          <w:spacing w:val="1"/>
          <w:w w:val="115"/>
          <w:sz w:val="20"/>
          <w:szCs w:val="20"/>
        </w:rPr>
        <w:t xml:space="preserve"> </w:t>
      </w:r>
      <w:r w:rsidRPr="00005DA0">
        <w:rPr>
          <w:color w:val="000000"/>
          <w:w w:val="115"/>
          <w:sz w:val="20"/>
          <w:szCs w:val="20"/>
        </w:rPr>
        <w:t>текст</w:t>
      </w:r>
      <w:r w:rsidRPr="00005DA0">
        <w:rPr>
          <w:color w:val="000000"/>
          <w:spacing w:val="1"/>
          <w:w w:val="115"/>
          <w:sz w:val="20"/>
          <w:szCs w:val="20"/>
        </w:rPr>
        <w:t xml:space="preserve"> </w:t>
      </w:r>
      <w:r w:rsidRPr="00005DA0">
        <w:rPr>
          <w:color w:val="000000"/>
          <w:w w:val="115"/>
          <w:sz w:val="20"/>
          <w:szCs w:val="20"/>
        </w:rPr>
        <w:t>от</w:t>
      </w:r>
      <w:r w:rsidRPr="00005DA0">
        <w:rPr>
          <w:color w:val="000000"/>
          <w:spacing w:val="1"/>
          <w:w w:val="115"/>
          <w:sz w:val="20"/>
          <w:szCs w:val="20"/>
        </w:rPr>
        <w:t xml:space="preserve"> </w:t>
      </w:r>
      <w:r w:rsidRPr="00005DA0">
        <w:rPr>
          <w:color w:val="000000"/>
          <w:w w:val="115"/>
          <w:sz w:val="20"/>
          <w:szCs w:val="20"/>
        </w:rPr>
        <w:t>текста</w:t>
      </w:r>
      <w:r w:rsidRPr="00005DA0">
        <w:rPr>
          <w:color w:val="000000"/>
          <w:spacing w:val="1"/>
          <w:w w:val="115"/>
          <w:sz w:val="20"/>
          <w:szCs w:val="20"/>
        </w:rPr>
        <w:t xml:space="preserve"> </w:t>
      </w:r>
      <w:r w:rsidRPr="00005DA0">
        <w:rPr>
          <w:color w:val="000000"/>
          <w:w w:val="115"/>
          <w:sz w:val="20"/>
          <w:szCs w:val="20"/>
        </w:rPr>
        <w:t>научного,</w:t>
      </w:r>
      <w:r w:rsidRPr="00005DA0">
        <w:rPr>
          <w:color w:val="000000"/>
          <w:spacing w:val="-55"/>
          <w:w w:val="115"/>
          <w:sz w:val="20"/>
          <w:szCs w:val="20"/>
        </w:rPr>
        <w:t xml:space="preserve"> </w:t>
      </w:r>
      <w:r w:rsidRPr="00005DA0">
        <w:rPr>
          <w:color w:val="000000"/>
          <w:w w:val="115"/>
          <w:sz w:val="20"/>
          <w:szCs w:val="20"/>
        </w:rPr>
        <w:t>делового,</w:t>
      </w:r>
      <w:r w:rsidRPr="00005DA0">
        <w:rPr>
          <w:color w:val="000000"/>
          <w:spacing w:val="-10"/>
          <w:w w:val="115"/>
          <w:sz w:val="20"/>
          <w:szCs w:val="20"/>
        </w:rPr>
        <w:t xml:space="preserve"> </w:t>
      </w:r>
      <w:r w:rsidRPr="00005DA0">
        <w:rPr>
          <w:color w:val="000000"/>
          <w:w w:val="115"/>
          <w:sz w:val="20"/>
          <w:szCs w:val="20"/>
        </w:rPr>
        <w:t>публицистического;</w:t>
      </w:r>
    </w:p>
    <w:p w14:paraId="04BAE3CA" w14:textId="77777777" w:rsidR="005B2FBF" w:rsidRPr="00005DA0" w:rsidRDefault="00005DA0" w:rsidP="00005DA0">
      <w:pPr>
        <w:pStyle w:val="a9"/>
        <w:numPr>
          <w:ilvl w:val="0"/>
          <w:numId w:val="4"/>
        </w:numPr>
        <w:tabs>
          <w:tab w:val="left" w:pos="618"/>
        </w:tabs>
        <w:ind w:left="0" w:right="0" w:firstLine="567"/>
        <w:rPr>
          <w:color w:val="000000"/>
          <w:sz w:val="20"/>
          <w:szCs w:val="20"/>
        </w:rPr>
      </w:pPr>
      <w:r w:rsidRPr="00005DA0">
        <w:rPr>
          <w:color w:val="000000"/>
          <w:spacing w:val="-1"/>
          <w:w w:val="115"/>
          <w:sz w:val="20"/>
          <w:szCs w:val="20"/>
        </w:rPr>
        <w:t>осуществлять</w:t>
      </w:r>
      <w:r w:rsidRPr="00005DA0">
        <w:rPr>
          <w:color w:val="000000"/>
          <w:spacing w:val="-14"/>
          <w:w w:val="115"/>
          <w:sz w:val="20"/>
          <w:szCs w:val="20"/>
        </w:rPr>
        <w:t xml:space="preserve"> </w:t>
      </w:r>
      <w:r w:rsidRPr="00005DA0">
        <w:rPr>
          <w:color w:val="000000"/>
          <w:w w:val="115"/>
          <w:sz w:val="20"/>
          <w:szCs w:val="20"/>
        </w:rPr>
        <w:t>элементарный</w:t>
      </w:r>
      <w:r w:rsidRPr="00005DA0">
        <w:rPr>
          <w:color w:val="000000"/>
          <w:spacing w:val="-14"/>
          <w:w w:val="115"/>
          <w:sz w:val="20"/>
          <w:szCs w:val="20"/>
        </w:rPr>
        <w:t xml:space="preserve"> </w:t>
      </w:r>
      <w:r w:rsidRPr="00005DA0">
        <w:rPr>
          <w:color w:val="000000"/>
          <w:w w:val="115"/>
          <w:sz w:val="20"/>
          <w:szCs w:val="20"/>
        </w:rPr>
        <w:t>смысловой</w:t>
      </w:r>
      <w:r w:rsidRPr="00005DA0">
        <w:rPr>
          <w:color w:val="000000"/>
          <w:spacing w:val="-13"/>
          <w:w w:val="115"/>
          <w:sz w:val="20"/>
          <w:szCs w:val="20"/>
        </w:rPr>
        <w:t xml:space="preserve"> </w:t>
      </w:r>
      <w:r w:rsidRPr="00005DA0">
        <w:rPr>
          <w:color w:val="000000"/>
          <w:w w:val="115"/>
          <w:sz w:val="20"/>
          <w:szCs w:val="20"/>
        </w:rPr>
        <w:t>и</w:t>
      </w:r>
      <w:r w:rsidRPr="00005DA0">
        <w:rPr>
          <w:color w:val="000000"/>
          <w:spacing w:val="-14"/>
          <w:w w:val="115"/>
          <w:sz w:val="20"/>
          <w:szCs w:val="20"/>
        </w:rPr>
        <w:t xml:space="preserve"> </w:t>
      </w:r>
      <w:r w:rsidRPr="00005DA0">
        <w:rPr>
          <w:color w:val="000000"/>
          <w:w w:val="115"/>
          <w:sz w:val="20"/>
          <w:szCs w:val="20"/>
        </w:rPr>
        <w:t>эстетический</w:t>
      </w:r>
      <w:r w:rsidRPr="00005DA0">
        <w:rPr>
          <w:color w:val="000000"/>
          <w:spacing w:val="-14"/>
          <w:w w:val="115"/>
          <w:sz w:val="20"/>
          <w:szCs w:val="20"/>
        </w:rPr>
        <w:t xml:space="preserve"> </w:t>
      </w:r>
      <w:r w:rsidR="00AB61D5">
        <w:rPr>
          <w:color w:val="000000"/>
          <w:w w:val="115"/>
          <w:sz w:val="20"/>
          <w:szCs w:val="20"/>
        </w:rPr>
        <w:t>ана</w:t>
      </w:r>
      <w:r w:rsidRPr="00005DA0">
        <w:rPr>
          <w:color w:val="000000"/>
          <w:w w:val="115"/>
          <w:sz w:val="20"/>
          <w:szCs w:val="20"/>
        </w:rPr>
        <w:t>лиз</w:t>
      </w:r>
      <w:r w:rsidRPr="00005DA0">
        <w:rPr>
          <w:color w:val="000000"/>
          <w:spacing w:val="1"/>
          <w:w w:val="115"/>
          <w:sz w:val="20"/>
          <w:szCs w:val="20"/>
        </w:rPr>
        <w:t xml:space="preserve"> </w:t>
      </w:r>
      <w:r w:rsidRPr="00005DA0">
        <w:rPr>
          <w:color w:val="000000"/>
          <w:w w:val="115"/>
          <w:sz w:val="20"/>
          <w:szCs w:val="20"/>
        </w:rPr>
        <w:t>произведений</w:t>
      </w:r>
      <w:r w:rsidRPr="00005DA0">
        <w:rPr>
          <w:color w:val="000000"/>
          <w:spacing w:val="1"/>
          <w:w w:val="115"/>
          <w:sz w:val="20"/>
          <w:szCs w:val="20"/>
        </w:rPr>
        <w:t xml:space="preserve"> </w:t>
      </w:r>
      <w:r w:rsidRPr="00005DA0">
        <w:rPr>
          <w:color w:val="000000"/>
          <w:w w:val="115"/>
          <w:sz w:val="20"/>
          <w:szCs w:val="20"/>
        </w:rPr>
        <w:t>фольклора</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художественной</w:t>
      </w:r>
      <w:r w:rsidRPr="00005DA0">
        <w:rPr>
          <w:color w:val="000000"/>
          <w:spacing w:val="1"/>
          <w:w w:val="115"/>
          <w:sz w:val="20"/>
          <w:szCs w:val="20"/>
        </w:rPr>
        <w:t xml:space="preserve"> </w:t>
      </w:r>
      <w:r w:rsidRPr="00005DA0">
        <w:rPr>
          <w:color w:val="000000"/>
          <w:w w:val="115"/>
          <w:sz w:val="20"/>
          <w:szCs w:val="20"/>
        </w:rPr>
        <w:t>литературы;</w:t>
      </w:r>
      <w:r w:rsidRPr="00005DA0">
        <w:rPr>
          <w:color w:val="000000"/>
          <w:spacing w:val="1"/>
          <w:w w:val="115"/>
          <w:sz w:val="20"/>
          <w:szCs w:val="20"/>
        </w:rPr>
        <w:t xml:space="preserve"> </w:t>
      </w:r>
      <w:r w:rsidRPr="00005DA0">
        <w:rPr>
          <w:color w:val="000000"/>
          <w:w w:val="115"/>
          <w:sz w:val="20"/>
          <w:szCs w:val="20"/>
        </w:rPr>
        <w:t>воспринимать,</w:t>
      </w:r>
      <w:r w:rsidRPr="00005DA0">
        <w:rPr>
          <w:color w:val="000000"/>
          <w:spacing w:val="1"/>
          <w:w w:val="115"/>
          <w:sz w:val="20"/>
          <w:szCs w:val="20"/>
        </w:rPr>
        <w:t xml:space="preserve"> </w:t>
      </w:r>
      <w:r w:rsidRPr="00005DA0">
        <w:rPr>
          <w:color w:val="000000"/>
          <w:w w:val="115"/>
          <w:sz w:val="20"/>
          <w:szCs w:val="20"/>
        </w:rPr>
        <w:t>анализировать,</w:t>
      </w:r>
      <w:r w:rsidRPr="00005DA0">
        <w:rPr>
          <w:color w:val="000000"/>
          <w:spacing w:val="1"/>
          <w:w w:val="115"/>
          <w:sz w:val="20"/>
          <w:szCs w:val="20"/>
        </w:rPr>
        <w:t xml:space="preserve"> </w:t>
      </w:r>
      <w:r w:rsidRPr="00005DA0">
        <w:rPr>
          <w:color w:val="000000"/>
          <w:w w:val="115"/>
          <w:sz w:val="20"/>
          <w:szCs w:val="20"/>
        </w:rPr>
        <w:t>интерпретировать</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оценивать</w:t>
      </w:r>
      <w:r w:rsidRPr="00005DA0">
        <w:rPr>
          <w:color w:val="000000"/>
          <w:spacing w:val="1"/>
          <w:w w:val="115"/>
          <w:sz w:val="20"/>
          <w:szCs w:val="20"/>
        </w:rPr>
        <w:t xml:space="preserve"> </w:t>
      </w:r>
      <w:r w:rsidRPr="00005DA0">
        <w:rPr>
          <w:color w:val="000000"/>
          <w:w w:val="115"/>
          <w:sz w:val="20"/>
          <w:szCs w:val="20"/>
        </w:rPr>
        <w:t>прочитанное</w:t>
      </w:r>
      <w:r w:rsidRPr="00005DA0">
        <w:rPr>
          <w:color w:val="000000"/>
          <w:spacing w:val="-14"/>
          <w:w w:val="115"/>
          <w:sz w:val="20"/>
          <w:szCs w:val="20"/>
        </w:rPr>
        <w:t xml:space="preserve"> </w:t>
      </w:r>
      <w:r w:rsidRPr="00005DA0">
        <w:rPr>
          <w:color w:val="000000"/>
          <w:w w:val="115"/>
          <w:sz w:val="20"/>
          <w:szCs w:val="20"/>
        </w:rPr>
        <w:t>(с</w:t>
      </w:r>
      <w:r w:rsidRPr="00005DA0">
        <w:rPr>
          <w:color w:val="000000"/>
          <w:spacing w:val="-14"/>
          <w:w w:val="115"/>
          <w:sz w:val="20"/>
          <w:szCs w:val="20"/>
        </w:rPr>
        <w:t xml:space="preserve"> </w:t>
      </w:r>
      <w:r w:rsidRPr="00005DA0">
        <w:rPr>
          <w:color w:val="000000"/>
          <w:w w:val="115"/>
          <w:sz w:val="20"/>
          <w:szCs w:val="20"/>
        </w:rPr>
        <w:t>учётом</w:t>
      </w:r>
      <w:r w:rsidRPr="00005DA0">
        <w:rPr>
          <w:color w:val="000000"/>
          <w:spacing w:val="-14"/>
          <w:w w:val="115"/>
          <w:sz w:val="20"/>
          <w:szCs w:val="20"/>
        </w:rPr>
        <w:t xml:space="preserve"> </w:t>
      </w:r>
      <w:r w:rsidRPr="00005DA0">
        <w:rPr>
          <w:color w:val="000000"/>
          <w:w w:val="115"/>
          <w:sz w:val="20"/>
          <w:szCs w:val="20"/>
        </w:rPr>
        <w:t>литературного</w:t>
      </w:r>
      <w:r w:rsidRPr="00005DA0">
        <w:rPr>
          <w:color w:val="000000"/>
          <w:spacing w:val="-13"/>
          <w:w w:val="115"/>
          <w:sz w:val="20"/>
          <w:szCs w:val="20"/>
        </w:rPr>
        <w:t xml:space="preserve"> </w:t>
      </w:r>
      <w:r w:rsidRPr="00005DA0">
        <w:rPr>
          <w:color w:val="000000"/>
          <w:w w:val="115"/>
          <w:sz w:val="20"/>
          <w:szCs w:val="20"/>
        </w:rPr>
        <w:t>развития</w:t>
      </w:r>
      <w:r w:rsidRPr="00005DA0">
        <w:rPr>
          <w:color w:val="000000"/>
          <w:spacing w:val="-14"/>
          <w:w w:val="115"/>
          <w:sz w:val="20"/>
          <w:szCs w:val="20"/>
        </w:rPr>
        <w:t xml:space="preserve"> </w:t>
      </w:r>
      <w:r w:rsidRPr="00005DA0">
        <w:rPr>
          <w:color w:val="000000"/>
          <w:w w:val="115"/>
          <w:sz w:val="20"/>
          <w:szCs w:val="20"/>
        </w:rPr>
        <w:t>обучающихся);</w:t>
      </w:r>
    </w:p>
    <w:p w14:paraId="10C171F6" w14:textId="77777777" w:rsidR="005B2FBF" w:rsidRPr="00AB61D5" w:rsidRDefault="00005DA0" w:rsidP="00AB61D5">
      <w:pPr>
        <w:ind w:firstLine="567"/>
        <w:jc w:val="both"/>
        <w:rPr>
          <w:sz w:val="20"/>
        </w:rPr>
      </w:pPr>
      <w:r w:rsidRPr="00AB61D5">
        <w:rPr>
          <w:sz w:val="20"/>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w:t>
      </w:r>
      <w:r w:rsidR="00AB61D5" w:rsidRPr="00AB61D5">
        <w:rPr>
          <w:sz w:val="20"/>
        </w:rPr>
        <w:t>еризовать героев-персонажей, да</w:t>
      </w:r>
      <w:r w:rsidRPr="00AB61D5">
        <w:rPr>
          <w:sz w:val="20"/>
        </w:rPr>
        <w:t>вать их сравнительные характеристики; выявлять основные особенности языка художе</w:t>
      </w:r>
      <w:r w:rsidR="00AB61D5" w:rsidRPr="00AB61D5">
        <w:rPr>
          <w:sz w:val="20"/>
        </w:rPr>
        <w:t>ственного произведения, поэтиче</w:t>
      </w:r>
      <w:r w:rsidRPr="00AB61D5">
        <w:rPr>
          <w:sz w:val="20"/>
        </w:rPr>
        <w:t>ской и прозаической речи;</w:t>
      </w:r>
    </w:p>
    <w:p w14:paraId="683D98F8" w14:textId="77777777" w:rsidR="005B2FBF" w:rsidRPr="00AB61D5" w:rsidRDefault="00005DA0" w:rsidP="00AB61D5">
      <w:pPr>
        <w:ind w:firstLine="567"/>
        <w:jc w:val="both"/>
        <w:rPr>
          <w:sz w:val="20"/>
        </w:rPr>
      </w:pPr>
      <w:r w:rsidRPr="00AB61D5">
        <w:rPr>
          <w:sz w:val="20"/>
        </w:rPr>
        <w:t>понимать сущность теоретико-литературных понятий и учиться использовать их в процессе анализа и интерпретации произведений, оформлен</w:t>
      </w:r>
      <w:r w:rsidR="00AB61D5" w:rsidRPr="00AB61D5">
        <w:rPr>
          <w:sz w:val="20"/>
        </w:rPr>
        <w:t>ия собственных оценок и наблюде</w:t>
      </w:r>
      <w:r w:rsidRPr="00AB61D5">
        <w:rPr>
          <w:sz w:val="20"/>
        </w:rPr>
        <w:t xml:space="preserve">ний: художественная литература и устное народное </w:t>
      </w:r>
      <w:r w:rsidR="00AB61D5" w:rsidRPr="00AB61D5">
        <w:rPr>
          <w:sz w:val="20"/>
        </w:rPr>
        <w:t>творче</w:t>
      </w:r>
      <w:r w:rsidRPr="00AB61D5">
        <w:rPr>
          <w:sz w:val="20"/>
        </w:rPr>
        <w:t>ство; проза и поэзия; художественный образ; роды (лирика, эпос), жанры (рассказ, повест</w:t>
      </w:r>
      <w:r w:rsidR="00AB61D5">
        <w:rPr>
          <w:sz w:val="20"/>
        </w:rPr>
        <w:t>ь, роман, басня, послание); фор</w:t>
      </w:r>
      <w:r w:rsidRPr="00AB61D5">
        <w:rPr>
          <w:sz w:val="20"/>
        </w:rPr>
        <w:t xml:space="preserve">ма и содержание литературного произведения; тема, идея, проблематика; сюжет, </w:t>
      </w:r>
      <w:r w:rsidR="00AB61D5">
        <w:rPr>
          <w:sz w:val="20"/>
        </w:rPr>
        <w:t>композиция; стадии развития дей</w:t>
      </w:r>
      <w:r w:rsidRPr="00AB61D5">
        <w:rPr>
          <w:sz w:val="20"/>
        </w:rPr>
        <w:t>ствия: экспозиция, завязка, развитие действия, кул</w:t>
      </w:r>
      <w:r w:rsidR="00AB61D5">
        <w:rPr>
          <w:sz w:val="20"/>
        </w:rPr>
        <w:t>ьмина</w:t>
      </w:r>
      <w:r w:rsidRPr="00AB61D5">
        <w:rPr>
          <w:sz w:val="20"/>
        </w:rPr>
        <w:t xml:space="preserve">ция, развязка; повествователь, рассказчик, литературный герой (персонаж), лирический герой, речевая </w:t>
      </w:r>
      <w:r w:rsidR="00AB61D5">
        <w:rPr>
          <w:sz w:val="20"/>
        </w:rPr>
        <w:t>характеристи</w:t>
      </w:r>
      <w:r w:rsidRPr="00AB61D5">
        <w:rPr>
          <w:sz w:val="20"/>
        </w:rPr>
        <w:t xml:space="preserve">ка героя; портрет, пейзаж, художественная деталь; юмор, ирония; эпитет, метафора, </w:t>
      </w:r>
      <w:r w:rsidR="00AB61D5">
        <w:rPr>
          <w:sz w:val="20"/>
        </w:rPr>
        <w:t>сравнение; олицетворение, гипер</w:t>
      </w:r>
      <w:r w:rsidRPr="00AB61D5">
        <w:rPr>
          <w:sz w:val="20"/>
        </w:rPr>
        <w:t>бола; антитеза, аллегория; стихотворный метр (хорей, ямб), ритм, рифма, строфа;</w:t>
      </w:r>
    </w:p>
    <w:p w14:paraId="1E22618D" w14:textId="77777777" w:rsidR="005B2FBF" w:rsidRPr="00005DA0" w:rsidRDefault="00005DA0" w:rsidP="00005DA0">
      <w:pPr>
        <w:pStyle w:val="a5"/>
        <w:ind w:firstLine="567"/>
        <w:jc w:val="both"/>
        <w:rPr>
          <w:color w:val="000000"/>
        </w:rPr>
      </w:pPr>
      <w:r w:rsidRPr="00005DA0">
        <w:rPr>
          <w:color w:val="000000"/>
          <w:w w:val="115"/>
        </w:rPr>
        <w:t>выделять в произведениях элементы художественной формы</w:t>
      </w:r>
      <w:r w:rsidRPr="00005DA0">
        <w:rPr>
          <w:color w:val="000000"/>
          <w:spacing w:val="1"/>
          <w:w w:val="115"/>
        </w:rPr>
        <w:t xml:space="preserve"> </w:t>
      </w:r>
      <w:r w:rsidRPr="00005DA0">
        <w:rPr>
          <w:color w:val="000000"/>
          <w:w w:val="115"/>
        </w:rPr>
        <w:t>и</w:t>
      </w:r>
      <w:r w:rsidRPr="00005DA0">
        <w:rPr>
          <w:color w:val="000000"/>
          <w:spacing w:val="-8"/>
          <w:w w:val="115"/>
        </w:rPr>
        <w:t xml:space="preserve"> </w:t>
      </w:r>
      <w:r w:rsidRPr="00005DA0">
        <w:rPr>
          <w:color w:val="000000"/>
          <w:w w:val="115"/>
        </w:rPr>
        <w:t>обнаруживать</w:t>
      </w:r>
      <w:r w:rsidRPr="00005DA0">
        <w:rPr>
          <w:color w:val="000000"/>
          <w:spacing w:val="-8"/>
          <w:w w:val="115"/>
        </w:rPr>
        <w:t xml:space="preserve"> </w:t>
      </w:r>
      <w:r w:rsidRPr="00005DA0">
        <w:rPr>
          <w:color w:val="000000"/>
          <w:w w:val="115"/>
        </w:rPr>
        <w:t>связи</w:t>
      </w:r>
      <w:r w:rsidRPr="00005DA0">
        <w:rPr>
          <w:color w:val="000000"/>
          <w:spacing w:val="-8"/>
          <w:w w:val="115"/>
        </w:rPr>
        <w:t xml:space="preserve"> </w:t>
      </w:r>
      <w:r w:rsidRPr="00005DA0">
        <w:rPr>
          <w:color w:val="000000"/>
          <w:w w:val="115"/>
        </w:rPr>
        <w:t>между</w:t>
      </w:r>
      <w:r w:rsidRPr="00005DA0">
        <w:rPr>
          <w:color w:val="000000"/>
          <w:spacing w:val="-7"/>
          <w:w w:val="115"/>
        </w:rPr>
        <w:t xml:space="preserve"> </w:t>
      </w:r>
      <w:r w:rsidRPr="00005DA0">
        <w:rPr>
          <w:color w:val="000000"/>
          <w:w w:val="115"/>
        </w:rPr>
        <w:t>ними;</w:t>
      </w:r>
    </w:p>
    <w:p w14:paraId="28051094" w14:textId="77777777" w:rsidR="005B2FBF" w:rsidRPr="00005DA0" w:rsidRDefault="00005DA0" w:rsidP="00005DA0">
      <w:pPr>
        <w:pStyle w:val="a5"/>
        <w:ind w:firstLine="567"/>
        <w:jc w:val="both"/>
        <w:rPr>
          <w:color w:val="000000"/>
        </w:rPr>
      </w:pPr>
      <w:r w:rsidRPr="00005DA0">
        <w:rPr>
          <w:color w:val="000000"/>
          <w:w w:val="115"/>
        </w:rPr>
        <w:t>сопоставлять произведени</w:t>
      </w:r>
      <w:r w:rsidR="00AB61D5">
        <w:rPr>
          <w:color w:val="000000"/>
          <w:w w:val="115"/>
        </w:rPr>
        <w:t>я, их фрагменты, образы персона</w:t>
      </w:r>
      <w:r w:rsidRPr="00005DA0">
        <w:rPr>
          <w:color w:val="000000"/>
          <w:w w:val="115"/>
        </w:rPr>
        <w:t>жей, сюжеты разных литературных произведений, т</w:t>
      </w:r>
      <w:r w:rsidR="00AB61D5">
        <w:rPr>
          <w:color w:val="000000"/>
          <w:w w:val="115"/>
        </w:rPr>
        <w:t>емы, про</w:t>
      </w:r>
      <w:r w:rsidRPr="00005DA0">
        <w:rPr>
          <w:color w:val="000000"/>
          <w:w w:val="115"/>
        </w:rPr>
        <w:t>блемы, жанры (с учётом возраста и литературного развития</w:t>
      </w:r>
      <w:r w:rsidRPr="00005DA0">
        <w:rPr>
          <w:color w:val="000000"/>
          <w:spacing w:val="1"/>
          <w:w w:val="115"/>
        </w:rPr>
        <w:t xml:space="preserve"> </w:t>
      </w:r>
      <w:r w:rsidRPr="00005DA0">
        <w:rPr>
          <w:color w:val="000000"/>
          <w:w w:val="115"/>
        </w:rPr>
        <w:t>обучающихся);</w:t>
      </w:r>
    </w:p>
    <w:p w14:paraId="6559B3A3" w14:textId="77777777" w:rsidR="005B2FBF" w:rsidRPr="00AB61D5" w:rsidRDefault="00005DA0" w:rsidP="00AB61D5">
      <w:pPr>
        <w:pStyle w:val="a5"/>
        <w:ind w:firstLine="567"/>
        <w:jc w:val="both"/>
      </w:pPr>
      <w:r w:rsidRPr="00005DA0">
        <w:rPr>
          <w:color w:val="000000"/>
          <w:w w:val="115"/>
        </w:rPr>
        <w:t>сопоставлять с помощью у</w:t>
      </w:r>
      <w:r w:rsidR="00AB61D5">
        <w:rPr>
          <w:color w:val="000000"/>
          <w:w w:val="115"/>
        </w:rPr>
        <w:t xml:space="preserve">чителя изученные и </w:t>
      </w:r>
      <w:r w:rsidR="00AB61D5" w:rsidRPr="00AB61D5">
        <w:t>самостоятель</w:t>
      </w:r>
      <w:r w:rsidRPr="00AB61D5">
        <w:t>но прочитанные</w:t>
      </w:r>
      <w:r w:rsidR="00D87583" w:rsidRPr="00AB61D5">
        <w:t xml:space="preserve"> </w:t>
      </w:r>
      <w:r w:rsidRPr="00AB61D5">
        <w:t>произведения художественной</w:t>
      </w:r>
      <w:r w:rsidR="00D87583" w:rsidRPr="00AB61D5">
        <w:t xml:space="preserve"> </w:t>
      </w:r>
      <w:r w:rsidRPr="00AB61D5">
        <w:t>литературы</w:t>
      </w:r>
      <w:r w:rsidR="00AB61D5" w:rsidRPr="00AB61D5">
        <w:t xml:space="preserve"> с</w:t>
      </w:r>
      <w:r w:rsidRPr="00AB61D5">
        <w:t xml:space="preserve"> произведениями других видов искусства (живопись, </w:t>
      </w:r>
      <w:r w:rsidR="00AB61D5">
        <w:t>музы</w:t>
      </w:r>
      <w:r w:rsidRPr="00AB61D5">
        <w:t>ка, театр, кино);</w:t>
      </w:r>
    </w:p>
    <w:p w14:paraId="3D4D650F" w14:textId="77777777" w:rsidR="00AB61D5" w:rsidRPr="00AB61D5" w:rsidRDefault="00005DA0" w:rsidP="00AB61D5">
      <w:pPr>
        <w:pStyle w:val="a9"/>
        <w:numPr>
          <w:ilvl w:val="0"/>
          <w:numId w:val="4"/>
        </w:numPr>
        <w:ind w:left="0" w:right="0" w:firstLine="567"/>
      </w:pPr>
      <w:r w:rsidRPr="00AB61D5">
        <w:rPr>
          <w:sz w:val="20"/>
        </w:rPr>
        <w:t xml:space="preserve">выразительно читать стихи и прозу, в том числе наизусть (не менее 7 поэтических произведений, не выученных ранее), передавая личное отношение </w:t>
      </w:r>
      <w:r w:rsidR="00AB61D5">
        <w:rPr>
          <w:sz w:val="20"/>
        </w:rPr>
        <w:t>к произведению (с учётом литера</w:t>
      </w:r>
      <w:r w:rsidRPr="00AB61D5">
        <w:rPr>
          <w:sz w:val="20"/>
        </w:rPr>
        <w:t xml:space="preserve">турного развития, индивидуальных особенностей </w:t>
      </w:r>
      <w:r w:rsidR="00AB61D5">
        <w:rPr>
          <w:sz w:val="20"/>
        </w:rPr>
        <w:t>обучаю</w:t>
      </w:r>
      <w:r w:rsidRPr="00AB61D5">
        <w:rPr>
          <w:sz w:val="20"/>
        </w:rPr>
        <w:t>щихся);</w:t>
      </w:r>
    </w:p>
    <w:p w14:paraId="5D2AB90E" w14:textId="77777777" w:rsidR="00AB61D5" w:rsidRPr="00AB61D5" w:rsidRDefault="00005DA0" w:rsidP="00AB61D5">
      <w:pPr>
        <w:pStyle w:val="a9"/>
        <w:numPr>
          <w:ilvl w:val="0"/>
          <w:numId w:val="4"/>
        </w:numPr>
        <w:ind w:left="0" w:right="0" w:firstLine="567"/>
      </w:pPr>
      <w:r w:rsidRPr="00AB61D5">
        <w:rPr>
          <w:sz w:val="20"/>
        </w:rPr>
        <w:t>пересказывать прочитан</w:t>
      </w:r>
      <w:r w:rsidR="00AB61D5">
        <w:rPr>
          <w:sz w:val="20"/>
        </w:rPr>
        <w:t>ное произведение, используя под</w:t>
      </w:r>
      <w:r w:rsidRPr="00AB61D5">
        <w:rPr>
          <w:sz w:val="20"/>
        </w:rPr>
        <w:t>робный, сжатый, выборочный, творческий</w:t>
      </w:r>
      <w:r w:rsidR="00D87583" w:rsidRPr="00AB61D5">
        <w:rPr>
          <w:sz w:val="20"/>
        </w:rPr>
        <w:t xml:space="preserve"> </w:t>
      </w:r>
      <w:r w:rsidRPr="00AB61D5">
        <w:rPr>
          <w:sz w:val="20"/>
        </w:rPr>
        <w:t>пересказ,</w:t>
      </w:r>
      <w:r w:rsidR="00D87583" w:rsidRPr="00AB61D5">
        <w:rPr>
          <w:sz w:val="20"/>
        </w:rPr>
        <w:t xml:space="preserve"> </w:t>
      </w:r>
      <w:r w:rsidRPr="00AB61D5">
        <w:rPr>
          <w:sz w:val="20"/>
        </w:rPr>
        <w:t xml:space="preserve">отвечать на вопросы по прочитанному произведению и с помощью </w:t>
      </w:r>
      <w:r w:rsidR="00AB61D5">
        <w:rPr>
          <w:sz w:val="20"/>
        </w:rPr>
        <w:t>учите</w:t>
      </w:r>
      <w:r w:rsidRPr="00AB61D5">
        <w:rPr>
          <w:sz w:val="20"/>
        </w:rPr>
        <w:t>ля формулировать вопросы к тексту;</w:t>
      </w:r>
    </w:p>
    <w:p w14:paraId="4B0A284D" w14:textId="77777777" w:rsidR="00AB61D5" w:rsidRPr="00AB61D5" w:rsidRDefault="00005DA0" w:rsidP="00AB61D5">
      <w:pPr>
        <w:pStyle w:val="a9"/>
        <w:numPr>
          <w:ilvl w:val="0"/>
          <w:numId w:val="4"/>
        </w:numPr>
        <w:ind w:left="0" w:right="0" w:firstLine="567"/>
      </w:pPr>
      <w:r w:rsidRPr="00AB61D5">
        <w:rPr>
          <w:sz w:val="20"/>
        </w:rPr>
        <w:t xml:space="preserve">участвовать в беседе и </w:t>
      </w:r>
      <w:r w:rsidR="00AB61D5">
        <w:rPr>
          <w:sz w:val="20"/>
        </w:rPr>
        <w:t>диалоге о прочитанном произведе</w:t>
      </w:r>
      <w:r w:rsidRPr="00AB61D5">
        <w:rPr>
          <w:sz w:val="20"/>
        </w:rPr>
        <w:t>нии, давать аргументированную оценку прочитанному;</w:t>
      </w:r>
    </w:p>
    <w:p w14:paraId="5FB8E01F" w14:textId="77777777" w:rsidR="00AB61D5" w:rsidRPr="00AB61D5" w:rsidRDefault="00005DA0" w:rsidP="00AB61D5">
      <w:pPr>
        <w:pStyle w:val="a9"/>
        <w:numPr>
          <w:ilvl w:val="0"/>
          <w:numId w:val="4"/>
        </w:numPr>
        <w:ind w:left="0" w:right="0" w:firstLine="567"/>
      </w:pPr>
      <w:r w:rsidRPr="00AB61D5">
        <w:rPr>
          <w:sz w:val="20"/>
        </w:rPr>
        <w:t>создавать устные и письменные высказывания разных жанров (объёмом не менее 100</w:t>
      </w:r>
      <w:r w:rsidR="00AB61D5">
        <w:rPr>
          <w:sz w:val="20"/>
        </w:rPr>
        <w:t xml:space="preserve"> слов), писать сочинение-рассуж</w:t>
      </w:r>
      <w:r w:rsidRPr="00AB61D5">
        <w:rPr>
          <w:sz w:val="20"/>
        </w:rPr>
        <w:t>дение по заданной теме с опорой на прочитанные произведения, аннотацию, отзыв;</w:t>
      </w:r>
    </w:p>
    <w:p w14:paraId="527AF069" w14:textId="77777777" w:rsidR="00AB61D5" w:rsidRPr="00AB61D5" w:rsidRDefault="00005DA0" w:rsidP="00AB61D5">
      <w:pPr>
        <w:pStyle w:val="a9"/>
        <w:numPr>
          <w:ilvl w:val="0"/>
          <w:numId w:val="4"/>
        </w:numPr>
        <w:ind w:left="0" w:right="0" w:firstLine="567"/>
      </w:pPr>
      <w:r w:rsidRPr="00AB61D5">
        <w:rPr>
          <w:sz w:val="20"/>
        </w:rPr>
        <w:lastRenderedPageBreak/>
        <w:t>владеть умениями интерпретации и оценки текстуально изученных</w:t>
      </w:r>
      <w:r w:rsidR="00D87583" w:rsidRPr="00AB61D5">
        <w:rPr>
          <w:sz w:val="20"/>
        </w:rPr>
        <w:t xml:space="preserve"> </w:t>
      </w:r>
      <w:r w:rsidRPr="00AB61D5">
        <w:rPr>
          <w:sz w:val="20"/>
        </w:rPr>
        <w:t>произведений</w:t>
      </w:r>
      <w:r w:rsidR="00D87583" w:rsidRPr="00AB61D5">
        <w:rPr>
          <w:sz w:val="20"/>
        </w:rPr>
        <w:t xml:space="preserve"> </w:t>
      </w:r>
      <w:r w:rsidRPr="00AB61D5">
        <w:rPr>
          <w:sz w:val="20"/>
        </w:rPr>
        <w:t>фольклора,</w:t>
      </w:r>
      <w:r w:rsidR="00D87583" w:rsidRPr="00AB61D5">
        <w:rPr>
          <w:sz w:val="20"/>
        </w:rPr>
        <w:t xml:space="preserve"> </w:t>
      </w:r>
      <w:r w:rsidRPr="00AB61D5">
        <w:rPr>
          <w:sz w:val="20"/>
        </w:rPr>
        <w:t>древнерусской,</w:t>
      </w:r>
      <w:r w:rsidR="00D87583" w:rsidRPr="00AB61D5">
        <w:rPr>
          <w:sz w:val="20"/>
        </w:rPr>
        <w:t xml:space="preserve"> </w:t>
      </w:r>
      <w:r w:rsidRPr="00AB61D5">
        <w:rPr>
          <w:sz w:val="20"/>
        </w:rPr>
        <w:t>русской и зарубежной литературы и с</w:t>
      </w:r>
      <w:r w:rsidR="00AB61D5">
        <w:rPr>
          <w:sz w:val="20"/>
        </w:rPr>
        <w:t>овременных авторов с использова</w:t>
      </w:r>
      <w:r w:rsidRPr="00AB61D5">
        <w:rPr>
          <w:sz w:val="20"/>
        </w:rPr>
        <w:t>нием методов смыслового чтения и эстетического анализа;</w:t>
      </w:r>
    </w:p>
    <w:p w14:paraId="5165BC3E" w14:textId="77777777" w:rsidR="00AB61D5" w:rsidRPr="00AB61D5" w:rsidRDefault="00005DA0" w:rsidP="00AB61D5">
      <w:pPr>
        <w:pStyle w:val="a9"/>
        <w:numPr>
          <w:ilvl w:val="0"/>
          <w:numId w:val="4"/>
        </w:numPr>
        <w:ind w:left="0" w:right="0" w:firstLine="567"/>
      </w:pPr>
      <w:r w:rsidRPr="00AB61D5">
        <w:rPr>
          <w:sz w:val="20"/>
        </w:rPr>
        <w:t>осознавать важность чте</w:t>
      </w:r>
      <w:r w:rsidR="00AB61D5">
        <w:rPr>
          <w:sz w:val="20"/>
        </w:rPr>
        <w:t>ния и изучения произведений уст</w:t>
      </w:r>
      <w:r w:rsidRPr="00AB61D5">
        <w:rPr>
          <w:sz w:val="20"/>
        </w:rPr>
        <w:t>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46F37708" w14:textId="77777777" w:rsidR="00AB61D5" w:rsidRPr="00AB61D5" w:rsidRDefault="00005DA0" w:rsidP="00AB61D5">
      <w:pPr>
        <w:pStyle w:val="a9"/>
        <w:numPr>
          <w:ilvl w:val="0"/>
          <w:numId w:val="4"/>
        </w:numPr>
        <w:ind w:left="0" w:right="0" w:firstLine="567"/>
      </w:pPr>
      <w:r w:rsidRPr="00AB61D5">
        <w:rPr>
          <w:sz w:val="20"/>
        </w:rPr>
        <w:t>планировать собственное досуговое чтение, обогащать свой круг чтения по рекомендациям у</w:t>
      </w:r>
      <w:r w:rsidR="00AB61D5">
        <w:rPr>
          <w:sz w:val="20"/>
        </w:rPr>
        <w:t>чителя, в том числе за счёт про</w:t>
      </w:r>
      <w:r w:rsidRPr="00AB61D5">
        <w:rPr>
          <w:sz w:val="20"/>
        </w:rPr>
        <w:t>изведений современной литературы для детей и подростков;</w:t>
      </w:r>
    </w:p>
    <w:p w14:paraId="052A45F3" w14:textId="77777777" w:rsidR="00AB61D5" w:rsidRPr="00AB61D5" w:rsidRDefault="00005DA0" w:rsidP="00AB61D5">
      <w:pPr>
        <w:pStyle w:val="a9"/>
        <w:numPr>
          <w:ilvl w:val="0"/>
          <w:numId w:val="4"/>
        </w:numPr>
        <w:ind w:left="0" w:right="0" w:firstLine="567"/>
      </w:pPr>
      <w:r w:rsidRPr="00AB61D5">
        <w:rPr>
          <w:sz w:val="20"/>
        </w:rPr>
        <w:t xml:space="preserve">развивать умения коллективной проектной или </w:t>
      </w:r>
      <w:r w:rsidR="00AB61D5">
        <w:rPr>
          <w:sz w:val="20"/>
        </w:rPr>
        <w:t>исследо</w:t>
      </w:r>
      <w:r w:rsidRPr="00AB61D5">
        <w:rPr>
          <w:sz w:val="20"/>
        </w:rPr>
        <w:t>вательской деятельности под руководством учителя и учиться публично представлять полученные результаты;</w:t>
      </w:r>
    </w:p>
    <w:p w14:paraId="41CA3F2A" w14:textId="77777777" w:rsidR="005B2FBF" w:rsidRPr="00AB61D5" w:rsidRDefault="00005DA0" w:rsidP="00AB61D5">
      <w:pPr>
        <w:pStyle w:val="a9"/>
        <w:numPr>
          <w:ilvl w:val="0"/>
          <w:numId w:val="4"/>
        </w:numPr>
        <w:ind w:left="0" w:right="0" w:firstLine="567"/>
      </w:pPr>
      <w:r w:rsidRPr="00AB61D5">
        <w:rPr>
          <w:sz w:val="20"/>
        </w:rPr>
        <w:t>развивать умение</w:t>
      </w:r>
      <w:r w:rsidR="00D87583" w:rsidRPr="00AB61D5">
        <w:rPr>
          <w:sz w:val="20"/>
        </w:rPr>
        <w:t xml:space="preserve"> </w:t>
      </w:r>
      <w:r w:rsidRPr="00AB61D5">
        <w:rPr>
          <w:sz w:val="20"/>
        </w:rPr>
        <w:t>использовать</w:t>
      </w:r>
      <w:r w:rsidR="00D87583" w:rsidRPr="00AB61D5">
        <w:rPr>
          <w:sz w:val="20"/>
        </w:rPr>
        <w:t xml:space="preserve"> </w:t>
      </w:r>
      <w:r w:rsidRPr="00AB61D5">
        <w:rPr>
          <w:sz w:val="20"/>
        </w:rPr>
        <w:t>словари</w:t>
      </w:r>
      <w:r w:rsidR="00D87583" w:rsidRPr="00AB61D5">
        <w:rPr>
          <w:sz w:val="20"/>
        </w:rPr>
        <w:t xml:space="preserve"> </w:t>
      </w:r>
      <w:r w:rsidRPr="00AB61D5">
        <w:rPr>
          <w:sz w:val="20"/>
        </w:rPr>
        <w:t>и</w:t>
      </w:r>
      <w:r w:rsidR="00D87583" w:rsidRPr="00AB61D5">
        <w:rPr>
          <w:sz w:val="20"/>
        </w:rPr>
        <w:t xml:space="preserve"> </w:t>
      </w:r>
      <w:r w:rsidRPr="00AB61D5">
        <w:rPr>
          <w:sz w:val="20"/>
        </w:rPr>
        <w:t xml:space="preserve">справочники, в том числе в электронной </w:t>
      </w:r>
      <w:r w:rsidR="00AB61D5">
        <w:rPr>
          <w:sz w:val="20"/>
        </w:rPr>
        <w:t>форме; пользоваться под руковод</w:t>
      </w:r>
      <w:r w:rsidRPr="00AB61D5">
        <w:rPr>
          <w:sz w:val="20"/>
        </w:rPr>
        <w:t>ством учителя электронны</w:t>
      </w:r>
      <w:r w:rsidR="00AB61D5">
        <w:rPr>
          <w:sz w:val="20"/>
        </w:rPr>
        <w:t>ми библиотеками и другими интер</w:t>
      </w:r>
      <w:r w:rsidRPr="00AB61D5">
        <w:rPr>
          <w:sz w:val="20"/>
        </w:rPr>
        <w:t xml:space="preserve">нет-ресурсами, соблюдая правила информационной </w:t>
      </w:r>
      <w:r w:rsidR="00AB61D5">
        <w:rPr>
          <w:sz w:val="20"/>
        </w:rPr>
        <w:t>безопас</w:t>
      </w:r>
      <w:r w:rsidRPr="00AB61D5">
        <w:rPr>
          <w:sz w:val="20"/>
        </w:rPr>
        <w:t>ности.</w:t>
      </w:r>
    </w:p>
    <w:p w14:paraId="06E5F777" w14:textId="77777777" w:rsidR="005B2FBF" w:rsidRPr="00005DA0" w:rsidRDefault="005B2FBF" w:rsidP="00005DA0">
      <w:pPr>
        <w:pStyle w:val="a5"/>
        <w:ind w:firstLine="567"/>
        <w:jc w:val="both"/>
        <w:rPr>
          <w:color w:val="000000"/>
        </w:rPr>
      </w:pPr>
    </w:p>
    <w:p w14:paraId="64CADFE9" w14:textId="77777777" w:rsidR="00105318" w:rsidRDefault="00105318">
      <w:pPr>
        <w:rPr>
          <w:rFonts w:eastAsia="Trebuchet MS"/>
          <w:b/>
          <w:color w:val="000000"/>
          <w:w w:val="95"/>
          <w:sz w:val="20"/>
          <w:szCs w:val="20"/>
        </w:rPr>
      </w:pPr>
      <w:bookmarkStart w:id="15" w:name="_Toc106276915"/>
      <w:r>
        <w:rPr>
          <w:b/>
          <w:color w:val="000000"/>
          <w:w w:val="95"/>
          <w:sz w:val="20"/>
          <w:szCs w:val="20"/>
        </w:rPr>
        <w:br w:type="page"/>
      </w:r>
    </w:p>
    <w:p w14:paraId="3F535577" w14:textId="7D9F569E" w:rsidR="005B2FBF" w:rsidRPr="00AB61D5" w:rsidRDefault="00005DA0" w:rsidP="00AB61D5">
      <w:pPr>
        <w:pStyle w:val="31"/>
        <w:ind w:left="0" w:firstLine="567"/>
        <w:jc w:val="center"/>
        <w:rPr>
          <w:rFonts w:ascii="Times New Roman" w:hAnsi="Times New Roman" w:cs="Times New Roman"/>
          <w:b/>
          <w:color w:val="000000"/>
          <w:sz w:val="20"/>
          <w:szCs w:val="20"/>
        </w:rPr>
      </w:pPr>
      <w:r w:rsidRPr="00AB61D5">
        <w:rPr>
          <w:rFonts w:ascii="Times New Roman" w:hAnsi="Times New Roman" w:cs="Times New Roman"/>
          <w:b/>
          <w:color w:val="000000"/>
          <w:w w:val="95"/>
          <w:sz w:val="20"/>
          <w:szCs w:val="20"/>
        </w:rPr>
        <w:lastRenderedPageBreak/>
        <w:t>7</w:t>
      </w:r>
      <w:r w:rsidRPr="00AB61D5">
        <w:rPr>
          <w:rFonts w:ascii="Times New Roman" w:hAnsi="Times New Roman" w:cs="Times New Roman"/>
          <w:b/>
          <w:color w:val="000000"/>
          <w:spacing w:val="-5"/>
          <w:w w:val="95"/>
          <w:sz w:val="20"/>
          <w:szCs w:val="20"/>
        </w:rPr>
        <w:t xml:space="preserve"> </w:t>
      </w:r>
      <w:r w:rsidRPr="00AB61D5">
        <w:rPr>
          <w:rFonts w:ascii="Times New Roman" w:hAnsi="Times New Roman" w:cs="Times New Roman"/>
          <w:b/>
          <w:color w:val="000000"/>
          <w:w w:val="95"/>
          <w:sz w:val="20"/>
          <w:szCs w:val="20"/>
        </w:rPr>
        <w:t>КЛАСС</w:t>
      </w:r>
      <w:bookmarkEnd w:id="15"/>
    </w:p>
    <w:p w14:paraId="7B0289C6" w14:textId="77777777" w:rsidR="00AB61D5" w:rsidRDefault="00005DA0" w:rsidP="00AB61D5">
      <w:pPr>
        <w:pStyle w:val="a9"/>
        <w:numPr>
          <w:ilvl w:val="0"/>
          <w:numId w:val="16"/>
        </w:numPr>
        <w:ind w:left="0" w:right="0" w:firstLine="567"/>
        <w:rPr>
          <w:sz w:val="20"/>
        </w:rPr>
      </w:pPr>
      <w:r w:rsidRPr="00AB61D5">
        <w:rPr>
          <w:sz w:val="20"/>
        </w:rPr>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2B6C5F13" w14:textId="77777777" w:rsidR="00AB61D5" w:rsidRDefault="00005DA0" w:rsidP="00AB61D5">
      <w:pPr>
        <w:pStyle w:val="a9"/>
        <w:numPr>
          <w:ilvl w:val="0"/>
          <w:numId w:val="16"/>
        </w:numPr>
        <w:ind w:left="0" w:right="0" w:firstLine="567"/>
        <w:rPr>
          <w:sz w:val="20"/>
        </w:rPr>
      </w:pPr>
      <w:r w:rsidRPr="00AB61D5">
        <w:rPr>
          <w:sz w:val="20"/>
        </w:rPr>
        <w:t>понимать специфику литерату</w:t>
      </w:r>
      <w:r w:rsidR="00AB61D5">
        <w:rPr>
          <w:sz w:val="20"/>
        </w:rPr>
        <w:t>ры как вида словесного ис</w:t>
      </w:r>
      <w:r w:rsidRPr="00AB61D5">
        <w:rPr>
          <w:sz w:val="20"/>
        </w:rPr>
        <w:t>кусства, выявлять отличия художественного текста от текста научного, делового, публицистического;</w:t>
      </w:r>
    </w:p>
    <w:p w14:paraId="77883656" w14:textId="77777777" w:rsidR="005B2FBF" w:rsidRPr="00AB61D5" w:rsidRDefault="00005DA0" w:rsidP="00AB61D5">
      <w:pPr>
        <w:pStyle w:val="a9"/>
        <w:numPr>
          <w:ilvl w:val="0"/>
          <w:numId w:val="16"/>
        </w:numPr>
        <w:ind w:left="0" w:right="0" w:firstLine="567"/>
        <w:rPr>
          <w:sz w:val="20"/>
        </w:rPr>
      </w:pPr>
      <w:r w:rsidRPr="00AB61D5">
        <w:rPr>
          <w:sz w:val="20"/>
        </w:rPr>
        <w:t>проводить смысловой и эстетический анализ произведений фольклора и художественно</w:t>
      </w:r>
      <w:r w:rsidR="00AB61D5">
        <w:rPr>
          <w:sz w:val="20"/>
        </w:rPr>
        <w:t>й литературы; воспринимать, ана</w:t>
      </w:r>
      <w:r w:rsidRPr="00AB61D5">
        <w:rPr>
          <w:sz w:val="20"/>
        </w:rPr>
        <w:t>лизировать, интерпретировать</w:t>
      </w:r>
      <w:r w:rsidR="00AB61D5">
        <w:rPr>
          <w:sz w:val="20"/>
        </w:rPr>
        <w:t xml:space="preserve"> и оценивать прочитанное (с учё</w:t>
      </w:r>
      <w:r w:rsidRPr="00AB61D5">
        <w:rPr>
          <w:sz w:val="20"/>
        </w:rPr>
        <w:t>том литературного развития о</w:t>
      </w:r>
      <w:r w:rsidR="00AB61D5">
        <w:rPr>
          <w:sz w:val="20"/>
        </w:rPr>
        <w:t>бучающихся), понимать, что в ли</w:t>
      </w:r>
      <w:r w:rsidRPr="00AB61D5">
        <w:rPr>
          <w:sz w:val="20"/>
        </w:rPr>
        <w:t>тературных произведениях отражена художественная картина мира:</w:t>
      </w:r>
    </w:p>
    <w:p w14:paraId="3F998AA9" w14:textId="77777777" w:rsidR="00AB61D5" w:rsidRDefault="00005DA0" w:rsidP="00AB61D5">
      <w:pPr>
        <w:pStyle w:val="a5"/>
        <w:ind w:firstLine="567"/>
        <w:jc w:val="both"/>
        <w:rPr>
          <w:color w:val="000000"/>
          <w:w w:val="115"/>
        </w:rPr>
      </w:pPr>
      <w:r w:rsidRPr="00005DA0">
        <w:rPr>
          <w:color w:val="000000"/>
          <w:w w:val="115"/>
        </w:rPr>
        <w:t>анализировать произведение в единстве формы и содержания;</w:t>
      </w:r>
      <w:r w:rsidRPr="00005DA0">
        <w:rPr>
          <w:color w:val="000000"/>
          <w:spacing w:val="-55"/>
          <w:w w:val="115"/>
        </w:rPr>
        <w:t xml:space="preserve"> </w:t>
      </w:r>
      <w:r w:rsidRPr="00005DA0">
        <w:rPr>
          <w:color w:val="000000"/>
          <w:w w:val="115"/>
        </w:rPr>
        <w:t>определять тему, главную мысл</w:t>
      </w:r>
      <w:r w:rsidR="00AB61D5">
        <w:rPr>
          <w:color w:val="000000"/>
          <w:w w:val="115"/>
        </w:rPr>
        <w:t>ь и проблематику произведе</w:t>
      </w:r>
      <w:r w:rsidRPr="00005DA0">
        <w:rPr>
          <w:color w:val="000000"/>
          <w:w w:val="115"/>
        </w:rPr>
        <w:t>ния, его родовую и жанро</w:t>
      </w:r>
      <w:r w:rsidR="00AB61D5">
        <w:rPr>
          <w:color w:val="000000"/>
          <w:w w:val="115"/>
        </w:rPr>
        <w:t>вую принадлежность; выявлять по</w:t>
      </w:r>
      <w:r w:rsidRPr="00005DA0">
        <w:rPr>
          <w:color w:val="000000"/>
          <w:w w:val="115"/>
        </w:rPr>
        <w:t>зицию героя, рассказчика и</w:t>
      </w:r>
      <w:r w:rsidR="00AB61D5">
        <w:rPr>
          <w:color w:val="000000"/>
          <w:w w:val="115"/>
        </w:rPr>
        <w:t xml:space="preserve"> авторскую позицию, учитывая ху</w:t>
      </w:r>
      <w:r w:rsidRPr="00005DA0">
        <w:rPr>
          <w:color w:val="000000"/>
          <w:spacing w:val="-1"/>
          <w:w w:val="115"/>
        </w:rPr>
        <w:t>дожественные</w:t>
      </w:r>
      <w:r w:rsidRPr="00005DA0">
        <w:rPr>
          <w:color w:val="000000"/>
          <w:spacing w:val="-13"/>
          <w:w w:val="115"/>
        </w:rPr>
        <w:t xml:space="preserve"> </w:t>
      </w:r>
      <w:r w:rsidRPr="00005DA0">
        <w:rPr>
          <w:color w:val="000000"/>
          <w:w w:val="115"/>
        </w:rPr>
        <w:t>особенности</w:t>
      </w:r>
      <w:r w:rsidRPr="00005DA0">
        <w:rPr>
          <w:color w:val="000000"/>
          <w:spacing w:val="-13"/>
          <w:w w:val="115"/>
        </w:rPr>
        <w:t xml:space="preserve"> </w:t>
      </w:r>
      <w:r w:rsidRPr="00005DA0">
        <w:rPr>
          <w:color w:val="000000"/>
          <w:w w:val="115"/>
        </w:rPr>
        <w:t>произведения;</w:t>
      </w:r>
      <w:r w:rsidRPr="00005DA0">
        <w:rPr>
          <w:color w:val="000000"/>
          <w:spacing w:val="-13"/>
          <w:w w:val="115"/>
        </w:rPr>
        <w:t xml:space="preserve"> </w:t>
      </w:r>
      <w:r w:rsidRPr="00005DA0">
        <w:rPr>
          <w:color w:val="000000"/>
          <w:w w:val="115"/>
        </w:rPr>
        <w:t>характеризовать</w:t>
      </w:r>
      <w:r w:rsidRPr="00005DA0">
        <w:rPr>
          <w:color w:val="000000"/>
          <w:spacing w:val="-13"/>
          <w:w w:val="115"/>
        </w:rPr>
        <w:t xml:space="preserve"> </w:t>
      </w:r>
      <w:r w:rsidR="00AB61D5">
        <w:rPr>
          <w:color w:val="000000"/>
          <w:w w:val="115"/>
        </w:rPr>
        <w:t>ге</w:t>
      </w:r>
      <w:r w:rsidRPr="00005DA0">
        <w:rPr>
          <w:color w:val="000000"/>
          <w:w w:val="115"/>
        </w:rPr>
        <w:t>роев-персонажей, давать их сравнительные характеристики,</w:t>
      </w:r>
      <w:r w:rsidRPr="00005DA0">
        <w:rPr>
          <w:color w:val="000000"/>
          <w:spacing w:val="1"/>
          <w:w w:val="115"/>
        </w:rPr>
        <w:t xml:space="preserve"> </w:t>
      </w:r>
      <w:r w:rsidRPr="00005DA0">
        <w:rPr>
          <w:color w:val="000000"/>
          <w:w w:val="115"/>
        </w:rPr>
        <w:t>оценивать систему персона</w:t>
      </w:r>
      <w:r w:rsidR="00AB61D5">
        <w:rPr>
          <w:color w:val="000000"/>
          <w:w w:val="115"/>
        </w:rPr>
        <w:t>жей; определять особенности ком</w:t>
      </w:r>
      <w:r w:rsidRPr="00005DA0">
        <w:rPr>
          <w:color w:val="000000"/>
          <w:w w:val="115"/>
        </w:rPr>
        <w:t>позиции и основной конфликт произведения; объяснять своё</w:t>
      </w:r>
      <w:r w:rsidRPr="00005DA0">
        <w:rPr>
          <w:color w:val="000000"/>
          <w:spacing w:val="1"/>
          <w:w w:val="115"/>
        </w:rPr>
        <w:t xml:space="preserve"> </w:t>
      </w:r>
      <w:r w:rsidRPr="00005DA0">
        <w:rPr>
          <w:color w:val="000000"/>
          <w:w w:val="115"/>
        </w:rPr>
        <w:t>понимание</w:t>
      </w:r>
      <w:r w:rsidRPr="00005DA0">
        <w:rPr>
          <w:color w:val="000000"/>
          <w:spacing w:val="1"/>
          <w:w w:val="115"/>
        </w:rPr>
        <w:t xml:space="preserve"> </w:t>
      </w:r>
      <w:r w:rsidRPr="00005DA0">
        <w:rPr>
          <w:color w:val="000000"/>
          <w:w w:val="115"/>
        </w:rPr>
        <w:t>нравственно-философской,</w:t>
      </w:r>
      <w:r w:rsidRPr="00005DA0">
        <w:rPr>
          <w:color w:val="000000"/>
          <w:spacing w:val="1"/>
          <w:w w:val="115"/>
        </w:rPr>
        <w:t xml:space="preserve"> </w:t>
      </w:r>
      <w:r w:rsidR="00AB61D5">
        <w:rPr>
          <w:color w:val="000000"/>
          <w:w w:val="115"/>
        </w:rPr>
        <w:t>социально-историче</w:t>
      </w:r>
      <w:r w:rsidRPr="00005DA0">
        <w:rPr>
          <w:color w:val="000000"/>
          <w:spacing w:val="-1"/>
          <w:w w:val="115"/>
        </w:rPr>
        <w:t>ской</w:t>
      </w:r>
      <w:r w:rsidRPr="00005DA0">
        <w:rPr>
          <w:color w:val="000000"/>
          <w:spacing w:val="-13"/>
          <w:w w:val="115"/>
        </w:rPr>
        <w:t xml:space="preserve"> </w:t>
      </w:r>
      <w:r w:rsidRPr="00005DA0">
        <w:rPr>
          <w:color w:val="000000"/>
          <w:spacing w:val="-1"/>
          <w:w w:val="115"/>
        </w:rPr>
        <w:t>и</w:t>
      </w:r>
      <w:r w:rsidRPr="00005DA0">
        <w:rPr>
          <w:color w:val="000000"/>
          <w:spacing w:val="-12"/>
          <w:w w:val="115"/>
        </w:rPr>
        <w:t xml:space="preserve"> </w:t>
      </w:r>
      <w:r w:rsidRPr="00005DA0">
        <w:rPr>
          <w:color w:val="000000"/>
          <w:spacing w:val="-1"/>
          <w:w w:val="115"/>
        </w:rPr>
        <w:t>эстетической</w:t>
      </w:r>
      <w:r w:rsidRPr="00005DA0">
        <w:rPr>
          <w:color w:val="000000"/>
          <w:spacing w:val="-12"/>
          <w:w w:val="115"/>
        </w:rPr>
        <w:t xml:space="preserve"> </w:t>
      </w:r>
      <w:r w:rsidRPr="00005DA0">
        <w:rPr>
          <w:color w:val="000000"/>
          <w:spacing w:val="-1"/>
          <w:w w:val="115"/>
        </w:rPr>
        <w:t>проблематики</w:t>
      </w:r>
      <w:r w:rsidRPr="00005DA0">
        <w:rPr>
          <w:color w:val="000000"/>
          <w:spacing w:val="-12"/>
          <w:w w:val="115"/>
        </w:rPr>
        <w:t xml:space="preserve"> </w:t>
      </w:r>
      <w:r w:rsidRPr="00005DA0">
        <w:rPr>
          <w:color w:val="000000"/>
          <w:w w:val="115"/>
        </w:rPr>
        <w:t>произведений</w:t>
      </w:r>
      <w:r w:rsidRPr="00005DA0">
        <w:rPr>
          <w:color w:val="000000"/>
          <w:spacing w:val="-12"/>
          <w:w w:val="115"/>
        </w:rPr>
        <w:t xml:space="preserve"> </w:t>
      </w:r>
      <w:r w:rsidRPr="00005DA0">
        <w:rPr>
          <w:color w:val="000000"/>
          <w:w w:val="115"/>
        </w:rPr>
        <w:t>(с</w:t>
      </w:r>
      <w:r w:rsidRPr="00005DA0">
        <w:rPr>
          <w:color w:val="000000"/>
          <w:spacing w:val="-13"/>
          <w:w w:val="115"/>
        </w:rPr>
        <w:t xml:space="preserve"> </w:t>
      </w:r>
      <w:r w:rsidRPr="00005DA0">
        <w:rPr>
          <w:color w:val="000000"/>
          <w:w w:val="115"/>
        </w:rPr>
        <w:t>учётом</w:t>
      </w:r>
      <w:r w:rsidRPr="00005DA0">
        <w:rPr>
          <w:color w:val="000000"/>
          <w:spacing w:val="-12"/>
          <w:w w:val="115"/>
        </w:rPr>
        <w:t xml:space="preserve"> </w:t>
      </w:r>
      <w:r w:rsidR="00AB61D5">
        <w:rPr>
          <w:color w:val="000000"/>
          <w:w w:val="115"/>
        </w:rPr>
        <w:t>ли</w:t>
      </w:r>
      <w:r w:rsidRPr="00005DA0">
        <w:rPr>
          <w:color w:val="000000"/>
          <w:w w:val="115"/>
        </w:rPr>
        <w:t>тературного развития обуч</w:t>
      </w:r>
      <w:r w:rsidR="00AB61D5">
        <w:rPr>
          <w:color w:val="000000"/>
          <w:w w:val="115"/>
        </w:rPr>
        <w:t>ающихся); выявлять основные осо</w:t>
      </w:r>
      <w:r w:rsidRPr="00005DA0">
        <w:rPr>
          <w:color w:val="000000"/>
          <w:w w:val="115"/>
        </w:rPr>
        <w:t>бенности языка художественного произведения, поэтической</w:t>
      </w:r>
      <w:r w:rsidRPr="00005DA0">
        <w:rPr>
          <w:color w:val="000000"/>
          <w:spacing w:val="1"/>
          <w:w w:val="115"/>
        </w:rPr>
        <w:t xml:space="preserve"> </w:t>
      </w:r>
      <w:r w:rsidRPr="00005DA0">
        <w:rPr>
          <w:color w:val="000000"/>
          <w:w w:val="115"/>
        </w:rPr>
        <w:t>и прозаической речи; нахо</w:t>
      </w:r>
      <w:r w:rsidR="00AB61D5">
        <w:rPr>
          <w:color w:val="000000"/>
          <w:w w:val="115"/>
        </w:rPr>
        <w:t>дить основные изобразительно-вы</w:t>
      </w:r>
      <w:r w:rsidRPr="00005DA0">
        <w:rPr>
          <w:color w:val="000000"/>
          <w:w w:val="115"/>
        </w:rPr>
        <w:t>разительные средства, характерные для творческой манеры</w:t>
      </w:r>
      <w:r w:rsidRPr="00005DA0">
        <w:rPr>
          <w:color w:val="000000"/>
          <w:spacing w:val="1"/>
          <w:w w:val="115"/>
        </w:rPr>
        <w:t xml:space="preserve"> </w:t>
      </w:r>
      <w:r w:rsidRPr="00005DA0">
        <w:rPr>
          <w:color w:val="000000"/>
          <w:w w:val="115"/>
        </w:rPr>
        <w:t>писателя,</w:t>
      </w:r>
      <w:r w:rsidRPr="00005DA0">
        <w:rPr>
          <w:color w:val="000000"/>
          <w:spacing w:val="-11"/>
          <w:w w:val="115"/>
        </w:rPr>
        <w:t xml:space="preserve"> </w:t>
      </w:r>
      <w:r w:rsidRPr="00005DA0">
        <w:rPr>
          <w:color w:val="000000"/>
          <w:w w:val="115"/>
        </w:rPr>
        <w:t>определять</w:t>
      </w:r>
      <w:r w:rsidRPr="00005DA0">
        <w:rPr>
          <w:color w:val="000000"/>
          <w:spacing w:val="-11"/>
          <w:w w:val="115"/>
        </w:rPr>
        <w:t xml:space="preserve"> </w:t>
      </w:r>
      <w:r w:rsidRPr="00005DA0">
        <w:rPr>
          <w:color w:val="000000"/>
          <w:w w:val="115"/>
        </w:rPr>
        <w:t>их</w:t>
      </w:r>
      <w:r w:rsidRPr="00005DA0">
        <w:rPr>
          <w:color w:val="000000"/>
          <w:spacing w:val="-11"/>
          <w:w w:val="115"/>
        </w:rPr>
        <w:t xml:space="preserve"> </w:t>
      </w:r>
      <w:r w:rsidRPr="00005DA0">
        <w:rPr>
          <w:color w:val="000000"/>
          <w:w w:val="115"/>
        </w:rPr>
        <w:t>художественные</w:t>
      </w:r>
      <w:r w:rsidRPr="00005DA0">
        <w:rPr>
          <w:color w:val="000000"/>
          <w:spacing w:val="-11"/>
          <w:w w:val="115"/>
        </w:rPr>
        <w:t xml:space="preserve"> </w:t>
      </w:r>
      <w:r w:rsidRPr="00005DA0">
        <w:rPr>
          <w:color w:val="000000"/>
          <w:w w:val="115"/>
        </w:rPr>
        <w:t>функции;</w:t>
      </w:r>
    </w:p>
    <w:p w14:paraId="00695455" w14:textId="77777777" w:rsidR="00AB61D5" w:rsidRDefault="00005DA0" w:rsidP="00AB61D5">
      <w:pPr>
        <w:pStyle w:val="a5"/>
        <w:ind w:firstLine="567"/>
        <w:jc w:val="both"/>
        <w:rPr>
          <w:color w:val="000000"/>
        </w:rPr>
      </w:pPr>
      <w:r w:rsidRPr="00AB61D5">
        <w:t>понимать сущность и эле</w:t>
      </w:r>
      <w:r w:rsidR="00AB61D5" w:rsidRPr="00AB61D5">
        <w:t>ментарные смысловые функции тео</w:t>
      </w:r>
      <w:r w:rsidRPr="00AB61D5">
        <w:t>ретико-литературных поня</w:t>
      </w:r>
      <w:r w:rsidR="00AB61D5" w:rsidRPr="00AB61D5">
        <w:t>тий и учиться самостоятельно ис</w:t>
      </w:r>
      <w:r w:rsidRPr="00AB61D5">
        <w:t xml:space="preserve">пользовать их в процессе анализа и интерпретации </w:t>
      </w:r>
      <w:r w:rsidR="00AB61D5" w:rsidRPr="00AB61D5">
        <w:t>произве</w:t>
      </w:r>
      <w:r w:rsidRPr="00AB61D5">
        <w:t>дений, оформления собств</w:t>
      </w:r>
      <w:r w:rsidR="00AB61D5" w:rsidRPr="00AB61D5">
        <w:t>енных оценок и наблюдений: худо</w:t>
      </w:r>
      <w:r w:rsidRPr="00AB61D5">
        <w:t xml:space="preserve">жественная литература и устное народное творчество; проза и поэзия; художественный </w:t>
      </w:r>
      <w:r w:rsidR="00AB61D5" w:rsidRPr="00AB61D5">
        <w:t>образ; роды (лирика, эпос), жан</w:t>
      </w:r>
      <w:r w:rsidRPr="00AB61D5">
        <w:t xml:space="preserve">ры (рассказ, повесть, роман, послание, поэма, песня); форма и содержание литературного произведения; тема, идея, </w:t>
      </w:r>
      <w:r w:rsidR="00AB61D5" w:rsidRPr="00AB61D5">
        <w:t>про</w:t>
      </w:r>
      <w:r w:rsidRPr="00AB61D5">
        <w:t>блематика; пафос (героический, патриотический, гр</w:t>
      </w:r>
      <w:r w:rsidR="00AB61D5" w:rsidRPr="00AB61D5">
        <w:t>аждан</w:t>
      </w:r>
      <w:r w:rsidRPr="00AB61D5">
        <w:t>ский и др.); сюжет, композиция, эпиграф; стадии развития действия: экспозиция, зав</w:t>
      </w:r>
      <w:r w:rsidR="00AB61D5" w:rsidRPr="00AB61D5">
        <w:t>язка, развитие действия, кульми</w:t>
      </w:r>
      <w:r w:rsidRPr="00AB61D5">
        <w:t>нация, развязка; автор, пов</w:t>
      </w:r>
      <w:r w:rsidR="00AB61D5" w:rsidRPr="00AB61D5">
        <w:t>ествователь, рассказчик, литера</w:t>
      </w:r>
      <w:r w:rsidRPr="00AB61D5">
        <w:t xml:space="preserve">турный герой (персонаж), лирический герой, речевая </w:t>
      </w:r>
      <w:r w:rsidR="00AB61D5" w:rsidRPr="00AB61D5">
        <w:t>харак</w:t>
      </w:r>
      <w:r w:rsidRPr="00AB61D5">
        <w:t>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w:t>
      </w:r>
      <w:r w:rsidR="00AB61D5" w:rsidRPr="00AB61D5">
        <w:t>, ямб, дактиль, амфибрахий, ана</w:t>
      </w:r>
      <w:r w:rsidRPr="00AB61D5">
        <w:t>пест), ритм, рифма, строфа;</w:t>
      </w:r>
    </w:p>
    <w:p w14:paraId="63D4F9AC" w14:textId="77777777" w:rsidR="005B2FBF" w:rsidRPr="00005DA0" w:rsidRDefault="00005DA0" w:rsidP="00AB61D5">
      <w:pPr>
        <w:pStyle w:val="a5"/>
        <w:ind w:firstLine="567"/>
        <w:jc w:val="both"/>
        <w:rPr>
          <w:color w:val="000000"/>
        </w:rPr>
      </w:pPr>
      <w:r w:rsidRPr="00005DA0">
        <w:rPr>
          <w:color w:val="000000"/>
          <w:w w:val="115"/>
        </w:rPr>
        <w:t>выделять в произведениях элементы художественной формы</w:t>
      </w:r>
      <w:r w:rsidRPr="00005DA0">
        <w:rPr>
          <w:color w:val="000000"/>
          <w:spacing w:val="1"/>
          <w:w w:val="115"/>
        </w:rPr>
        <w:t xml:space="preserve"> </w:t>
      </w:r>
      <w:r w:rsidRPr="00005DA0">
        <w:rPr>
          <w:color w:val="000000"/>
          <w:w w:val="115"/>
        </w:rPr>
        <w:t>и</w:t>
      </w:r>
      <w:r w:rsidRPr="00005DA0">
        <w:rPr>
          <w:color w:val="000000"/>
          <w:spacing w:val="-8"/>
          <w:w w:val="115"/>
        </w:rPr>
        <w:t xml:space="preserve"> </w:t>
      </w:r>
      <w:r w:rsidRPr="00005DA0">
        <w:rPr>
          <w:color w:val="000000"/>
          <w:w w:val="115"/>
        </w:rPr>
        <w:t>обнаруживать</w:t>
      </w:r>
      <w:r w:rsidRPr="00005DA0">
        <w:rPr>
          <w:color w:val="000000"/>
          <w:spacing w:val="-8"/>
          <w:w w:val="115"/>
        </w:rPr>
        <w:t xml:space="preserve"> </w:t>
      </w:r>
      <w:r w:rsidRPr="00005DA0">
        <w:rPr>
          <w:color w:val="000000"/>
          <w:w w:val="115"/>
        </w:rPr>
        <w:t>связи</w:t>
      </w:r>
      <w:r w:rsidRPr="00005DA0">
        <w:rPr>
          <w:color w:val="000000"/>
          <w:spacing w:val="-8"/>
          <w:w w:val="115"/>
        </w:rPr>
        <w:t xml:space="preserve"> </w:t>
      </w:r>
      <w:r w:rsidRPr="00005DA0">
        <w:rPr>
          <w:color w:val="000000"/>
          <w:w w:val="115"/>
        </w:rPr>
        <w:t>между</w:t>
      </w:r>
      <w:r w:rsidRPr="00005DA0">
        <w:rPr>
          <w:color w:val="000000"/>
          <w:spacing w:val="-7"/>
          <w:w w:val="115"/>
        </w:rPr>
        <w:t xml:space="preserve"> </w:t>
      </w:r>
      <w:r w:rsidRPr="00005DA0">
        <w:rPr>
          <w:color w:val="000000"/>
          <w:w w:val="115"/>
        </w:rPr>
        <w:t>ними;</w:t>
      </w:r>
    </w:p>
    <w:p w14:paraId="7C7B2F8C" w14:textId="77777777" w:rsidR="005B2FBF" w:rsidRPr="00005DA0" w:rsidRDefault="00005DA0" w:rsidP="00005DA0">
      <w:pPr>
        <w:pStyle w:val="a5"/>
        <w:ind w:firstLine="567"/>
        <w:jc w:val="both"/>
        <w:rPr>
          <w:color w:val="000000"/>
        </w:rPr>
      </w:pPr>
      <w:r w:rsidRPr="00005DA0">
        <w:rPr>
          <w:color w:val="000000"/>
          <w:w w:val="115"/>
        </w:rPr>
        <w:t>сопоставлять произведени</w:t>
      </w:r>
      <w:r w:rsidR="00AB61D5">
        <w:rPr>
          <w:color w:val="000000"/>
          <w:w w:val="115"/>
        </w:rPr>
        <w:t>я, их фрагменты, образы персона</w:t>
      </w:r>
      <w:r w:rsidRPr="00005DA0">
        <w:rPr>
          <w:color w:val="000000"/>
          <w:w w:val="115"/>
        </w:rPr>
        <w:t>жей, сюжеты разных литер</w:t>
      </w:r>
      <w:r w:rsidR="00AB61D5">
        <w:rPr>
          <w:color w:val="000000"/>
          <w:w w:val="115"/>
        </w:rPr>
        <w:t>атурных произведений, темы, про</w:t>
      </w:r>
      <w:r w:rsidRPr="00005DA0">
        <w:rPr>
          <w:color w:val="000000"/>
          <w:w w:val="115"/>
        </w:rPr>
        <w:t>блемы,</w:t>
      </w:r>
      <w:r w:rsidRPr="00005DA0">
        <w:rPr>
          <w:color w:val="000000"/>
          <w:spacing w:val="8"/>
          <w:w w:val="115"/>
        </w:rPr>
        <w:t xml:space="preserve"> </w:t>
      </w:r>
      <w:r w:rsidRPr="00005DA0">
        <w:rPr>
          <w:color w:val="000000"/>
          <w:w w:val="115"/>
        </w:rPr>
        <w:t>жанры,</w:t>
      </w:r>
      <w:r w:rsidRPr="00005DA0">
        <w:rPr>
          <w:color w:val="000000"/>
          <w:spacing w:val="8"/>
          <w:w w:val="115"/>
        </w:rPr>
        <w:t xml:space="preserve"> </w:t>
      </w:r>
      <w:r w:rsidRPr="00005DA0">
        <w:rPr>
          <w:color w:val="000000"/>
          <w:w w:val="115"/>
        </w:rPr>
        <w:t>художественные</w:t>
      </w:r>
      <w:r w:rsidRPr="00005DA0">
        <w:rPr>
          <w:color w:val="000000"/>
          <w:spacing w:val="8"/>
          <w:w w:val="115"/>
        </w:rPr>
        <w:t xml:space="preserve"> </w:t>
      </w:r>
      <w:r w:rsidRPr="00005DA0">
        <w:rPr>
          <w:color w:val="000000"/>
          <w:w w:val="115"/>
        </w:rPr>
        <w:t>приёмы,</w:t>
      </w:r>
      <w:r w:rsidRPr="00005DA0">
        <w:rPr>
          <w:color w:val="000000"/>
          <w:spacing w:val="8"/>
          <w:w w:val="115"/>
        </w:rPr>
        <w:t xml:space="preserve"> </w:t>
      </w:r>
      <w:r w:rsidRPr="00005DA0">
        <w:rPr>
          <w:color w:val="000000"/>
          <w:w w:val="115"/>
        </w:rPr>
        <w:t>особенности</w:t>
      </w:r>
      <w:r w:rsidRPr="00005DA0">
        <w:rPr>
          <w:color w:val="000000"/>
          <w:spacing w:val="8"/>
          <w:w w:val="115"/>
        </w:rPr>
        <w:t xml:space="preserve"> </w:t>
      </w:r>
      <w:r w:rsidRPr="00005DA0">
        <w:rPr>
          <w:color w:val="000000"/>
          <w:w w:val="115"/>
        </w:rPr>
        <w:t>языка;</w:t>
      </w:r>
    </w:p>
    <w:p w14:paraId="1CDC03F3" w14:textId="77777777" w:rsidR="005B2FBF" w:rsidRPr="00005DA0" w:rsidRDefault="00005DA0" w:rsidP="00005DA0">
      <w:pPr>
        <w:pStyle w:val="a5"/>
        <w:ind w:firstLine="567"/>
        <w:jc w:val="both"/>
        <w:rPr>
          <w:color w:val="000000"/>
        </w:rPr>
      </w:pPr>
      <w:r w:rsidRPr="00005DA0">
        <w:rPr>
          <w:color w:val="000000"/>
          <w:w w:val="115"/>
        </w:rPr>
        <w:t>сопоставлять изученные и</w:t>
      </w:r>
      <w:r w:rsidR="00AB61D5">
        <w:rPr>
          <w:color w:val="000000"/>
          <w:w w:val="115"/>
        </w:rPr>
        <w:t xml:space="preserve"> самостоятельно прочитанные про</w:t>
      </w:r>
      <w:r w:rsidRPr="00005DA0">
        <w:rPr>
          <w:color w:val="000000"/>
          <w:w w:val="115"/>
        </w:rPr>
        <w:t>изведения</w:t>
      </w:r>
      <w:r w:rsidRPr="00005DA0">
        <w:rPr>
          <w:color w:val="000000"/>
          <w:spacing w:val="1"/>
          <w:w w:val="115"/>
        </w:rPr>
        <w:t xml:space="preserve"> </w:t>
      </w:r>
      <w:r w:rsidRPr="00005DA0">
        <w:rPr>
          <w:color w:val="000000"/>
          <w:w w:val="115"/>
        </w:rPr>
        <w:t>художественной</w:t>
      </w:r>
      <w:r w:rsidRPr="00005DA0">
        <w:rPr>
          <w:color w:val="000000"/>
          <w:spacing w:val="1"/>
          <w:w w:val="115"/>
        </w:rPr>
        <w:t xml:space="preserve"> </w:t>
      </w:r>
      <w:r w:rsidRPr="00005DA0">
        <w:rPr>
          <w:color w:val="000000"/>
          <w:w w:val="115"/>
        </w:rPr>
        <w:t>литературы</w:t>
      </w:r>
      <w:r w:rsidRPr="00005DA0">
        <w:rPr>
          <w:color w:val="000000"/>
          <w:spacing w:val="1"/>
          <w:w w:val="115"/>
        </w:rPr>
        <w:t xml:space="preserve"> </w:t>
      </w:r>
      <w:r w:rsidRPr="00005DA0">
        <w:rPr>
          <w:color w:val="000000"/>
          <w:w w:val="115"/>
        </w:rPr>
        <w:t>с</w:t>
      </w:r>
      <w:r w:rsidRPr="00005DA0">
        <w:rPr>
          <w:color w:val="000000"/>
          <w:spacing w:val="1"/>
          <w:w w:val="115"/>
        </w:rPr>
        <w:t xml:space="preserve"> </w:t>
      </w:r>
      <w:r w:rsidRPr="00005DA0">
        <w:rPr>
          <w:color w:val="000000"/>
          <w:w w:val="115"/>
        </w:rPr>
        <w:t>произведениями</w:t>
      </w:r>
      <w:r w:rsidRPr="00005DA0">
        <w:rPr>
          <w:color w:val="000000"/>
          <w:spacing w:val="1"/>
          <w:w w:val="115"/>
        </w:rPr>
        <w:t xml:space="preserve"> </w:t>
      </w:r>
      <w:r w:rsidRPr="00005DA0">
        <w:rPr>
          <w:color w:val="000000"/>
          <w:w w:val="115"/>
        </w:rPr>
        <w:t>других</w:t>
      </w:r>
      <w:r w:rsidRPr="00005DA0">
        <w:rPr>
          <w:color w:val="000000"/>
          <w:spacing w:val="2"/>
          <w:w w:val="115"/>
        </w:rPr>
        <w:t xml:space="preserve"> </w:t>
      </w:r>
      <w:r w:rsidRPr="00005DA0">
        <w:rPr>
          <w:color w:val="000000"/>
          <w:w w:val="115"/>
        </w:rPr>
        <w:t>видов</w:t>
      </w:r>
      <w:r w:rsidRPr="00005DA0">
        <w:rPr>
          <w:color w:val="000000"/>
          <w:spacing w:val="2"/>
          <w:w w:val="115"/>
        </w:rPr>
        <w:t xml:space="preserve"> </w:t>
      </w:r>
      <w:r w:rsidRPr="00005DA0">
        <w:rPr>
          <w:color w:val="000000"/>
          <w:w w:val="115"/>
        </w:rPr>
        <w:t>искусства</w:t>
      </w:r>
      <w:r w:rsidRPr="00005DA0">
        <w:rPr>
          <w:color w:val="000000"/>
          <w:spacing w:val="2"/>
          <w:w w:val="115"/>
        </w:rPr>
        <w:t xml:space="preserve"> </w:t>
      </w:r>
      <w:r w:rsidRPr="00005DA0">
        <w:rPr>
          <w:color w:val="000000"/>
          <w:w w:val="115"/>
        </w:rPr>
        <w:t>(живопись,</w:t>
      </w:r>
      <w:r w:rsidRPr="00005DA0">
        <w:rPr>
          <w:color w:val="000000"/>
          <w:spacing w:val="2"/>
          <w:w w:val="115"/>
        </w:rPr>
        <w:t xml:space="preserve"> </w:t>
      </w:r>
      <w:r w:rsidRPr="00005DA0">
        <w:rPr>
          <w:color w:val="000000"/>
          <w:w w:val="115"/>
        </w:rPr>
        <w:t>музыка,</w:t>
      </w:r>
      <w:r w:rsidRPr="00005DA0">
        <w:rPr>
          <w:color w:val="000000"/>
          <w:spacing w:val="2"/>
          <w:w w:val="115"/>
        </w:rPr>
        <w:t xml:space="preserve"> </w:t>
      </w:r>
      <w:r w:rsidRPr="00005DA0">
        <w:rPr>
          <w:color w:val="000000"/>
          <w:w w:val="115"/>
        </w:rPr>
        <w:t>театр,</w:t>
      </w:r>
      <w:r w:rsidRPr="00005DA0">
        <w:rPr>
          <w:color w:val="000000"/>
          <w:spacing w:val="2"/>
          <w:w w:val="115"/>
        </w:rPr>
        <w:t xml:space="preserve"> </w:t>
      </w:r>
      <w:r w:rsidRPr="00005DA0">
        <w:rPr>
          <w:color w:val="000000"/>
          <w:w w:val="115"/>
        </w:rPr>
        <w:t>кино);</w:t>
      </w:r>
    </w:p>
    <w:p w14:paraId="3F903EF2" w14:textId="77777777" w:rsidR="005B2FBF" w:rsidRPr="001C3AC1" w:rsidRDefault="00005DA0" w:rsidP="001C3AC1">
      <w:pPr>
        <w:pStyle w:val="a9"/>
        <w:numPr>
          <w:ilvl w:val="0"/>
          <w:numId w:val="16"/>
        </w:numPr>
        <w:ind w:left="0" w:right="0" w:firstLine="567"/>
        <w:rPr>
          <w:sz w:val="20"/>
        </w:rPr>
      </w:pPr>
      <w:r w:rsidRPr="001C3AC1">
        <w:rPr>
          <w:sz w:val="20"/>
        </w:rPr>
        <w:t>выразительно читать стихи и прозу, в том числе наизусть (не менее 9 поэтических произведений, не выученных ранее), передавая личное отношени</w:t>
      </w:r>
      <w:r w:rsidR="001C3AC1">
        <w:rPr>
          <w:sz w:val="20"/>
        </w:rPr>
        <w:t>е к произведению (с учётом лите</w:t>
      </w:r>
      <w:r w:rsidRPr="001C3AC1">
        <w:rPr>
          <w:sz w:val="20"/>
        </w:rPr>
        <w:t>ратурного развития, инд</w:t>
      </w:r>
      <w:r w:rsidR="001C3AC1">
        <w:rPr>
          <w:sz w:val="20"/>
        </w:rPr>
        <w:t>ивидуальных особенностей обучаю</w:t>
      </w:r>
      <w:r w:rsidRPr="001C3AC1">
        <w:rPr>
          <w:sz w:val="20"/>
        </w:rPr>
        <w:t>щихся);</w:t>
      </w:r>
    </w:p>
    <w:p w14:paraId="1BCB9033" w14:textId="77777777" w:rsidR="005B2FBF" w:rsidRPr="001C3AC1" w:rsidRDefault="00005DA0" w:rsidP="001C3AC1">
      <w:pPr>
        <w:pStyle w:val="a9"/>
        <w:numPr>
          <w:ilvl w:val="0"/>
          <w:numId w:val="16"/>
        </w:numPr>
        <w:ind w:left="0" w:right="0" w:firstLine="567"/>
        <w:rPr>
          <w:sz w:val="20"/>
        </w:rPr>
      </w:pPr>
      <w:r w:rsidRPr="001C3AC1">
        <w:rPr>
          <w:sz w:val="20"/>
        </w:rPr>
        <w:t>пересказывать прочитан</w:t>
      </w:r>
      <w:r w:rsidR="001C3AC1">
        <w:rPr>
          <w:sz w:val="20"/>
        </w:rPr>
        <w:t>ное произведение, используя раз</w:t>
      </w:r>
      <w:r w:rsidRPr="001C3AC1">
        <w:rPr>
          <w:sz w:val="20"/>
        </w:rPr>
        <w:t>личные виды пересказов, отвечать на вопросы по прочитанному произведению и самостоятел</w:t>
      </w:r>
      <w:r w:rsidR="001C3AC1">
        <w:rPr>
          <w:sz w:val="20"/>
        </w:rPr>
        <w:t>ьно формулировать вопросы к тек</w:t>
      </w:r>
      <w:r w:rsidRPr="001C3AC1">
        <w:rPr>
          <w:sz w:val="20"/>
        </w:rPr>
        <w:t>сту; пересказывать сюжет и вычленять фабулу;</w:t>
      </w:r>
    </w:p>
    <w:p w14:paraId="6B67B689" w14:textId="77777777" w:rsidR="005B2FBF" w:rsidRPr="001C3AC1" w:rsidRDefault="00005DA0" w:rsidP="001C3AC1">
      <w:pPr>
        <w:pStyle w:val="a9"/>
        <w:numPr>
          <w:ilvl w:val="0"/>
          <w:numId w:val="16"/>
        </w:numPr>
        <w:ind w:left="0" w:right="0" w:firstLine="567"/>
        <w:rPr>
          <w:sz w:val="20"/>
        </w:rPr>
      </w:pPr>
      <w:r w:rsidRPr="001C3AC1">
        <w:rPr>
          <w:sz w:val="20"/>
        </w:rPr>
        <w:t xml:space="preserve">участвовать в беседе и </w:t>
      </w:r>
      <w:r w:rsidR="001C3AC1">
        <w:rPr>
          <w:sz w:val="20"/>
        </w:rPr>
        <w:t>диалоге о прочитанном произведе</w:t>
      </w:r>
      <w:r w:rsidRPr="001C3AC1">
        <w:rPr>
          <w:sz w:val="20"/>
        </w:rPr>
        <w:t>нии, соотносить собственну</w:t>
      </w:r>
      <w:r w:rsidR="001C3AC1">
        <w:rPr>
          <w:sz w:val="20"/>
        </w:rPr>
        <w:t>ю позицию с позицией автора, да</w:t>
      </w:r>
      <w:r w:rsidRPr="001C3AC1">
        <w:rPr>
          <w:sz w:val="20"/>
        </w:rPr>
        <w:t>вать аргументированную оценку прочитанному;</w:t>
      </w:r>
    </w:p>
    <w:p w14:paraId="04D2A6F3" w14:textId="77777777" w:rsidR="005B2FBF" w:rsidRPr="001C3AC1" w:rsidRDefault="00005DA0" w:rsidP="001C3AC1">
      <w:pPr>
        <w:pStyle w:val="a9"/>
        <w:numPr>
          <w:ilvl w:val="0"/>
          <w:numId w:val="16"/>
        </w:numPr>
        <w:ind w:left="0" w:right="0" w:firstLine="567"/>
        <w:rPr>
          <w:sz w:val="20"/>
        </w:rPr>
      </w:pPr>
      <w:r w:rsidRPr="001C3AC1">
        <w:rPr>
          <w:sz w:val="20"/>
        </w:rPr>
        <w:t>создавать устные и пис</w:t>
      </w:r>
      <w:r w:rsidR="001C3AC1">
        <w:rPr>
          <w:sz w:val="20"/>
        </w:rPr>
        <w:t>ьменные высказывания разных жан</w:t>
      </w:r>
      <w:r w:rsidRPr="001C3AC1">
        <w:rPr>
          <w:sz w:val="20"/>
        </w:rPr>
        <w:t>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w:t>
      </w:r>
      <w:r w:rsidR="001C3AC1">
        <w:rPr>
          <w:sz w:val="20"/>
        </w:rPr>
        <w:t xml:space="preserve"> и редактировать соб</w:t>
      </w:r>
      <w:r w:rsidRPr="001C3AC1">
        <w:rPr>
          <w:sz w:val="20"/>
        </w:rPr>
        <w:t>ственные письменные текст</w:t>
      </w:r>
      <w:r w:rsidR="001C3AC1">
        <w:rPr>
          <w:sz w:val="20"/>
        </w:rPr>
        <w:t>ы; собирать материал и обрабаты</w:t>
      </w:r>
      <w:r w:rsidRPr="001C3AC1">
        <w:rPr>
          <w:sz w:val="20"/>
        </w:rPr>
        <w:t>вать информацию, необходим</w:t>
      </w:r>
      <w:r w:rsidR="001C3AC1">
        <w:rPr>
          <w:sz w:val="20"/>
        </w:rPr>
        <w:t>ую для составления плана, таблиц</w:t>
      </w:r>
      <w:r w:rsidRPr="001C3AC1">
        <w:rPr>
          <w:sz w:val="20"/>
        </w:rPr>
        <w:t xml:space="preserve">ы, схемы, доклада, конспекта, аннотации, эссе, </w:t>
      </w:r>
      <w:r w:rsidR="001C3AC1">
        <w:rPr>
          <w:sz w:val="20"/>
        </w:rPr>
        <w:t>литературно-</w:t>
      </w:r>
      <w:r w:rsidRPr="001C3AC1">
        <w:rPr>
          <w:sz w:val="20"/>
        </w:rPr>
        <w:t>творческой работы на самостоятельно или под руководством учителя выбранную литературную или публицистическую тему;</w:t>
      </w:r>
    </w:p>
    <w:p w14:paraId="205B7173" w14:textId="77777777" w:rsidR="005B2FBF" w:rsidRPr="001C3AC1" w:rsidRDefault="00005DA0" w:rsidP="001C3AC1">
      <w:pPr>
        <w:pStyle w:val="a9"/>
        <w:numPr>
          <w:ilvl w:val="0"/>
          <w:numId w:val="16"/>
        </w:numPr>
        <w:ind w:left="0" w:right="0" w:firstLine="567"/>
        <w:rPr>
          <w:sz w:val="20"/>
        </w:rPr>
      </w:pPr>
      <w:r w:rsidRPr="001C3AC1">
        <w:rPr>
          <w:sz w:val="20"/>
        </w:rPr>
        <w:t>самостоятельно интерпр</w:t>
      </w:r>
      <w:r w:rsidR="001C3AC1">
        <w:rPr>
          <w:sz w:val="20"/>
        </w:rPr>
        <w:t>етировать и оценивать текстуаль</w:t>
      </w:r>
      <w:r w:rsidRPr="001C3AC1">
        <w:rPr>
          <w:sz w:val="20"/>
        </w:rPr>
        <w:t>но изученные художественные произведения древнерусской, русской и зарубежной литера</w:t>
      </w:r>
      <w:r w:rsidR="001C3AC1">
        <w:rPr>
          <w:sz w:val="20"/>
        </w:rPr>
        <w:t>туры и современных авторов с ис</w:t>
      </w:r>
      <w:r w:rsidRPr="001C3AC1">
        <w:rPr>
          <w:sz w:val="20"/>
        </w:rPr>
        <w:t>пользованием методов смысло</w:t>
      </w:r>
      <w:r w:rsidR="001C3AC1">
        <w:rPr>
          <w:sz w:val="20"/>
        </w:rPr>
        <w:t>вого чтения и эстетического ана</w:t>
      </w:r>
      <w:r w:rsidRPr="001C3AC1">
        <w:rPr>
          <w:sz w:val="20"/>
        </w:rPr>
        <w:t>лиза;</w:t>
      </w:r>
    </w:p>
    <w:p w14:paraId="6F1C12F4" w14:textId="77777777" w:rsidR="005B2FBF" w:rsidRPr="001C3AC1" w:rsidRDefault="00005DA0" w:rsidP="001C3AC1">
      <w:pPr>
        <w:pStyle w:val="a9"/>
        <w:numPr>
          <w:ilvl w:val="0"/>
          <w:numId w:val="16"/>
        </w:numPr>
        <w:ind w:left="0" w:right="0" w:firstLine="567"/>
        <w:rPr>
          <w:sz w:val="20"/>
        </w:rPr>
      </w:pPr>
      <w:r w:rsidRPr="001C3AC1">
        <w:rPr>
          <w:sz w:val="20"/>
        </w:rPr>
        <w:t>понимать важность чтен</w:t>
      </w:r>
      <w:r w:rsidR="001C3AC1">
        <w:rPr>
          <w:sz w:val="20"/>
        </w:rPr>
        <w:t>ия и изучения произведений фоль</w:t>
      </w:r>
      <w:r w:rsidRPr="001C3AC1">
        <w:rPr>
          <w:sz w:val="20"/>
        </w:rPr>
        <w:t>клора и художественной лит</w:t>
      </w:r>
      <w:r w:rsidR="001C3AC1">
        <w:rPr>
          <w:sz w:val="20"/>
        </w:rPr>
        <w:t>ературы для самостоятельного по</w:t>
      </w:r>
      <w:r w:rsidRPr="001C3AC1">
        <w:rPr>
          <w:sz w:val="20"/>
        </w:rPr>
        <w:t>знания мира, развития соб</w:t>
      </w:r>
      <w:r w:rsidR="001C3AC1">
        <w:rPr>
          <w:sz w:val="20"/>
        </w:rPr>
        <w:t>ственных эмоциональных и эстети</w:t>
      </w:r>
      <w:r w:rsidRPr="001C3AC1">
        <w:rPr>
          <w:sz w:val="20"/>
        </w:rPr>
        <w:t>ческих впечатлений;</w:t>
      </w:r>
    </w:p>
    <w:p w14:paraId="2310141A" w14:textId="77777777" w:rsidR="001C3AC1" w:rsidRPr="001C3AC1" w:rsidRDefault="00005DA0" w:rsidP="001C3AC1">
      <w:pPr>
        <w:pStyle w:val="a9"/>
        <w:numPr>
          <w:ilvl w:val="0"/>
          <w:numId w:val="16"/>
        </w:numPr>
        <w:ind w:left="0" w:right="0" w:firstLine="567"/>
      </w:pPr>
      <w:r w:rsidRPr="001C3AC1">
        <w:rPr>
          <w:sz w:val="20"/>
        </w:rPr>
        <w:t>планировать своё досуговое чтение, обогащать свой круг чтения по рекомендациям учителя и сверстников, в том числе за счёт произведений совреме</w:t>
      </w:r>
      <w:r w:rsidR="001C3AC1">
        <w:rPr>
          <w:sz w:val="20"/>
        </w:rPr>
        <w:t>нной литературы для детей и под</w:t>
      </w:r>
      <w:r w:rsidRPr="001C3AC1">
        <w:rPr>
          <w:sz w:val="20"/>
        </w:rPr>
        <w:t>ростков;</w:t>
      </w:r>
    </w:p>
    <w:p w14:paraId="3ADFEDDB" w14:textId="77777777" w:rsidR="001C3AC1" w:rsidRPr="001C3AC1" w:rsidRDefault="001C3AC1" w:rsidP="001C3AC1">
      <w:pPr>
        <w:pStyle w:val="a9"/>
        <w:numPr>
          <w:ilvl w:val="0"/>
          <w:numId w:val="16"/>
        </w:numPr>
        <w:ind w:left="0" w:right="0" w:firstLine="567"/>
      </w:pPr>
      <w:r w:rsidRPr="001C3AC1">
        <w:rPr>
          <w:sz w:val="20"/>
        </w:rPr>
        <w:t>у</w:t>
      </w:r>
      <w:r w:rsidR="00005DA0" w:rsidRPr="001C3AC1">
        <w:rPr>
          <w:sz w:val="20"/>
        </w:rPr>
        <w:t xml:space="preserve">частвовать в коллективной и индивидуальной </w:t>
      </w:r>
      <w:r>
        <w:rPr>
          <w:sz w:val="20"/>
        </w:rPr>
        <w:t>проект</w:t>
      </w:r>
      <w:r w:rsidR="00005DA0" w:rsidRPr="001C3AC1">
        <w:rPr>
          <w:sz w:val="20"/>
        </w:rPr>
        <w:t>ной или исследовательской д</w:t>
      </w:r>
      <w:r>
        <w:rPr>
          <w:sz w:val="20"/>
        </w:rPr>
        <w:t>еятельности и публично представ</w:t>
      </w:r>
      <w:r w:rsidR="00005DA0" w:rsidRPr="001C3AC1">
        <w:rPr>
          <w:sz w:val="20"/>
        </w:rPr>
        <w:t>лять полученные результаты;</w:t>
      </w:r>
    </w:p>
    <w:p w14:paraId="3BB4BE2E" w14:textId="77777777" w:rsidR="005B2FBF" w:rsidRPr="001C3AC1" w:rsidRDefault="00005DA0" w:rsidP="001C3AC1">
      <w:pPr>
        <w:pStyle w:val="a9"/>
        <w:numPr>
          <w:ilvl w:val="0"/>
          <w:numId w:val="16"/>
        </w:numPr>
        <w:ind w:left="0" w:right="0" w:firstLine="567"/>
      </w:pPr>
      <w:r w:rsidRPr="001C3AC1">
        <w:rPr>
          <w:sz w:val="20"/>
        </w:rPr>
        <w:t>развивать</w:t>
      </w:r>
      <w:r w:rsidR="00D87583" w:rsidRPr="001C3AC1">
        <w:rPr>
          <w:sz w:val="20"/>
        </w:rPr>
        <w:t xml:space="preserve"> </w:t>
      </w:r>
      <w:r w:rsidRPr="001C3AC1">
        <w:rPr>
          <w:sz w:val="20"/>
        </w:rPr>
        <w:t>умение</w:t>
      </w:r>
      <w:r w:rsidR="00D87583" w:rsidRPr="001C3AC1">
        <w:rPr>
          <w:sz w:val="20"/>
        </w:rPr>
        <w:t xml:space="preserve"> </w:t>
      </w:r>
      <w:r w:rsidRPr="001C3AC1">
        <w:rPr>
          <w:sz w:val="20"/>
        </w:rPr>
        <w:t>использовать</w:t>
      </w:r>
      <w:r w:rsidR="00D87583" w:rsidRPr="001C3AC1">
        <w:rPr>
          <w:sz w:val="20"/>
        </w:rPr>
        <w:t xml:space="preserve"> </w:t>
      </w:r>
      <w:r w:rsidRPr="001C3AC1">
        <w:rPr>
          <w:sz w:val="20"/>
        </w:rPr>
        <w:t>энциклопедии,</w:t>
      </w:r>
      <w:r w:rsidR="00D87583" w:rsidRPr="001C3AC1">
        <w:rPr>
          <w:sz w:val="20"/>
        </w:rPr>
        <w:t xml:space="preserve"> </w:t>
      </w:r>
      <w:r w:rsidRPr="001C3AC1">
        <w:rPr>
          <w:sz w:val="20"/>
        </w:rPr>
        <w:t xml:space="preserve">словари и справочники, в том числе в </w:t>
      </w:r>
      <w:r w:rsidR="001C3AC1">
        <w:rPr>
          <w:sz w:val="20"/>
        </w:rPr>
        <w:t>электронной форме; самостоятель</w:t>
      </w:r>
      <w:r w:rsidRPr="001C3AC1">
        <w:rPr>
          <w:sz w:val="20"/>
        </w:rPr>
        <w:t>но пользоваться электронны</w:t>
      </w:r>
      <w:r w:rsidR="001C3AC1">
        <w:rPr>
          <w:sz w:val="20"/>
        </w:rPr>
        <w:t>ми библиотеками и подбирать пров</w:t>
      </w:r>
      <w:r w:rsidRPr="001C3AC1">
        <w:rPr>
          <w:sz w:val="20"/>
        </w:rPr>
        <w:t xml:space="preserve">еренные источники в интернет-библиотеках для выполнения учебных задач, соблюдая правила информационной </w:t>
      </w:r>
      <w:r w:rsidR="001C3AC1">
        <w:rPr>
          <w:sz w:val="20"/>
        </w:rPr>
        <w:t>безопас</w:t>
      </w:r>
      <w:r w:rsidRPr="001C3AC1">
        <w:rPr>
          <w:sz w:val="20"/>
        </w:rPr>
        <w:t>ности.</w:t>
      </w:r>
    </w:p>
    <w:p w14:paraId="1FF0B976" w14:textId="77777777" w:rsidR="005B2FBF" w:rsidRPr="00005DA0" w:rsidRDefault="005B2FBF" w:rsidP="00005DA0">
      <w:pPr>
        <w:pStyle w:val="a5"/>
        <w:ind w:firstLine="567"/>
        <w:jc w:val="both"/>
        <w:rPr>
          <w:color w:val="000000"/>
        </w:rPr>
      </w:pPr>
    </w:p>
    <w:p w14:paraId="601893B7" w14:textId="77777777" w:rsidR="00105318" w:rsidRDefault="00105318">
      <w:pPr>
        <w:rPr>
          <w:rFonts w:eastAsia="Trebuchet MS"/>
          <w:b/>
          <w:color w:val="000000"/>
          <w:w w:val="95"/>
          <w:sz w:val="20"/>
          <w:szCs w:val="20"/>
        </w:rPr>
      </w:pPr>
      <w:bookmarkStart w:id="16" w:name="_Toc106276916"/>
      <w:r>
        <w:rPr>
          <w:b/>
          <w:color w:val="000000"/>
          <w:w w:val="95"/>
          <w:sz w:val="20"/>
          <w:szCs w:val="20"/>
        </w:rPr>
        <w:br w:type="page"/>
      </w:r>
    </w:p>
    <w:p w14:paraId="7107BA08" w14:textId="55FCD8DE" w:rsidR="005B2FBF" w:rsidRPr="001C3AC1" w:rsidRDefault="00005DA0" w:rsidP="001C3AC1">
      <w:pPr>
        <w:pStyle w:val="31"/>
        <w:ind w:left="0" w:firstLine="567"/>
        <w:jc w:val="center"/>
        <w:rPr>
          <w:rFonts w:ascii="Times New Roman" w:hAnsi="Times New Roman" w:cs="Times New Roman"/>
          <w:b/>
          <w:color w:val="000000"/>
          <w:sz w:val="20"/>
          <w:szCs w:val="20"/>
        </w:rPr>
      </w:pPr>
      <w:r w:rsidRPr="001C3AC1">
        <w:rPr>
          <w:rFonts w:ascii="Times New Roman" w:hAnsi="Times New Roman" w:cs="Times New Roman"/>
          <w:b/>
          <w:color w:val="000000"/>
          <w:w w:val="95"/>
          <w:sz w:val="20"/>
          <w:szCs w:val="20"/>
        </w:rPr>
        <w:lastRenderedPageBreak/>
        <w:t>8</w:t>
      </w:r>
      <w:r w:rsidRPr="001C3AC1">
        <w:rPr>
          <w:rFonts w:ascii="Times New Roman" w:hAnsi="Times New Roman" w:cs="Times New Roman"/>
          <w:b/>
          <w:color w:val="000000"/>
          <w:spacing w:val="-5"/>
          <w:w w:val="95"/>
          <w:sz w:val="20"/>
          <w:szCs w:val="20"/>
        </w:rPr>
        <w:t xml:space="preserve"> </w:t>
      </w:r>
      <w:r w:rsidRPr="001C3AC1">
        <w:rPr>
          <w:rFonts w:ascii="Times New Roman" w:hAnsi="Times New Roman" w:cs="Times New Roman"/>
          <w:b/>
          <w:color w:val="000000"/>
          <w:w w:val="95"/>
          <w:sz w:val="20"/>
          <w:szCs w:val="20"/>
        </w:rPr>
        <w:t>КЛАСС</w:t>
      </w:r>
      <w:bookmarkEnd w:id="16"/>
    </w:p>
    <w:p w14:paraId="5078C0C3" w14:textId="77777777" w:rsidR="001C3AC1" w:rsidRDefault="00005DA0" w:rsidP="001C3AC1">
      <w:pPr>
        <w:pStyle w:val="a9"/>
        <w:numPr>
          <w:ilvl w:val="0"/>
          <w:numId w:val="18"/>
        </w:numPr>
        <w:ind w:left="0" w:right="0" w:firstLine="567"/>
        <w:rPr>
          <w:sz w:val="20"/>
        </w:rPr>
      </w:pPr>
      <w:r w:rsidRPr="001C3AC1">
        <w:rPr>
          <w:sz w:val="20"/>
        </w:rPr>
        <w:t>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4387DC6B" w14:textId="77777777" w:rsidR="001C3AC1" w:rsidRDefault="00005DA0" w:rsidP="001C3AC1">
      <w:pPr>
        <w:pStyle w:val="a9"/>
        <w:numPr>
          <w:ilvl w:val="0"/>
          <w:numId w:val="18"/>
        </w:numPr>
        <w:ind w:left="0" w:right="0" w:firstLine="567"/>
        <w:rPr>
          <w:sz w:val="20"/>
        </w:rPr>
      </w:pPr>
      <w:r w:rsidRPr="001C3AC1">
        <w:rPr>
          <w:sz w:val="20"/>
        </w:rPr>
        <w:t>понимать специфику ли</w:t>
      </w:r>
      <w:r w:rsidR="001C3AC1" w:rsidRPr="001C3AC1">
        <w:rPr>
          <w:sz w:val="20"/>
        </w:rPr>
        <w:t>тературы как вида словесного ис</w:t>
      </w:r>
      <w:r w:rsidRPr="001C3AC1">
        <w:rPr>
          <w:sz w:val="20"/>
        </w:rPr>
        <w:t>кусства, выявлять отличия художественного текста от текста научного, делового, публицистического;</w:t>
      </w:r>
    </w:p>
    <w:p w14:paraId="4E1FDE12" w14:textId="77777777" w:rsidR="005B2FBF" w:rsidRPr="001C3AC1" w:rsidRDefault="00005DA0" w:rsidP="001C3AC1">
      <w:pPr>
        <w:pStyle w:val="a9"/>
        <w:numPr>
          <w:ilvl w:val="0"/>
          <w:numId w:val="18"/>
        </w:numPr>
        <w:ind w:left="0" w:right="0" w:firstLine="567"/>
        <w:rPr>
          <w:sz w:val="20"/>
        </w:rPr>
      </w:pPr>
      <w:r w:rsidRPr="001C3AC1">
        <w:rPr>
          <w:sz w:val="20"/>
        </w:rPr>
        <w:t xml:space="preserve">проводить самостоятельный смысловой и эстетический анализ произведений художественной литературы; </w:t>
      </w:r>
      <w:r w:rsidR="001C3AC1" w:rsidRPr="001C3AC1">
        <w:rPr>
          <w:sz w:val="20"/>
        </w:rPr>
        <w:t>восприни</w:t>
      </w:r>
      <w:r w:rsidRPr="001C3AC1">
        <w:rPr>
          <w:sz w:val="20"/>
        </w:rPr>
        <w:t>мать, анализировать, интерп</w:t>
      </w:r>
      <w:r w:rsidR="001C3AC1" w:rsidRPr="001C3AC1">
        <w:rPr>
          <w:sz w:val="20"/>
        </w:rPr>
        <w:t>ретировать и оценивать прочитан</w:t>
      </w:r>
      <w:r w:rsidRPr="001C3AC1">
        <w:rPr>
          <w:sz w:val="20"/>
        </w:rPr>
        <w:t>ное (с учётом литературного развития обучающихся), понимать неоднозначность художест</w:t>
      </w:r>
      <w:r w:rsidR="001C3AC1" w:rsidRPr="001C3AC1">
        <w:rPr>
          <w:sz w:val="20"/>
        </w:rPr>
        <w:t>венных смыслов, заложенных в ли</w:t>
      </w:r>
      <w:r w:rsidRPr="001C3AC1">
        <w:rPr>
          <w:sz w:val="20"/>
        </w:rPr>
        <w:t>тературных произведениях:</w:t>
      </w:r>
    </w:p>
    <w:p w14:paraId="37973347" w14:textId="77777777" w:rsidR="001C3AC1" w:rsidRPr="001C3AC1" w:rsidRDefault="00005DA0" w:rsidP="001C3AC1">
      <w:pPr>
        <w:ind w:firstLine="567"/>
        <w:jc w:val="both"/>
        <w:rPr>
          <w:sz w:val="20"/>
        </w:rPr>
      </w:pPr>
      <w:r w:rsidRPr="001C3AC1">
        <w:rPr>
          <w:sz w:val="20"/>
        </w:rPr>
        <w:t>анализировать произведение в единстве формы и содержания; определять тематику и проб</w:t>
      </w:r>
      <w:r w:rsidR="001C3AC1" w:rsidRPr="001C3AC1">
        <w:rPr>
          <w:sz w:val="20"/>
        </w:rPr>
        <w:t>лематику произведения, его родо</w:t>
      </w:r>
      <w:r w:rsidRPr="001C3AC1">
        <w:rPr>
          <w:sz w:val="20"/>
        </w:rPr>
        <w:t>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w:t>
      </w:r>
      <w:r w:rsidR="001C3AC1" w:rsidRPr="001C3AC1">
        <w:rPr>
          <w:sz w:val="20"/>
        </w:rPr>
        <w:t>позиции и основной конфликт про</w:t>
      </w:r>
      <w:r w:rsidRPr="001C3AC1">
        <w:rPr>
          <w:sz w:val="20"/>
        </w:rPr>
        <w:t>изведения; характеризовать</w:t>
      </w:r>
      <w:r w:rsidR="001C3AC1" w:rsidRPr="001C3AC1">
        <w:rPr>
          <w:sz w:val="20"/>
        </w:rPr>
        <w:t xml:space="preserve"> авторский пафос; выявлять и ос</w:t>
      </w:r>
      <w:r w:rsidRPr="001C3AC1">
        <w:rPr>
          <w:sz w:val="20"/>
        </w:rPr>
        <w:t>мыслять формы авторской оценки героев, событий, характер авторских взаимоотношени</w:t>
      </w:r>
      <w:r w:rsidR="001C3AC1" w:rsidRPr="001C3AC1">
        <w:rPr>
          <w:sz w:val="20"/>
        </w:rPr>
        <w:t>й с читателем как адресатом про</w:t>
      </w:r>
      <w:r w:rsidRPr="001C3AC1">
        <w:rPr>
          <w:sz w:val="20"/>
        </w:rPr>
        <w:t>изведения; объяснять сво</w:t>
      </w:r>
      <w:r w:rsidR="001C3AC1" w:rsidRPr="001C3AC1">
        <w:rPr>
          <w:sz w:val="20"/>
        </w:rPr>
        <w:t>ё понимание нравственно-философ</w:t>
      </w:r>
      <w:r w:rsidRPr="001C3AC1">
        <w:rPr>
          <w:sz w:val="20"/>
        </w:rPr>
        <w:t xml:space="preserve">ской, социально-исторической и эстетической проблематики произведений (с учётом возраста и литературного развития </w:t>
      </w:r>
      <w:r w:rsidR="001C3AC1" w:rsidRPr="001C3AC1">
        <w:rPr>
          <w:sz w:val="20"/>
        </w:rPr>
        <w:t>об</w:t>
      </w:r>
      <w:r w:rsidRPr="001C3AC1">
        <w:rPr>
          <w:sz w:val="20"/>
        </w:rPr>
        <w:t xml:space="preserve">учающихся); выявлять языковые особенности </w:t>
      </w:r>
      <w:r w:rsidR="001C3AC1" w:rsidRPr="001C3AC1">
        <w:rPr>
          <w:sz w:val="20"/>
        </w:rPr>
        <w:t>художественно</w:t>
      </w:r>
      <w:r w:rsidRPr="001C3AC1">
        <w:rPr>
          <w:sz w:val="20"/>
        </w:rPr>
        <w:t>го произведения, поэтической и прозаической речи; находить основные изобразительно-в</w:t>
      </w:r>
      <w:r w:rsidR="001C3AC1" w:rsidRPr="001C3AC1">
        <w:rPr>
          <w:sz w:val="20"/>
        </w:rPr>
        <w:t>ыразительные средства, характер</w:t>
      </w:r>
      <w:r w:rsidRPr="001C3AC1">
        <w:rPr>
          <w:sz w:val="20"/>
        </w:rPr>
        <w:t>ные для творческой манеры и стиля писателя, определять их художественные функции;</w:t>
      </w:r>
    </w:p>
    <w:p w14:paraId="3E97035C" w14:textId="77777777" w:rsidR="005B2FBF" w:rsidRPr="001C3AC1" w:rsidRDefault="00005DA0" w:rsidP="001C3AC1">
      <w:pPr>
        <w:ind w:firstLine="567"/>
        <w:jc w:val="both"/>
        <w:rPr>
          <w:sz w:val="20"/>
        </w:rPr>
      </w:pPr>
      <w:r w:rsidRPr="001C3AC1">
        <w:rPr>
          <w:sz w:val="20"/>
        </w:rPr>
        <w:t>овладеть сущностью и п</w:t>
      </w:r>
      <w:r w:rsidR="001C3AC1" w:rsidRPr="001C3AC1">
        <w:rPr>
          <w:sz w:val="20"/>
        </w:rPr>
        <w:t>ониманием смысловых функций тео</w:t>
      </w:r>
      <w:r w:rsidRPr="001C3AC1">
        <w:rPr>
          <w:sz w:val="20"/>
        </w:rPr>
        <w:t>ретико-литературных по</w:t>
      </w:r>
      <w:r w:rsidR="001C3AC1" w:rsidRPr="001C3AC1">
        <w:rPr>
          <w:sz w:val="20"/>
        </w:rPr>
        <w:t>нятий и самостоятельно использо</w:t>
      </w:r>
      <w:r w:rsidRPr="001C3AC1">
        <w:rPr>
          <w:sz w:val="20"/>
        </w:rPr>
        <w:t xml:space="preserve">вать их в процессе анализа и интерпретации произведений, оформления собственных оценок и наблюдений: </w:t>
      </w:r>
      <w:r w:rsidR="001C3AC1" w:rsidRPr="001C3AC1">
        <w:rPr>
          <w:sz w:val="20"/>
        </w:rPr>
        <w:t>художествен</w:t>
      </w:r>
      <w:r w:rsidRPr="001C3AC1">
        <w:rPr>
          <w:sz w:val="20"/>
        </w:rPr>
        <w:t>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w:t>
      </w:r>
      <w:r w:rsidR="001C3AC1" w:rsidRPr="001C3AC1">
        <w:rPr>
          <w:sz w:val="20"/>
        </w:rPr>
        <w:t>роизведения; тема, идея, пробле</w:t>
      </w:r>
      <w:r w:rsidRPr="001C3AC1">
        <w:rPr>
          <w:sz w:val="20"/>
        </w:rPr>
        <w:t>матика; пафос (героический, патриотический, гражданский и др.); сюжет, композици</w:t>
      </w:r>
      <w:r w:rsidR="001C3AC1" w:rsidRPr="001C3AC1">
        <w:rPr>
          <w:sz w:val="20"/>
        </w:rPr>
        <w:t>я, эпиграф; стадии развития дей</w:t>
      </w:r>
      <w:r w:rsidRPr="001C3AC1">
        <w:rPr>
          <w:sz w:val="20"/>
        </w:rPr>
        <w:t xml:space="preserve">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w:t>
      </w:r>
      <w:r w:rsidR="001C3AC1" w:rsidRPr="001C3AC1">
        <w:rPr>
          <w:sz w:val="20"/>
        </w:rPr>
        <w:t>ге</w:t>
      </w:r>
      <w:r w:rsidRPr="001C3AC1">
        <w:rPr>
          <w:sz w:val="20"/>
        </w:rPr>
        <w:t>рой, речевая характеристи</w:t>
      </w:r>
      <w:r w:rsidR="001C3AC1" w:rsidRPr="001C3AC1">
        <w:rPr>
          <w:sz w:val="20"/>
        </w:rPr>
        <w:t>ка героя; портрет, пейзаж, инте</w:t>
      </w:r>
      <w:r w:rsidRPr="001C3AC1">
        <w:rPr>
          <w:sz w:val="20"/>
        </w:rPr>
        <w:t>рьер, художественная деталь, символ; юмор, ирония, сатира, сарказм, гротеск; эпитет, метафора, сравнен</w:t>
      </w:r>
      <w:r w:rsidR="001C3AC1" w:rsidRPr="001C3AC1">
        <w:rPr>
          <w:sz w:val="20"/>
        </w:rPr>
        <w:t>ие; олицетворе</w:t>
      </w:r>
      <w:r w:rsidRPr="001C3AC1">
        <w:rPr>
          <w:sz w:val="20"/>
        </w:rPr>
        <w:t xml:space="preserve">ние, гипербола; антитеза, аллегория; анафора; звукопись </w:t>
      </w:r>
      <w:r w:rsidR="001C3AC1" w:rsidRPr="001C3AC1">
        <w:rPr>
          <w:sz w:val="20"/>
        </w:rPr>
        <w:t>(ал</w:t>
      </w:r>
      <w:r w:rsidRPr="001C3AC1">
        <w:rPr>
          <w:sz w:val="20"/>
        </w:rPr>
        <w:t xml:space="preserve">литерация, ассонанс); стихотворный метр (хорей, </w:t>
      </w:r>
      <w:r w:rsidR="001C3AC1" w:rsidRPr="001C3AC1">
        <w:rPr>
          <w:sz w:val="20"/>
        </w:rPr>
        <w:t>ямб, дак</w:t>
      </w:r>
      <w:r w:rsidRPr="001C3AC1">
        <w:rPr>
          <w:sz w:val="20"/>
        </w:rPr>
        <w:t>тиль, амфибрахий, анапест), ритм, рифма, строфа; афоризм;</w:t>
      </w:r>
    </w:p>
    <w:p w14:paraId="4268AEB9" w14:textId="77777777" w:rsidR="005B2FBF" w:rsidRPr="001C3AC1" w:rsidRDefault="00005DA0" w:rsidP="001C3AC1">
      <w:pPr>
        <w:ind w:firstLine="567"/>
        <w:jc w:val="both"/>
        <w:rPr>
          <w:sz w:val="20"/>
        </w:rPr>
      </w:pPr>
      <w:r w:rsidRPr="001C3AC1">
        <w:rPr>
          <w:sz w:val="20"/>
        </w:rPr>
        <w:t>рассматривать отдельные изученные произведения в рамках</w:t>
      </w:r>
    </w:p>
    <w:p w14:paraId="4503C1EE" w14:textId="77777777" w:rsidR="005B2FBF" w:rsidRPr="001C3AC1" w:rsidRDefault="00005DA0" w:rsidP="001C3AC1">
      <w:pPr>
        <w:ind w:firstLine="567"/>
        <w:jc w:val="both"/>
        <w:rPr>
          <w:sz w:val="20"/>
        </w:rPr>
      </w:pPr>
      <w:r w:rsidRPr="001C3AC1">
        <w:rPr>
          <w:sz w:val="20"/>
        </w:rPr>
        <w:t>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3C338F51" w14:textId="77777777" w:rsidR="005B2FBF" w:rsidRPr="001C3AC1" w:rsidRDefault="00005DA0" w:rsidP="001C3AC1">
      <w:pPr>
        <w:ind w:firstLine="567"/>
        <w:jc w:val="both"/>
        <w:rPr>
          <w:sz w:val="20"/>
        </w:rPr>
      </w:pPr>
      <w:r w:rsidRPr="001C3AC1">
        <w:rPr>
          <w:sz w:val="20"/>
        </w:rPr>
        <w:t>выделять в произведениях элементы художественной формы и обнаруживать связи между ними; определя</w:t>
      </w:r>
      <w:r w:rsidR="001C3AC1" w:rsidRPr="001C3AC1">
        <w:rPr>
          <w:sz w:val="20"/>
        </w:rPr>
        <w:t>ть родо-жанро</w:t>
      </w:r>
      <w:r w:rsidRPr="001C3AC1">
        <w:rPr>
          <w:sz w:val="20"/>
        </w:rPr>
        <w:t>вую специфику изученного художественного произведения;</w:t>
      </w:r>
    </w:p>
    <w:p w14:paraId="210DF7AF" w14:textId="77777777" w:rsidR="005B2FBF" w:rsidRPr="001C3AC1" w:rsidRDefault="00005DA0" w:rsidP="001C3AC1">
      <w:pPr>
        <w:ind w:firstLine="567"/>
        <w:jc w:val="both"/>
        <w:rPr>
          <w:sz w:val="20"/>
        </w:rPr>
      </w:pPr>
      <w:r w:rsidRPr="001C3AC1">
        <w:rPr>
          <w:sz w:val="20"/>
        </w:rPr>
        <w:t xml:space="preserve">сопоставлять произведения, их фрагменты, образы </w:t>
      </w:r>
      <w:r w:rsidR="001C3AC1" w:rsidRPr="001C3AC1">
        <w:rPr>
          <w:sz w:val="20"/>
        </w:rPr>
        <w:t>персона</w:t>
      </w:r>
      <w:r w:rsidRPr="001C3AC1">
        <w:rPr>
          <w:sz w:val="20"/>
        </w:rPr>
        <w:t>жей, литературные явле</w:t>
      </w:r>
      <w:r w:rsidR="001C3AC1" w:rsidRPr="001C3AC1">
        <w:rPr>
          <w:sz w:val="20"/>
        </w:rPr>
        <w:t>ния и факты, сюжеты разных лите</w:t>
      </w:r>
      <w:r w:rsidRPr="001C3AC1">
        <w:rPr>
          <w:sz w:val="20"/>
        </w:rPr>
        <w:t>ратурных произведений</w:t>
      </w:r>
      <w:r w:rsidR="001C3AC1" w:rsidRPr="001C3AC1">
        <w:rPr>
          <w:sz w:val="20"/>
        </w:rPr>
        <w:t>, темы, проблемы, жанры, художе</w:t>
      </w:r>
      <w:r w:rsidRPr="001C3AC1">
        <w:rPr>
          <w:sz w:val="20"/>
        </w:rPr>
        <w:t>ственные приёмы, эпизоды текста, особенности языка;</w:t>
      </w:r>
    </w:p>
    <w:p w14:paraId="2FE3C593" w14:textId="77777777" w:rsidR="005B2FBF" w:rsidRPr="001C3AC1" w:rsidRDefault="00005DA0" w:rsidP="001C3AC1">
      <w:pPr>
        <w:ind w:firstLine="567"/>
        <w:jc w:val="both"/>
        <w:rPr>
          <w:sz w:val="20"/>
        </w:rPr>
      </w:pPr>
      <w:r w:rsidRPr="001C3AC1">
        <w:rPr>
          <w:sz w:val="20"/>
        </w:rPr>
        <w:t>сопоставлять изученные и</w:t>
      </w:r>
      <w:r w:rsidR="001C3AC1" w:rsidRPr="001C3AC1">
        <w:rPr>
          <w:sz w:val="20"/>
        </w:rPr>
        <w:t xml:space="preserve"> самостоятельно прочитанные про</w:t>
      </w:r>
      <w:r w:rsidRPr="001C3AC1">
        <w:rPr>
          <w:sz w:val="20"/>
        </w:rPr>
        <w:t>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501F5970" w14:textId="77777777" w:rsidR="001C3AC1" w:rsidRDefault="00005DA0" w:rsidP="001C3AC1">
      <w:pPr>
        <w:pStyle w:val="a9"/>
        <w:numPr>
          <w:ilvl w:val="0"/>
          <w:numId w:val="18"/>
        </w:numPr>
        <w:ind w:left="0" w:right="0" w:firstLine="567"/>
        <w:rPr>
          <w:sz w:val="20"/>
        </w:rPr>
      </w:pPr>
      <w:r w:rsidRPr="001C3AC1">
        <w:rPr>
          <w:sz w:val="20"/>
        </w:rPr>
        <w:t xml:space="preserve">выразительно читать стихи и прозу, в том числе наизусть (не менее 11 поэтических произведений, не выученных ранее), </w:t>
      </w:r>
      <w:r w:rsidR="001C3AC1" w:rsidRPr="001C3AC1">
        <w:rPr>
          <w:sz w:val="20"/>
        </w:rPr>
        <w:t>пе</w:t>
      </w:r>
      <w:r w:rsidRPr="001C3AC1">
        <w:rPr>
          <w:sz w:val="20"/>
        </w:rPr>
        <w:t xml:space="preserve">редавая личное отношение к произведению (с учётом </w:t>
      </w:r>
      <w:r w:rsidR="001C3AC1" w:rsidRPr="001C3AC1">
        <w:rPr>
          <w:sz w:val="20"/>
        </w:rPr>
        <w:t>литератур</w:t>
      </w:r>
      <w:r w:rsidRPr="001C3AC1">
        <w:rPr>
          <w:sz w:val="20"/>
        </w:rPr>
        <w:t>ного развития, индивидуальных особенностей обучающихся);</w:t>
      </w:r>
    </w:p>
    <w:p w14:paraId="5DB71100" w14:textId="77777777" w:rsidR="001C3AC1" w:rsidRDefault="00005DA0" w:rsidP="001C3AC1">
      <w:pPr>
        <w:pStyle w:val="a9"/>
        <w:numPr>
          <w:ilvl w:val="0"/>
          <w:numId w:val="18"/>
        </w:numPr>
        <w:ind w:left="0" w:right="0" w:firstLine="567"/>
        <w:rPr>
          <w:sz w:val="20"/>
        </w:rPr>
      </w:pPr>
      <w:r w:rsidRPr="001C3AC1">
        <w:rPr>
          <w:sz w:val="20"/>
        </w:rPr>
        <w:t>пересказывать изученное и самостоятельно прочитанное произведение, используя ра</w:t>
      </w:r>
      <w:r w:rsidR="001C3AC1" w:rsidRPr="001C3AC1">
        <w:rPr>
          <w:sz w:val="20"/>
        </w:rPr>
        <w:t>зличные виды пересказов, обстоя</w:t>
      </w:r>
      <w:r w:rsidRPr="001C3AC1">
        <w:rPr>
          <w:sz w:val="20"/>
        </w:rPr>
        <w:t>тельно отвечать на вопросы и самостоятельно формулировать вопросы к тексту; пересказывать сюжет и вычленять фабулу;</w:t>
      </w:r>
    </w:p>
    <w:p w14:paraId="53141BBE" w14:textId="77777777" w:rsidR="001C3AC1" w:rsidRDefault="00005DA0" w:rsidP="001C3AC1">
      <w:pPr>
        <w:pStyle w:val="a9"/>
        <w:numPr>
          <w:ilvl w:val="0"/>
          <w:numId w:val="18"/>
        </w:numPr>
        <w:ind w:left="0" w:right="0" w:firstLine="567"/>
        <w:rPr>
          <w:sz w:val="20"/>
        </w:rPr>
      </w:pPr>
      <w:r w:rsidRPr="001C3AC1">
        <w:rPr>
          <w:sz w:val="20"/>
        </w:rPr>
        <w:t xml:space="preserve">участвовать в беседе и </w:t>
      </w:r>
      <w:r w:rsidR="001C3AC1" w:rsidRPr="001C3AC1">
        <w:rPr>
          <w:sz w:val="20"/>
        </w:rPr>
        <w:t>диалоге о прочитанном произведе</w:t>
      </w:r>
      <w:r w:rsidRPr="001C3AC1">
        <w:rPr>
          <w:sz w:val="20"/>
        </w:rPr>
        <w:t>нии, соотносить собственную</w:t>
      </w:r>
      <w:r w:rsidR="001C3AC1" w:rsidRPr="001C3AC1">
        <w:rPr>
          <w:sz w:val="20"/>
        </w:rPr>
        <w:t xml:space="preserve"> позицию с позицией автора и по</w:t>
      </w:r>
      <w:r w:rsidRPr="001C3AC1">
        <w:rPr>
          <w:sz w:val="20"/>
        </w:rPr>
        <w:t>зициями участников диалога</w:t>
      </w:r>
      <w:r w:rsidR="001C3AC1" w:rsidRPr="001C3AC1">
        <w:rPr>
          <w:sz w:val="20"/>
        </w:rPr>
        <w:t>, давать аргументированную оцен</w:t>
      </w:r>
      <w:r w:rsidRPr="001C3AC1">
        <w:rPr>
          <w:sz w:val="20"/>
        </w:rPr>
        <w:t>ку прочитанному;</w:t>
      </w:r>
    </w:p>
    <w:p w14:paraId="457933B2" w14:textId="77777777" w:rsidR="001C3AC1" w:rsidRDefault="00005DA0" w:rsidP="001C3AC1">
      <w:pPr>
        <w:pStyle w:val="a9"/>
        <w:numPr>
          <w:ilvl w:val="0"/>
          <w:numId w:val="18"/>
        </w:numPr>
        <w:ind w:left="0" w:right="0" w:firstLine="567"/>
        <w:rPr>
          <w:sz w:val="20"/>
        </w:rPr>
      </w:pPr>
      <w:r w:rsidRPr="001C3AC1">
        <w:rPr>
          <w:sz w:val="20"/>
        </w:rPr>
        <w:t>создавать устные и письменные высказывания разных жанров (объёмом не менее 200</w:t>
      </w:r>
      <w:r w:rsidR="001C3AC1" w:rsidRPr="001C3AC1">
        <w:rPr>
          <w:sz w:val="20"/>
        </w:rPr>
        <w:t xml:space="preserve"> слов), писать сочинение-рассуж</w:t>
      </w:r>
      <w:r w:rsidRPr="001C3AC1">
        <w:rPr>
          <w:sz w:val="20"/>
        </w:rPr>
        <w:t>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w:t>
      </w:r>
      <w:r w:rsidR="001C3AC1" w:rsidRPr="001C3AC1">
        <w:rPr>
          <w:sz w:val="20"/>
        </w:rPr>
        <w:t>ратурно-творческой работы на са</w:t>
      </w:r>
      <w:r w:rsidRPr="001C3AC1">
        <w:rPr>
          <w:sz w:val="20"/>
        </w:rPr>
        <w:t xml:space="preserve">мостоятельно выбранную литературную или </w:t>
      </w:r>
      <w:r w:rsidR="001C3AC1" w:rsidRPr="001C3AC1">
        <w:rPr>
          <w:sz w:val="20"/>
        </w:rPr>
        <w:t>публицистиче</w:t>
      </w:r>
      <w:r w:rsidRPr="001C3AC1">
        <w:rPr>
          <w:sz w:val="20"/>
        </w:rPr>
        <w:t>скую тему, применяя различные виды цитирования;</w:t>
      </w:r>
    </w:p>
    <w:p w14:paraId="55C10E2D" w14:textId="77777777" w:rsidR="001C3AC1" w:rsidRDefault="00005DA0" w:rsidP="001C3AC1">
      <w:pPr>
        <w:pStyle w:val="a9"/>
        <w:numPr>
          <w:ilvl w:val="0"/>
          <w:numId w:val="18"/>
        </w:numPr>
        <w:ind w:left="0" w:right="0" w:firstLine="567"/>
        <w:rPr>
          <w:sz w:val="20"/>
        </w:rPr>
      </w:pPr>
      <w:r w:rsidRPr="001C3AC1">
        <w:rPr>
          <w:sz w:val="20"/>
        </w:rPr>
        <w:t>интерпретировать</w:t>
      </w:r>
      <w:r w:rsidR="00D87583" w:rsidRPr="001C3AC1">
        <w:rPr>
          <w:sz w:val="20"/>
        </w:rPr>
        <w:t xml:space="preserve"> </w:t>
      </w:r>
      <w:r w:rsidRPr="001C3AC1">
        <w:rPr>
          <w:sz w:val="20"/>
        </w:rPr>
        <w:t>и</w:t>
      </w:r>
      <w:r w:rsidR="00D87583" w:rsidRPr="001C3AC1">
        <w:rPr>
          <w:sz w:val="20"/>
        </w:rPr>
        <w:t xml:space="preserve"> </w:t>
      </w:r>
      <w:r w:rsidRPr="001C3AC1">
        <w:rPr>
          <w:sz w:val="20"/>
        </w:rPr>
        <w:t>оценивать</w:t>
      </w:r>
      <w:r w:rsidR="00D87583" w:rsidRPr="001C3AC1">
        <w:rPr>
          <w:sz w:val="20"/>
        </w:rPr>
        <w:t xml:space="preserve"> </w:t>
      </w:r>
      <w:r w:rsidRPr="001C3AC1">
        <w:rPr>
          <w:sz w:val="20"/>
        </w:rPr>
        <w:t>текстуально</w:t>
      </w:r>
      <w:r w:rsidR="00D87583" w:rsidRPr="001C3AC1">
        <w:rPr>
          <w:sz w:val="20"/>
        </w:rPr>
        <w:t xml:space="preserve"> </w:t>
      </w:r>
      <w:r w:rsidRPr="001C3AC1">
        <w:rPr>
          <w:sz w:val="20"/>
        </w:rPr>
        <w:t>изученные и самостоятельно прочитанные художественные произведения древнерусской, классическо</w:t>
      </w:r>
      <w:r w:rsidR="001C3AC1" w:rsidRPr="001C3AC1">
        <w:rPr>
          <w:sz w:val="20"/>
        </w:rPr>
        <w:t>й русской и зарубежной литерату</w:t>
      </w:r>
      <w:r w:rsidRPr="001C3AC1">
        <w:rPr>
          <w:sz w:val="20"/>
        </w:rPr>
        <w:t xml:space="preserve">ры и современных авторов с использованием методов </w:t>
      </w:r>
      <w:r w:rsidR="001C3AC1" w:rsidRPr="001C3AC1">
        <w:rPr>
          <w:sz w:val="20"/>
        </w:rPr>
        <w:t>смыслово</w:t>
      </w:r>
      <w:r w:rsidRPr="001C3AC1">
        <w:rPr>
          <w:sz w:val="20"/>
        </w:rPr>
        <w:t>го чтения и эстетического анализа;</w:t>
      </w:r>
    </w:p>
    <w:p w14:paraId="6A49BE5E" w14:textId="77777777" w:rsidR="001C3AC1" w:rsidRDefault="00005DA0" w:rsidP="001C3AC1">
      <w:pPr>
        <w:pStyle w:val="a9"/>
        <w:numPr>
          <w:ilvl w:val="0"/>
          <w:numId w:val="18"/>
        </w:numPr>
        <w:ind w:left="0" w:right="0" w:firstLine="567"/>
        <w:rPr>
          <w:sz w:val="20"/>
        </w:rPr>
      </w:pPr>
      <w:r w:rsidRPr="001C3AC1">
        <w:rPr>
          <w:sz w:val="20"/>
        </w:rPr>
        <w:t>понимать важность чтен</w:t>
      </w:r>
      <w:r w:rsidR="001C3AC1" w:rsidRPr="001C3AC1">
        <w:rPr>
          <w:sz w:val="20"/>
        </w:rPr>
        <w:t>ия и изучения произведений фоль</w:t>
      </w:r>
      <w:r w:rsidRPr="001C3AC1">
        <w:rPr>
          <w:sz w:val="20"/>
        </w:rPr>
        <w:t xml:space="preserve">клора и художественной литературы как способа познания </w:t>
      </w:r>
      <w:r w:rsidR="001C3AC1" w:rsidRPr="001C3AC1">
        <w:rPr>
          <w:sz w:val="20"/>
        </w:rPr>
        <w:t>ми</w:t>
      </w:r>
      <w:r w:rsidRPr="001C3AC1">
        <w:rPr>
          <w:sz w:val="20"/>
        </w:rPr>
        <w:t>ра и окружающей действи</w:t>
      </w:r>
      <w:r w:rsidR="001C3AC1" w:rsidRPr="001C3AC1">
        <w:rPr>
          <w:sz w:val="20"/>
        </w:rPr>
        <w:t>тельности, источника эмоциональ</w:t>
      </w:r>
      <w:r w:rsidRPr="001C3AC1">
        <w:rPr>
          <w:sz w:val="20"/>
        </w:rPr>
        <w:t>ных и эстетических впечатлен</w:t>
      </w:r>
      <w:r w:rsidR="001C3AC1" w:rsidRPr="001C3AC1">
        <w:rPr>
          <w:sz w:val="20"/>
        </w:rPr>
        <w:t>ий, а также средства собственно</w:t>
      </w:r>
      <w:r w:rsidRPr="001C3AC1">
        <w:rPr>
          <w:sz w:val="20"/>
        </w:rPr>
        <w:t>го развития;</w:t>
      </w:r>
    </w:p>
    <w:p w14:paraId="2A191D2D" w14:textId="77777777" w:rsidR="001C3AC1" w:rsidRDefault="00005DA0" w:rsidP="001C3AC1">
      <w:pPr>
        <w:pStyle w:val="a9"/>
        <w:numPr>
          <w:ilvl w:val="0"/>
          <w:numId w:val="18"/>
        </w:numPr>
        <w:ind w:left="0" w:right="0" w:firstLine="567"/>
        <w:rPr>
          <w:sz w:val="20"/>
        </w:rPr>
      </w:pPr>
      <w:r w:rsidRPr="001C3AC1">
        <w:rPr>
          <w:sz w:val="20"/>
        </w:rPr>
        <w:t>самостоятельно планиро</w:t>
      </w:r>
      <w:r w:rsidR="001C3AC1" w:rsidRPr="001C3AC1">
        <w:rPr>
          <w:sz w:val="20"/>
        </w:rPr>
        <w:t>вать своё досуговое чтение, обо</w:t>
      </w:r>
      <w:r w:rsidRPr="001C3AC1">
        <w:rPr>
          <w:sz w:val="20"/>
        </w:rPr>
        <w:t xml:space="preserve">гащать свой литературный кругозор по рекомендациям </w:t>
      </w:r>
      <w:r w:rsidR="001C3AC1" w:rsidRPr="001C3AC1">
        <w:rPr>
          <w:sz w:val="20"/>
        </w:rPr>
        <w:t>учите</w:t>
      </w:r>
      <w:r w:rsidRPr="001C3AC1">
        <w:rPr>
          <w:sz w:val="20"/>
        </w:rPr>
        <w:t>ля и</w:t>
      </w:r>
      <w:r w:rsidR="00D87583" w:rsidRPr="001C3AC1">
        <w:rPr>
          <w:sz w:val="20"/>
        </w:rPr>
        <w:t xml:space="preserve"> </w:t>
      </w:r>
      <w:r w:rsidRPr="001C3AC1">
        <w:rPr>
          <w:sz w:val="20"/>
        </w:rPr>
        <w:t>сверстников,</w:t>
      </w:r>
      <w:r w:rsidR="00D87583" w:rsidRPr="001C3AC1">
        <w:rPr>
          <w:sz w:val="20"/>
        </w:rPr>
        <w:t xml:space="preserve"> </w:t>
      </w:r>
      <w:r w:rsidRPr="001C3AC1">
        <w:rPr>
          <w:sz w:val="20"/>
        </w:rPr>
        <w:t>а</w:t>
      </w:r>
      <w:r w:rsidR="00D87583" w:rsidRPr="001C3AC1">
        <w:rPr>
          <w:sz w:val="20"/>
        </w:rPr>
        <w:t xml:space="preserve"> </w:t>
      </w:r>
      <w:r w:rsidRPr="001C3AC1">
        <w:rPr>
          <w:sz w:val="20"/>
        </w:rPr>
        <w:t>также</w:t>
      </w:r>
      <w:r w:rsidR="00D87583" w:rsidRPr="001C3AC1">
        <w:rPr>
          <w:sz w:val="20"/>
        </w:rPr>
        <w:t xml:space="preserve"> </w:t>
      </w:r>
      <w:r w:rsidRPr="001C3AC1">
        <w:rPr>
          <w:sz w:val="20"/>
        </w:rPr>
        <w:t>проверенных</w:t>
      </w:r>
      <w:r w:rsidR="00D87583" w:rsidRPr="001C3AC1">
        <w:rPr>
          <w:sz w:val="20"/>
        </w:rPr>
        <w:t xml:space="preserve"> </w:t>
      </w:r>
      <w:r w:rsidRPr="001C3AC1">
        <w:rPr>
          <w:sz w:val="20"/>
        </w:rPr>
        <w:t>интернет-ресурсов, в том числе за счёт произведений современной литературы;</w:t>
      </w:r>
    </w:p>
    <w:p w14:paraId="208118F2" w14:textId="77777777" w:rsidR="001C3AC1" w:rsidRDefault="00005DA0" w:rsidP="001C3AC1">
      <w:pPr>
        <w:pStyle w:val="a9"/>
        <w:numPr>
          <w:ilvl w:val="0"/>
          <w:numId w:val="18"/>
        </w:numPr>
        <w:ind w:left="0" w:right="0" w:firstLine="567"/>
        <w:rPr>
          <w:sz w:val="20"/>
        </w:rPr>
      </w:pPr>
      <w:r w:rsidRPr="001C3AC1">
        <w:rPr>
          <w:sz w:val="20"/>
        </w:rPr>
        <w:t xml:space="preserve">участвовать в коллективной и индивидуальной </w:t>
      </w:r>
      <w:r w:rsidR="001C3AC1" w:rsidRPr="001C3AC1">
        <w:rPr>
          <w:sz w:val="20"/>
        </w:rPr>
        <w:t>проект</w:t>
      </w:r>
      <w:r w:rsidRPr="001C3AC1">
        <w:rPr>
          <w:sz w:val="20"/>
        </w:rPr>
        <w:t>ной и исследовательской д</w:t>
      </w:r>
      <w:r w:rsidR="001C3AC1" w:rsidRPr="001C3AC1">
        <w:rPr>
          <w:sz w:val="20"/>
        </w:rPr>
        <w:t>еятельности и публично представ</w:t>
      </w:r>
      <w:r w:rsidRPr="001C3AC1">
        <w:rPr>
          <w:sz w:val="20"/>
        </w:rPr>
        <w:t>лять полученные результаты;</w:t>
      </w:r>
    </w:p>
    <w:p w14:paraId="13A6CE57" w14:textId="77777777" w:rsidR="005B2FBF" w:rsidRPr="001C3AC1" w:rsidRDefault="00005DA0" w:rsidP="001C3AC1">
      <w:pPr>
        <w:pStyle w:val="a9"/>
        <w:numPr>
          <w:ilvl w:val="0"/>
          <w:numId w:val="18"/>
        </w:numPr>
        <w:ind w:left="0" w:right="0" w:firstLine="567"/>
        <w:rPr>
          <w:sz w:val="20"/>
        </w:rPr>
      </w:pPr>
      <w:r w:rsidRPr="001C3AC1">
        <w:rPr>
          <w:sz w:val="20"/>
        </w:rPr>
        <w:t>самостоятельно</w:t>
      </w:r>
      <w:r w:rsidR="00D87583" w:rsidRPr="001C3AC1">
        <w:rPr>
          <w:sz w:val="20"/>
        </w:rPr>
        <w:t xml:space="preserve"> </w:t>
      </w:r>
      <w:r w:rsidRPr="001C3AC1">
        <w:rPr>
          <w:sz w:val="20"/>
        </w:rPr>
        <w:t>использовать</w:t>
      </w:r>
      <w:r w:rsidR="00D87583" w:rsidRPr="001C3AC1">
        <w:rPr>
          <w:sz w:val="20"/>
        </w:rPr>
        <w:t xml:space="preserve"> </w:t>
      </w:r>
      <w:r w:rsidRPr="001C3AC1">
        <w:rPr>
          <w:sz w:val="20"/>
        </w:rPr>
        <w:t>энциклопедии,</w:t>
      </w:r>
      <w:r w:rsidR="00D87583" w:rsidRPr="001C3AC1">
        <w:rPr>
          <w:sz w:val="20"/>
        </w:rPr>
        <w:t xml:space="preserve"> </w:t>
      </w:r>
      <w:r w:rsidRPr="001C3AC1">
        <w:rPr>
          <w:sz w:val="20"/>
        </w:rPr>
        <w:t>словари и справочники, в том числе в электронной форме; пользоваться электронными библиотекам</w:t>
      </w:r>
      <w:r w:rsidR="001C3AC1" w:rsidRPr="001C3AC1">
        <w:rPr>
          <w:sz w:val="20"/>
        </w:rPr>
        <w:t>и и подбирать в Интернете прове</w:t>
      </w:r>
      <w:r w:rsidRPr="001C3AC1">
        <w:rPr>
          <w:sz w:val="20"/>
        </w:rPr>
        <w:t>ренные источники для выполнения учебных задач; применять ИКТ, соблюдая правила информационной безопасности.</w:t>
      </w:r>
    </w:p>
    <w:p w14:paraId="01468B98" w14:textId="77777777" w:rsidR="005B2FBF" w:rsidRPr="00005DA0" w:rsidRDefault="005B2FBF" w:rsidP="00005DA0">
      <w:pPr>
        <w:pStyle w:val="a5"/>
        <w:ind w:firstLine="567"/>
        <w:jc w:val="both"/>
        <w:rPr>
          <w:color w:val="000000"/>
        </w:rPr>
      </w:pPr>
    </w:p>
    <w:p w14:paraId="0A65EB3D" w14:textId="77777777" w:rsidR="005B2FBF" w:rsidRPr="001C3AC1" w:rsidRDefault="00005DA0" w:rsidP="001C3AC1">
      <w:pPr>
        <w:pStyle w:val="31"/>
        <w:ind w:left="0" w:firstLine="567"/>
        <w:jc w:val="center"/>
        <w:rPr>
          <w:rFonts w:ascii="Times New Roman" w:hAnsi="Times New Roman" w:cs="Times New Roman"/>
          <w:b/>
          <w:color w:val="000000"/>
          <w:sz w:val="20"/>
          <w:szCs w:val="20"/>
        </w:rPr>
      </w:pPr>
      <w:bookmarkStart w:id="17" w:name="_Toc106276917"/>
      <w:r w:rsidRPr="001C3AC1">
        <w:rPr>
          <w:rFonts w:ascii="Times New Roman" w:hAnsi="Times New Roman" w:cs="Times New Roman"/>
          <w:b/>
          <w:color w:val="000000"/>
          <w:w w:val="95"/>
          <w:sz w:val="20"/>
          <w:szCs w:val="20"/>
        </w:rPr>
        <w:t>9</w:t>
      </w:r>
      <w:r w:rsidRPr="001C3AC1">
        <w:rPr>
          <w:rFonts w:ascii="Times New Roman" w:hAnsi="Times New Roman" w:cs="Times New Roman"/>
          <w:b/>
          <w:color w:val="000000"/>
          <w:spacing w:val="-5"/>
          <w:w w:val="95"/>
          <w:sz w:val="20"/>
          <w:szCs w:val="20"/>
        </w:rPr>
        <w:t xml:space="preserve"> </w:t>
      </w:r>
      <w:r w:rsidRPr="001C3AC1">
        <w:rPr>
          <w:rFonts w:ascii="Times New Roman" w:hAnsi="Times New Roman" w:cs="Times New Roman"/>
          <w:b/>
          <w:color w:val="000000"/>
          <w:w w:val="95"/>
          <w:sz w:val="20"/>
          <w:szCs w:val="20"/>
        </w:rPr>
        <w:t>КЛАСС</w:t>
      </w:r>
      <w:bookmarkEnd w:id="17"/>
    </w:p>
    <w:p w14:paraId="02FE2C4D" w14:textId="77777777" w:rsidR="001C3AC1" w:rsidRPr="001C3AC1" w:rsidRDefault="00005DA0" w:rsidP="001C3AC1">
      <w:pPr>
        <w:pStyle w:val="a9"/>
        <w:numPr>
          <w:ilvl w:val="0"/>
          <w:numId w:val="19"/>
        </w:numPr>
        <w:ind w:left="0" w:right="0" w:firstLine="567"/>
        <w:rPr>
          <w:color w:val="000000"/>
          <w:sz w:val="20"/>
          <w:szCs w:val="20"/>
        </w:rPr>
      </w:pPr>
      <w:r w:rsidRPr="001C3AC1">
        <w:rPr>
          <w:sz w:val="20"/>
        </w:rPr>
        <w:lastRenderedPageBreak/>
        <w:t xml:space="preserve">Понимать духовно-нравственную и </w:t>
      </w:r>
      <w:r w:rsidR="001C3AC1" w:rsidRPr="001C3AC1">
        <w:rPr>
          <w:sz w:val="20"/>
        </w:rPr>
        <w:t>культурно-эстетиче</w:t>
      </w:r>
      <w:r w:rsidRPr="001C3AC1">
        <w:rPr>
          <w:sz w:val="20"/>
        </w:rPr>
        <w:t>скую ценность литературы, осознавать её роль в формировании гражданственности и</w:t>
      </w:r>
      <w:r w:rsidR="00D87583" w:rsidRPr="001C3AC1">
        <w:rPr>
          <w:sz w:val="20"/>
        </w:rPr>
        <w:t xml:space="preserve"> </w:t>
      </w:r>
      <w:r w:rsidRPr="001C3AC1">
        <w:rPr>
          <w:sz w:val="20"/>
        </w:rPr>
        <w:t>патриотизма,</w:t>
      </w:r>
      <w:r w:rsidR="00D87583" w:rsidRPr="001C3AC1">
        <w:rPr>
          <w:sz w:val="20"/>
        </w:rPr>
        <w:t xml:space="preserve"> </w:t>
      </w:r>
      <w:r w:rsidRPr="001C3AC1">
        <w:rPr>
          <w:sz w:val="20"/>
        </w:rPr>
        <w:t>уважения</w:t>
      </w:r>
      <w:r w:rsidR="00D87583" w:rsidRPr="001C3AC1">
        <w:rPr>
          <w:sz w:val="20"/>
        </w:rPr>
        <w:t xml:space="preserve"> </w:t>
      </w:r>
      <w:r w:rsidRPr="001C3AC1">
        <w:rPr>
          <w:sz w:val="20"/>
        </w:rPr>
        <w:t>к</w:t>
      </w:r>
      <w:r w:rsidR="00D87583" w:rsidRPr="001C3AC1">
        <w:rPr>
          <w:sz w:val="20"/>
        </w:rPr>
        <w:t xml:space="preserve"> </w:t>
      </w:r>
      <w:r w:rsidRPr="001C3AC1">
        <w:rPr>
          <w:sz w:val="20"/>
        </w:rPr>
        <w:t>своей</w:t>
      </w:r>
      <w:r w:rsidR="00D87583" w:rsidRPr="001C3AC1">
        <w:rPr>
          <w:sz w:val="20"/>
        </w:rPr>
        <w:t xml:space="preserve"> </w:t>
      </w:r>
      <w:r w:rsidRPr="001C3AC1">
        <w:rPr>
          <w:sz w:val="20"/>
        </w:rPr>
        <w:t>Родине и её героической истории, укрепл</w:t>
      </w:r>
      <w:r w:rsidR="001C3AC1" w:rsidRPr="001C3AC1">
        <w:rPr>
          <w:sz w:val="20"/>
        </w:rPr>
        <w:t>ении единства многонацио</w:t>
      </w:r>
      <w:r w:rsidRPr="001C3AC1">
        <w:rPr>
          <w:sz w:val="20"/>
        </w:rPr>
        <w:t>нального народа Российской Федерации;</w:t>
      </w:r>
    </w:p>
    <w:p w14:paraId="6BF63A3C" w14:textId="77777777" w:rsidR="001C3AC1" w:rsidRPr="001C3AC1" w:rsidRDefault="001C3AC1" w:rsidP="001C3AC1">
      <w:pPr>
        <w:pStyle w:val="a9"/>
        <w:numPr>
          <w:ilvl w:val="0"/>
          <w:numId w:val="19"/>
        </w:numPr>
        <w:ind w:left="0" w:right="0" w:firstLine="567"/>
        <w:rPr>
          <w:color w:val="000000"/>
          <w:sz w:val="20"/>
          <w:szCs w:val="20"/>
        </w:rPr>
      </w:pPr>
      <w:r w:rsidRPr="001C3AC1">
        <w:rPr>
          <w:sz w:val="20"/>
        </w:rPr>
        <w:t>п</w:t>
      </w:r>
      <w:r w:rsidR="00005DA0" w:rsidRPr="001C3AC1">
        <w:rPr>
          <w:sz w:val="20"/>
        </w:rPr>
        <w:t>онимать специфически</w:t>
      </w:r>
      <w:r w:rsidR="0017482D">
        <w:rPr>
          <w:sz w:val="20"/>
        </w:rPr>
        <w:t>е черты литературы как вида сло</w:t>
      </w:r>
      <w:r w:rsidR="00005DA0" w:rsidRPr="001C3AC1">
        <w:rPr>
          <w:sz w:val="20"/>
        </w:rPr>
        <w:t>весного искусства, выявлять главные отличия художественного текста от текста научного, делового, публицистического;</w:t>
      </w:r>
    </w:p>
    <w:p w14:paraId="6024F118" w14:textId="77777777" w:rsidR="005B2FBF" w:rsidRPr="001C3AC1" w:rsidRDefault="00005DA0" w:rsidP="001C3AC1">
      <w:pPr>
        <w:pStyle w:val="a9"/>
        <w:numPr>
          <w:ilvl w:val="0"/>
          <w:numId w:val="19"/>
        </w:numPr>
        <w:ind w:left="0" w:right="0" w:firstLine="567"/>
        <w:rPr>
          <w:color w:val="000000"/>
          <w:sz w:val="20"/>
          <w:szCs w:val="20"/>
        </w:rPr>
      </w:pPr>
      <w:r w:rsidRPr="001C3AC1">
        <w:rPr>
          <w:sz w:val="20"/>
        </w:rPr>
        <w:t>владеть умением самосто</w:t>
      </w:r>
      <w:r w:rsidR="0017482D">
        <w:rPr>
          <w:sz w:val="20"/>
        </w:rPr>
        <w:t>ятельного смыслового и эстетиче</w:t>
      </w:r>
      <w:r w:rsidRPr="001C3AC1">
        <w:rPr>
          <w:sz w:val="20"/>
        </w:rPr>
        <w:t>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w:t>
      </w:r>
      <w:r w:rsidR="0017482D">
        <w:rPr>
          <w:sz w:val="20"/>
        </w:rPr>
        <w:t>ть прочитанное (с учётом литера</w:t>
      </w:r>
      <w:r w:rsidRPr="001C3AC1">
        <w:rPr>
          <w:sz w:val="20"/>
        </w:rPr>
        <w:t>турного развития обучающих</w:t>
      </w:r>
      <w:r w:rsidR="0017482D">
        <w:rPr>
          <w:sz w:val="20"/>
        </w:rPr>
        <w:t>ся), понимать условность художе</w:t>
      </w:r>
      <w:r w:rsidRPr="001C3AC1">
        <w:rPr>
          <w:sz w:val="20"/>
        </w:rPr>
        <w:t>ственной картины мира, от</w:t>
      </w:r>
      <w:r w:rsidR="0017482D">
        <w:rPr>
          <w:sz w:val="20"/>
        </w:rPr>
        <w:t>ражённой в литературных произве</w:t>
      </w:r>
      <w:r w:rsidRPr="001C3AC1">
        <w:rPr>
          <w:sz w:val="20"/>
        </w:rPr>
        <w:t>дениях с учётом неоднозн</w:t>
      </w:r>
      <w:r w:rsidR="0017482D">
        <w:rPr>
          <w:sz w:val="20"/>
        </w:rPr>
        <w:t>ачности заложенных в них художе</w:t>
      </w:r>
      <w:r w:rsidRPr="001C3AC1">
        <w:rPr>
          <w:sz w:val="20"/>
        </w:rPr>
        <w:t>ственных смыслов:</w:t>
      </w:r>
    </w:p>
    <w:p w14:paraId="0441FE10" w14:textId="77777777" w:rsidR="005B2FBF" w:rsidRPr="0017482D" w:rsidRDefault="00005DA0" w:rsidP="0017482D">
      <w:pPr>
        <w:ind w:firstLine="567"/>
        <w:jc w:val="both"/>
        <w:rPr>
          <w:sz w:val="20"/>
        </w:rPr>
      </w:pPr>
      <w:r w:rsidRPr="0017482D">
        <w:rPr>
          <w:sz w:val="20"/>
        </w:rPr>
        <w:t>анализировать произвед</w:t>
      </w:r>
      <w:r w:rsidR="0017482D" w:rsidRPr="0017482D">
        <w:rPr>
          <w:sz w:val="20"/>
        </w:rPr>
        <w:t>ение в единстве формы и содержа</w:t>
      </w:r>
      <w:r w:rsidRPr="0017482D">
        <w:rPr>
          <w:sz w:val="20"/>
        </w:rPr>
        <w:t>ния; определять тематику и проблематику произведения, его родовую и жанровую прин</w:t>
      </w:r>
      <w:r w:rsidR="0017482D" w:rsidRPr="0017482D">
        <w:rPr>
          <w:sz w:val="20"/>
        </w:rPr>
        <w:t>адлежность; выявлять позицию ге</w:t>
      </w:r>
      <w:r w:rsidRPr="0017482D">
        <w:rPr>
          <w:sz w:val="20"/>
        </w:rPr>
        <w:t>роя, повествователя, расск</w:t>
      </w:r>
      <w:r w:rsidR="0017482D" w:rsidRPr="0017482D">
        <w:rPr>
          <w:sz w:val="20"/>
        </w:rPr>
        <w:t>азчика и авторскую позицию, учи</w:t>
      </w:r>
      <w:r w:rsidRPr="0017482D">
        <w:rPr>
          <w:sz w:val="20"/>
        </w:rPr>
        <w:t xml:space="preserve">тывая художественные особенности произведения и </w:t>
      </w:r>
      <w:r w:rsidR="0017482D" w:rsidRPr="0017482D">
        <w:rPr>
          <w:sz w:val="20"/>
        </w:rPr>
        <w:t>отра</w:t>
      </w:r>
      <w:r w:rsidRPr="0017482D">
        <w:rPr>
          <w:sz w:val="20"/>
        </w:rPr>
        <w:t xml:space="preserve">женные в нём реалии; характеризовать героев-персонажей, давать их сравнительные характеристики, оценивать </w:t>
      </w:r>
      <w:r w:rsidR="0017482D" w:rsidRPr="0017482D">
        <w:rPr>
          <w:sz w:val="20"/>
        </w:rPr>
        <w:t>систе</w:t>
      </w:r>
      <w:r w:rsidRPr="0017482D">
        <w:rPr>
          <w:sz w:val="20"/>
        </w:rPr>
        <w:t>му образов; выявлять особенности композиции и основной конфликт произведения; характеризовать авторский пафос; выявлять и осмысливать фор</w:t>
      </w:r>
      <w:r w:rsidR="0017482D" w:rsidRPr="0017482D">
        <w:rPr>
          <w:sz w:val="20"/>
        </w:rPr>
        <w:t>мы авторской оценки героев, со</w:t>
      </w:r>
      <w:r w:rsidRPr="0017482D">
        <w:rPr>
          <w:sz w:val="20"/>
        </w:rPr>
        <w:t>бытий, характер авторских взаимоотношений</w:t>
      </w:r>
      <w:r w:rsidR="00D87583" w:rsidRPr="0017482D">
        <w:rPr>
          <w:sz w:val="20"/>
        </w:rPr>
        <w:t xml:space="preserve"> </w:t>
      </w:r>
      <w:r w:rsidRPr="0017482D">
        <w:rPr>
          <w:sz w:val="20"/>
        </w:rPr>
        <w:t>с</w:t>
      </w:r>
      <w:r w:rsidR="00D87583" w:rsidRPr="0017482D">
        <w:rPr>
          <w:sz w:val="20"/>
        </w:rPr>
        <w:t xml:space="preserve"> </w:t>
      </w:r>
      <w:r w:rsidRPr="0017482D">
        <w:rPr>
          <w:sz w:val="20"/>
        </w:rPr>
        <w:t xml:space="preserve">читателем как адресатом произведения; объяснять своё понимание нравственно-философской, социально-исторической и </w:t>
      </w:r>
      <w:r w:rsidR="0017482D" w:rsidRPr="0017482D">
        <w:rPr>
          <w:sz w:val="20"/>
        </w:rPr>
        <w:t>эсте</w:t>
      </w:r>
      <w:r w:rsidRPr="0017482D">
        <w:rPr>
          <w:sz w:val="20"/>
        </w:rPr>
        <w:t>тической проблематики п</w:t>
      </w:r>
      <w:r w:rsidR="0017482D" w:rsidRPr="0017482D">
        <w:rPr>
          <w:sz w:val="20"/>
        </w:rPr>
        <w:t>роизведений (с учётом литератур</w:t>
      </w:r>
      <w:r w:rsidRPr="0017482D">
        <w:rPr>
          <w:sz w:val="20"/>
        </w:rPr>
        <w:t>ного развития обучающих</w:t>
      </w:r>
      <w:r w:rsidR="0017482D" w:rsidRPr="0017482D">
        <w:rPr>
          <w:sz w:val="20"/>
        </w:rPr>
        <w:t>ся); выявлять языковые особенно</w:t>
      </w:r>
      <w:r w:rsidRPr="0017482D">
        <w:rPr>
          <w:sz w:val="20"/>
        </w:rPr>
        <w:t>сти художественного произ</w:t>
      </w:r>
      <w:r w:rsidR="0017482D" w:rsidRPr="0017482D">
        <w:rPr>
          <w:sz w:val="20"/>
        </w:rPr>
        <w:t>ведения, поэтической и прозаиче</w:t>
      </w:r>
      <w:r w:rsidRPr="0017482D">
        <w:rPr>
          <w:sz w:val="20"/>
        </w:rPr>
        <w:t>ской речи; находить основные изобразительно-выразительные средства, характерные для творческой манеры писателя, определять их художественные функци</w:t>
      </w:r>
      <w:r w:rsidR="0017482D" w:rsidRPr="0017482D">
        <w:rPr>
          <w:sz w:val="20"/>
        </w:rPr>
        <w:t>и, выявляя особенно</w:t>
      </w:r>
      <w:r w:rsidRPr="0017482D">
        <w:rPr>
          <w:sz w:val="20"/>
        </w:rPr>
        <w:t>сти авторского языка и стиля;</w:t>
      </w:r>
    </w:p>
    <w:p w14:paraId="72BC6534" w14:textId="77777777" w:rsidR="005B2FBF" w:rsidRPr="0017482D" w:rsidRDefault="00005DA0" w:rsidP="0017482D">
      <w:pPr>
        <w:ind w:firstLine="567"/>
        <w:jc w:val="both"/>
        <w:rPr>
          <w:sz w:val="20"/>
        </w:rPr>
      </w:pPr>
      <w:r w:rsidRPr="0017482D">
        <w:rPr>
          <w:sz w:val="20"/>
        </w:rPr>
        <w:t xml:space="preserve">овладеть сущностью и пониманием смысловых функций </w:t>
      </w:r>
      <w:r w:rsidR="0017482D" w:rsidRPr="0017482D">
        <w:rPr>
          <w:sz w:val="20"/>
        </w:rPr>
        <w:t>тео</w:t>
      </w:r>
      <w:r w:rsidRPr="0017482D">
        <w:rPr>
          <w:sz w:val="20"/>
        </w:rPr>
        <w:t>ретико-литературных понятий и самостоятельно использовать их в процессе анализа и ин</w:t>
      </w:r>
      <w:r w:rsidR="0017482D" w:rsidRPr="0017482D">
        <w:rPr>
          <w:sz w:val="20"/>
        </w:rPr>
        <w:t>терпретации произведений, оформ</w:t>
      </w:r>
      <w:r w:rsidRPr="0017482D">
        <w:rPr>
          <w:sz w:val="20"/>
        </w:rPr>
        <w:t xml:space="preserve">ления собственных оценок и наблюдений: художественная </w:t>
      </w:r>
      <w:r w:rsidR="0017482D" w:rsidRPr="0017482D">
        <w:rPr>
          <w:sz w:val="20"/>
        </w:rPr>
        <w:t>ли</w:t>
      </w:r>
      <w:r w:rsidRPr="0017482D">
        <w:rPr>
          <w:sz w:val="20"/>
        </w:rPr>
        <w:t>тература и устное народное т</w:t>
      </w:r>
      <w:r w:rsidR="0017482D" w:rsidRPr="0017482D">
        <w:rPr>
          <w:sz w:val="20"/>
        </w:rPr>
        <w:t>ворчество; проза и поэзия; худо</w:t>
      </w:r>
      <w:r w:rsidRPr="0017482D">
        <w:rPr>
          <w:sz w:val="20"/>
        </w:rPr>
        <w:t>жественный образ, факт,</w:t>
      </w:r>
      <w:r w:rsidR="0017482D" w:rsidRPr="0017482D">
        <w:rPr>
          <w:sz w:val="20"/>
        </w:rPr>
        <w:t xml:space="preserve"> вымысел; литературные направле</w:t>
      </w:r>
      <w:r w:rsidRPr="0017482D">
        <w:rPr>
          <w:sz w:val="20"/>
        </w:rPr>
        <w:t>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w:t>
      </w:r>
      <w:r w:rsidR="0017482D" w:rsidRPr="0017482D">
        <w:rPr>
          <w:sz w:val="20"/>
        </w:rPr>
        <w:t xml:space="preserve"> б</w:t>
      </w:r>
      <w:r w:rsidRPr="0017482D">
        <w:rPr>
          <w:sz w:val="20"/>
        </w:rPr>
        <w:t>аллада)); форма и содержание литературного произведения; тема, идея, проблематика; пафос (героический, патр</w:t>
      </w:r>
      <w:r w:rsidR="0017482D" w:rsidRPr="0017482D">
        <w:rPr>
          <w:sz w:val="20"/>
        </w:rPr>
        <w:t>иотиче</w:t>
      </w:r>
      <w:r w:rsidRPr="0017482D">
        <w:rPr>
          <w:sz w:val="20"/>
        </w:rPr>
        <w:t xml:space="preserve">ский, гражданский и др.); сюжет, композиция, эпиграф; </w:t>
      </w:r>
      <w:r w:rsidR="0017482D" w:rsidRPr="0017482D">
        <w:rPr>
          <w:sz w:val="20"/>
        </w:rPr>
        <w:t>ста</w:t>
      </w:r>
      <w:r w:rsidRPr="0017482D">
        <w:rPr>
          <w:sz w:val="20"/>
        </w:rPr>
        <w:t>дии развития действия: эк</w:t>
      </w:r>
      <w:r w:rsidR="0017482D" w:rsidRPr="0017482D">
        <w:rPr>
          <w:sz w:val="20"/>
        </w:rPr>
        <w:t>спозиция, завязка, развитие дей</w:t>
      </w:r>
      <w:r w:rsidRPr="0017482D">
        <w:rPr>
          <w:sz w:val="20"/>
        </w:rPr>
        <w:t xml:space="preserve">ствия, кульминация, развязка, эпилог; авторское/лирическое отступление; конфликт; система образов; образ автора, </w:t>
      </w:r>
      <w:r w:rsidR="0017482D" w:rsidRPr="0017482D">
        <w:rPr>
          <w:sz w:val="20"/>
        </w:rPr>
        <w:t>пове</w:t>
      </w:r>
      <w:r w:rsidRPr="0017482D">
        <w:rPr>
          <w:sz w:val="20"/>
        </w:rPr>
        <w:t xml:space="preserve">ствователь, рассказчик, литературный герой (персонаж), </w:t>
      </w:r>
      <w:r w:rsidR="0017482D" w:rsidRPr="0017482D">
        <w:rPr>
          <w:sz w:val="20"/>
        </w:rPr>
        <w:t>ли</w:t>
      </w:r>
      <w:r w:rsidRPr="0017482D">
        <w:rPr>
          <w:sz w:val="20"/>
        </w:rPr>
        <w:t>рический герой, лиричес</w:t>
      </w:r>
      <w:r w:rsidR="0017482D" w:rsidRPr="0017482D">
        <w:rPr>
          <w:sz w:val="20"/>
        </w:rPr>
        <w:t>кий персонаж; речевая характери</w:t>
      </w:r>
      <w:r w:rsidRPr="0017482D">
        <w:rPr>
          <w:sz w:val="20"/>
        </w:rPr>
        <w:t xml:space="preserve">стика героя; портрет, пейзаж, интерьер, художественная </w:t>
      </w:r>
      <w:r w:rsidR="0017482D" w:rsidRPr="0017482D">
        <w:rPr>
          <w:sz w:val="20"/>
        </w:rPr>
        <w:t>де</w:t>
      </w:r>
      <w:r w:rsidRPr="0017482D">
        <w:rPr>
          <w:sz w:val="20"/>
        </w:rPr>
        <w:t xml:space="preserve">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w:t>
      </w:r>
      <w:r w:rsidR="0017482D" w:rsidRPr="0017482D">
        <w:rPr>
          <w:sz w:val="20"/>
        </w:rPr>
        <w:t>ги</w:t>
      </w:r>
      <w:r w:rsidRPr="0017482D">
        <w:rPr>
          <w:sz w:val="20"/>
        </w:rPr>
        <w:t>пербола, умолчание, паралле</w:t>
      </w:r>
      <w:r w:rsidR="0017482D" w:rsidRPr="0017482D">
        <w:rPr>
          <w:sz w:val="20"/>
        </w:rPr>
        <w:t>лизм; антитеза, аллегория; рито</w:t>
      </w:r>
      <w:r w:rsidRPr="0017482D">
        <w:rPr>
          <w:sz w:val="20"/>
        </w:rPr>
        <w:t xml:space="preserve">рический вопрос, риторическое восклицание; инверсия, </w:t>
      </w:r>
      <w:r w:rsidR="0017482D" w:rsidRPr="0017482D">
        <w:rPr>
          <w:sz w:val="20"/>
        </w:rPr>
        <w:t>ана</w:t>
      </w:r>
      <w:r w:rsidRPr="0017482D">
        <w:rPr>
          <w:sz w:val="20"/>
        </w:rPr>
        <w:t>фора, повтор; художествен</w:t>
      </w:r>
      <w:r w:rsidR="0017482D" w:rsidRPr="0017482D">
        <w:rPr>
          <w:sz w:val="20"/>
        </w:rPr>
        <w:t>ное время и пространство; звуко</w:t>
      </w:r>
      <w:r w:rsidRPr="0017482D">
        <w:rPr>
          <w:sz w:val="20"/>
        </w:rPr>
        <w:t>пись (аллитерация, ассонанс); стиль; стихотворный метр (хорей, ямб, дактиль, амфибрахий, анапест), ритм, рифма, строфа; афоризм;</w:t>
      </w:r>
    </w:p>
    <w:p w14:paraId="40838157" w14:textId="77777777" w:rsidR="005B2FBF" w:rsidRPr="0017482D" w:rsidRDefault="00005DA0" w:rsidP="0017482D">
      <w:pPr>
        <w:ind w:firstLine="567"/>
        <w:jc w:val="both"/>
        <w:rPr>
          <w:sz w:val="20"/>
        </w:rPr>
      </w:pPr>
      <w:r w:rsidRPr="0017482D">
        <w:rPr>
          <w:sz w:val="20"/>
        </w:rPr>
        <w:t>рассматривать изученные и самостоятельно прочитанные произведения в рамках историко-литературного процесса (определять и учитывать п</w:t>
      </w:r>
      <w:r w:rsidR="0017482D" w:rsidRPr="0017482D">
        <w:rPr>
          <w:sz w:val="20"/>
        </w:rPr>
        <w:t>ри анализе принадлежность произ</w:t>
      </w:r>
      <w:r w:rsidRPr="0017482D">
        <w:rPr>
          <w:sz w:val="20"/>
        </w:rPr>
        <w:t xml:space="preserve">ведения к историческому времени, определённому </w:t>
      </w:r>
      <w:r w:rsidR="0017482D" w:rsidRPr="0017482D">
        <w:rPr>
          <w:sz w:val="20"/>
        </w:rPr>
        <w:t>литера</w:t>
      </w:r>
      <w:r w:rsidRPr="0017482D">
        <w:rPr>
          <w:sz w:val="20"/>
        </w:rPr>
        <w:t>турному направлению);</w:t>
      </w:r>
    </w:p>
    <w:p w14:paraId="1005AD6A" w14:textId="77777777" w:rsidR="005B2FBF" w:rsidRPr="0017482D" w:rsidRDefault="00005DA0" w:rsidP="0017482D">
      <w:pPr>
        <w:ind w:firstLine="567"/>
        <w:jc w:val="both"/>
        <w:rPr>
          <w:sz w:val="20"/>
        </w:rPr>
      </w:pPr>
      <w:r w:rsidRPr="0017482D">
        <w:rPr>
          <w:sz w:val="20"/>
        </w:rPr>
        <w:t xml:space="preserve">выявлять связь между важнейшими фактами биографии </w:t>
      </w:r>
      <w:r w:rsidR="0017482D" w:rsidRPr="0017482D">
        <w:rPr>
          <w:sz w:val="20"/>
        </w:rPr>
        <w:t>пи</w:t>
      </w:r>
      <w:r w:rsidRPr="0017482D">
        <w:rPr>
          <w:sz w:val="20"/>
        </w:rPr>
        <w:t xml:space="preserve">сателей (в том числе А. С. Грибоедова, А. С. Пушкина, М. Ю. Лермонтова, Н. В. Гоголя) </w:t>
      </w:r>
      <w:r w:rsidR="0017482D" w:rsidRPr="0017482D">
        <w:rPr>
          <w:sz w:val="20"/>
        </w:rPr>
        <w:t>и особенностями историче</w:t>
      </w:r>
      <w:r w:rsidRPr="0017482D">
        <w:rPr>
          <w:sz w:val="20"/>
        </w:rPr>
        <w:t>ской эпохи, авторского ми</w:t>
      </w:r>
      <w:r w:rsidR="0017482D" w:rsidRPr="0017482D">
        <w:rPr>
          <w:sz w:val="20"/>
        </w:rPr>
        <w:t>ровоззрения, проблематики произ</w:t>
      </w:r>
      <w:r w:rsidRPr="0017482D">
        <w:rPr>
          <w:sz w:val="20"/>
        </w:rPr>
        <w:t>ведений;</w:t>
      </w:r>
    </w:p>
    <w:p w14:paraId="44DA87EF" w14:textId="77777777" w:rsidR="005B2FBF" w:rsidRPr="0017482D" w:rsidRDefault="00005DA0" w:rsidP="0017482D">
      <w:pPr>
        <w:ind w:firstLine="567"/>
        <w:jc w:val="both"/>
        <w:rPr>
          <w:sz w:val="20"/>
        </w:rPr>
      </w:pPr>
      <w:r w:rsidRPr="0017482D">
        <w:rPr>
          <w:sz w:val="20"/>
        </w:rPr>
        <w:t>выделять в произведениях элементы художественной формы и обнаруживать связи ме</w:t>
      </w:r>
      <w:r w:rsidR="0017482D" w:rsidRPr="0017482D">
        <w:rPr>
          <w:sz w:val="20"/>
        </w:rPr>
        <w:t>жду ними; определять родо-жанро</w:t>
      </w:r>
      <w:r w:rsidRPr="0017482D">
        <w:rPr>
          <w:sz w:val="20"/>
        </w:rPr>
        <w:t>вую специфику изученного и самостоятельно прочитанного художественного произведения;</w:t>
      </w:r>
    </w:p>
    <w:p w14:paraId="0E9DC028" w14:textId="77777777" w:rsidR="005B2FBF" w:rsidRPr="0017482D" w:rsidRDefault="00005DA0" w:rsidP="0017482D">
      <w:pPr>
        <w:ind w:firstLine="567"/>
        <w:jc w:val="both"/>
        <w:rPr>
          <w:sz w:val="20"/>
        </w:rPr>
      </w:pPr>
      <w:r w:rsidRPr="0017482D">
        <w:rPr>
          <w:sz w:val="20"/>
        </w:rPr>
        <w:t>сопоставлять произведения</w:t>
      </w:r>
      <w:r w:rsidR="0017482D" w:rsidRPr="0017482D">
        <w:rPr>
          <w:sz w:val="20"/>
        </w:rPr>
        <w:t>, их фрагменты (с учётом внутри</w:t>
      </w:r>
      <w:r w:rsidRPr="0017482D">
        <w:rPr>
          <w:sz w:val="20"/>
        </w:rPr>
        <w:t>текстовых и межтекстовых</w:t>
      </w:r>
      <w:r w:rsidR="0017482D" w:rsidRPr="0017482D">
        <w:rPr>
          <w:sz w:val="20"/>
        </w:rPr>
        <w:t xml:space="preserve"> связей), образы персонажей, ли</w:t>
      </w:r>
      <w:r w:rsidRPr="0017482D">
        <w:rPr>
          <w:sz w:val="20"/>
        </w:rPr>
        <w:t>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54E17A53" w14:textId="77777777" w:rsidR="0017482D" w:rsidRDefault="00005DA0" w:rsidP="0017482D">
      <w:pPr>
        <w:ind w:firstLine="567"/>
        <w:jc w:val="both"/>
        <w:rPr>
          <w:sz w:val="20"/>
        </w:rPr>
      </w:pPr>
      <w:r w:rsidRPr="0017482D">
        <w:rPr>
          <w:sz w:val="20"/>
        </w:rPr>
        <w:t>сопоставлять изученные и</w:t>
      </w:r>
      <w:r w:rsidR="0017482D" w:rsidRPr="0017482D">
        <w:rPr>
          <w:sz w:val="20"/>
        </w:rPr>
        <w:t xml:space="preserve"> самостоятельно прочитанные про</w:t>
      </w:r>
      <w:r w:rsidRPr="0017482D">
        <w:rPr>
          <w:sz w:val="20"/>
        </w:rPr>
        <w:t>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r w:rsidR="0017482D">
        <w:rPr>
          <w:sz w:val="20"/>
        </w:rPr>
        <w:t>;</w:t>
      </w:r>
    </w:p>
    <w:p w14:paraId="691E9A0B" w14:textId="77777777" w:rsidR="005B2FBF" w:rsidRPr="0017482D" w:rsidRDefault="0017482D" w:rsidP="0017482D">
      <w:pPr>
        <w:pStyle w:val="a9"/>
        <w:numPr>
          <w:ilvl w:val="0"/>
          <w:numId w:val="19"/>
        </w:numPr>
        <w:ind w:left="0" w:right="0" w:firstLine="567"/>
        <w:rPr>
          <w:sz w:val="20"/>
        </w:rPr>
      </w:pPr>
      <w:r w:rsidRPr="0017482D">
        <w:rPr>
          <w:sz w:val="20"/>
        </w:rPr>
        <w:t>в</w:t>
      </w:r>
      <w:r w:rsidR="00005DA0" w:rsidRPr="0017482D">
        <w:rPr>
          <w:sz w:val="20"/>
        </w:rPr>
        <w:t>ыразительно читать стихи и прозу, в том числе наизусть (не менее 12 поэтических произведений, не выученных ранее), передавая личное отношени</w:t>
      </w:r>
      <w:r w:rsidRPr="0017482D">
        <w:rPr>
          <w:sz w:val="20"/>
        </w:rPr>
        <w:t>е к произведению (с учётом лите</w:t>
      </w:r>
      <w:r w:rsidR="00005DA0" w:rsidRPr="0017482D">
        <w:rPr>
          <w:sz w:val="20"/>
        </w:rPr>
        <w:t>ратурного развития, индивидуаль</w:t>
      </w:r>
      <w:r w:rsidRPr="0017482D">
        <w:rPr>
          <w:sz w:val="20"/>
        </w:rPr>
        <w:t>ных особенностей обучаю</w:t>
      </w:r>
      <w:r w:rsidR="00005DA0" w:rsidRPr="0017482D">
        <w:rPr>
          <w:sz w:val="20"/>
        </w:rPr>
        <w:t>щихся);</w:t>
      </w:r>
    </w:p>
    <w:p w14:paraId="5608744F" w14:textId="77777777" w:rsidR="005B2FBF" w:rsidRPr="0017482D" w:rsidRDefault="00005DA0" w:rsidP="0017482D">
      <w:pPr>
        <w:pStyle w:val="a9"/>
        <w:numPr>
          <w:ilvl w:val="0"/>
          <w:numId w:val="19"/>
        </w:numPr>
        <w:ind w:left="0" w:right="0" w:firstLine="567"/>
        <w:rPr>
          <w:sz w:val="20"/>
        </w:rPr>
      </w:pPr>
      <w:r w:rsidRPr="0017482D">
        <w:rPr>
          <w:sz w:val="20"/>
        </w:rPr>
        <w:t xml:space="preserve">пересказывать изученное и самостоятельно прочитанное произведение, используя </w:t>
      </w:r>
      <w:r w:rsidR="0017482D" w:rsidRPr="0017482D">
        <w:rPr>
          <w:sz w:val="20"/>
        </w:rPr>
        <w:t>различные виды устных и письмен</w:t>
      </w:r>
      <w:r w:rsidRPr="0017482D">
        <w:rPr>
          <w:sz w:val="20"/>
        </w:rPr>
        <w:t>ных пересказов, обстоятель</w:t>
      </w:r>
      <w:r w:rsidR="0017482D" w:rsidRPr="0017482D">
        <w:rPr>
          <w:sz w:val="20"/>
        </w:rPr>
        <w:t>но отвечать на вопросы по прочи</w:t>
      </w:r>
      <w:r w:rsidRPr="0017482D">
        <w:rPr>
          <w:sz w:val="20"/>
        </w:rPr>
        <w:t>танному произведению и самостоятельно формулировать вопросы к тексту; пересказывать сюжет и вычленять фабулу;</w:t>
      </w:r>
    </w:p>
    <w:p w14:paraId="1D62CC26" w14:textId="77777777" w:rsidR="005B2FBF" w:rsidRPr="0017482D" w:rsidRDefault="00005DA0" w:rsidP="0017482D">
      <w:pPr>
        <w:pStyle w:val="a9"/>
        <w:numPr>
          <w:ilvl w:val="0"/>
          <w:numId w:val="19"/>
        </w:numPr>
        <w:ind w:left="0" w:right="0" w:firstLine="567"/>
        <w:rPr>
          <w:sz w:val="20"/>
        </w:rPr>
      </w:pPr>
      <w:r w:rsidRPr="0017482D">
        <w:rPr>
          <w:sz w:val="20"/>
        </w:rPr>
        <w:t xml:space="preserve">участвовать в беседе и </w:t>
      </w:r>
      <w:r w:rsidR="0017482D" w:rsidRPr="0017482D">
        <w:rPr>
          <w:sz w:val="20"/>
        </w:rPr>
        <w:t>диалоге о прочитанном произведе</w:t>
      </w:r>
      <w:r w:rsidRPr="0017482D">
        <w:rPr>
          <w:sz w:val="20"/>
        </w:rPr>
        <w:t>нии, в учебной дискуссии на литературные темы, соотносить собственную позицию с поз</w:t>
      </w:r>
      <w:r w:rsidR="0017482D" w:rsidRPr="0017482D">
        <w:rPr>
          <w:sz w:val="20"/>
        </w:rPr>
        <w:t>ицией автора и мнениями участни</w:t>
      </w:r>
      <w:r w:rsidRPr="0017482D">
        <w:rPr>
          <w:sz w:val="20"/>
        </w:rPr>
        <w:t>ков дискуссии, давать аргу</w:t>
      </w:r>
      <w:r w:rsidR="0017482D" w:rsidRPr="0017482D">
        <w:rPr>
          <w:sz w:val="20"/>
        </w:rPr>
        <w:t>ментированную оценку прочитанно</w:t>
      </w:r>
      <w:r w:rsidRPr="0017482D">
        <w:rPr>
          <w:sz w:val="20"/>
        </w:rPr>
        <w:t>му и отстаивать свою точку зрения, используя литературные аргументы;</w:t>
      </w:r>
    </w:p>
    <w:p w14:paraId="723E9249" w14:textId="77777777" w:rsidR="005B2FBF" w:rsidRPr="0017482D" w:rsidRDefault="00005DA0" w:rsidP="0017482D">
      <w:pPr>
        <w:pStyle w:val="a9"/>
        <w:numPr>
          <w:ilvl w:val="0"/>
          <w:numId w:val="19"/>
        </w:numPr>
        <w:ind w:left="0" w:right="0" w:firstLine="567"/>
        <w:rPr>
          <w:sz w:val="20"/>
        </w:rPr>
      </w:pPr>
      <w:r w:rsidRPr="0017482D">
        <w:rPr>
          <w:sz w:val="20"/>
        </w:rPr>
        <w:t>создавать устные и письменные высказывания разных жанров (объёмом не менее 250</w:t>
      </w:r>
      <w:r w:rsidR="0017482D" w:rsidRPr="0017482D">
        <w:rPr>
          <w:sz w:val="20"/>
        </w:rPr>
        <w:t xml:space="preserve"> слов), писать сочинение-рассуж</w:t>
      </w:r>
      <w:r w:rsidRPr="0017482D">
        <w:rPr>
          <w:sz w:val="20"/>
        </w:rPr>
        <w:t>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w:t>
      </w:r>
      <w:r w:rsidR="0017482D" w:rsidRPr="0017482D">
        <w:rPr>
          <w:sz w:val="20"/>
        </w:rPr>
        <w:t>стическую тему, применяя различ</w:t>
      </w:r>
      <w:r w:rsidRPr="0017482D">
        <w:rPr>
          <w:sz w:val="20"/>
        </w:rPr>
        <w:t>ные виды цитирования;</w:t>
      </w:r>
    </w:p>
    <w:p w14:paraId="657EFB78" w14:textId="77777777" w:rsidR="005B2FBF" w:rsidRPr="0017482D" w:rsidRDefault="00005DA0" w:rsidP="0017482D">
      <w:pPr>
        <w:pStyle w:val="a9"/>
        <w:numPr>
          <w:ilvl w:val="0"/>
          <w:numId w:val="19"/>
        </w:numPr>
        <w:ind w:left="0" w:right="0" w:firstLine="567"/>
        <w:rPr>
          <w:sz w:val="20"/>
        </w:rPr>
      </w:pPr>
      <w:r w:rsidRPr="0017482D">
        <w:rPr>
          <w:sz w:val="20"/>
        </w:rPr>
        <w:t>самостоятельно интерпр</w:t>
      </w:r>
      <w:r w:rsidR="0017482D" w:rsidRPr="0017482D">
        <w:rPr>
          <w:sz w:val="20"/>
        </w:rPr>
        <w:t>етировать и оценивать текстуаль</w:t>
      </w:r>
      <w:r w:rsidRPr="0017482D">
        <w:rPr>
          <w:sz w:val="20"/>
        </w:rPr>
        <w:t>но изученные и самостоятельно прочитанные художественные произведения древнерусской,</w:t>
      </w:r>
      <w:r w:rsidR="0017482D" w:rsidRPr="0017482D">
        <w:rPr>
          <w:sz w:val="20"/>
        </w:rPr>
        <w:t xml:space="preserve"> классической русской и зарубеж</w:t>
      </w:r>
      <w:r w:rsidRPr="0017482D">
        <w:rPr>
          <w:sz w:val="20"/>
        </w:rPr>
        <w:t>ной литературы и современны</w:t>
      </w:r>
      <w:r w:rsidR="0017482D" w:rsidRPr="0017482D">
        <w:rPr>
          <w:sz w:val="20"/>
        </w:rPr>
        <w:t>х авторов с использованием мето</w:t>
      </w:r>
      <w:r w:rsidRPr="0017482D">
        <w:rPr>
          <w:sz w:val="20"/>
        </w:rPr>
        <w:t>дов смыслового чтения и эстетического анализа;</w:t>
      </w:r>
    </w:p>
    <w:p w14:paraId="53821BA9" w14:textId="77777777" w:rsidR="005B2FBF" w:rsidRPr="0017482D" w:rsidRDefault="00005DA0" w:rsidP="0017482D">
      <w:pPr>
        <w:pStyle w:val="a9"/>
        <w:numPr>
          <w:ilvl w:val="0"/>
          <w:numId w:val="19"/>
        </w:numPr>
        <w:ind w:left="0" w:right="0" w:firstLine="567"/>
        <w:rPr>
          <w:sz w:val="20"/>
        </w:rPr>
      </w:pPr>
      <w:r w:rsidRPr="0017482D">
        <w:rPr>
          <w:sz w:val="20"/>
        </w:rPr>
        <w:t xml:space="preserve">понимать важность вдумчивого чтения и изучения </w:t>
      </w:r>
      <w:r w:rsidR="0017482D" w:rsidRPr="0017482D">
        <w:rPr>
          <w:sz w:val="20"/>
        </w:rPr>
        <w:t>произ</w:t>
      </w:r>
      <w:r w:rsidRPr="0017482D">
        <w:rPr>
          <w:sz w:val="20"/>
        </w:rPr>
        <w:t xml:space="preserve">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w:t>
      </w:r>
      <w:r w:rsidRPr="0017482D">
        <w:rPr>
          <w:sz w:val="20"/>
        </w:rPr>
        <w:lastRenderedPageBreak/>
        <w:t>средства собственного развития;</w:t>
      </w:r>
    </w:p>
    <w:p w14:paraId="416BFFE8" w14:textId="77777777" w:rsidR="005B2FBF" w:rsidRPr="0017482D" w:rsidRDefault="00005DA0" w:rsidP="0017482D">
      <w:pPr>
        <w:pStyle w:val="a9"/>
        <w:numPr>
          <w:ilvl w:val="0"/>
          <w:numId w:val="19"/>
        </w:numPr>
        <w:ind w:left="0" w:right="0" w:firstLine="567"/>
        <w:rPr>
          <w:sz w:val="20"/>
        </w:rPr>
      </w:pPr>
      <w:r w:rsidRPr="0017482D">
        <w:rPr>
          <w:sz w:val="20"/>
        </w:rPr>
        <w:t>самостоятельно планировать своё досуговое чтение,</w:t>
      </w:r>
      <w:r w:rsidR="0017482D" w:rsidRPr="0017482D">
        <w:rPr>
          <w:sz w:val="20"/>
        </w:rPr>
        <w:t xml:space="preserve"> обо</w:t>
      </w:r>
      <w:r w:rsidRPr="0017482D">
        <w:rPr>
          <w:sz w:val="20"/>
        </w:rPr>
        <w:t xml:space="preserve">гащать свой литературный кругозор по рекомендациям </w:t>
      </w:r>
      <w:r w:rsidR="0017482D" w:rsidRPr="0017482D">
        <w:rPr>
          <w:sz w:val="20"/>
        </w:rPr>
        <w:t>учите</w:t>
      </w:r>
      <w:r w:rsidRPr="0017482D">
        <w:rPr>
          <w:sz w:val="20"/>
        </w:rPr>
        <w:t>ля и</w:t>
      </w:r>
      <w:r w:rsidR="00D87583" w:rsidRPr="0017482D">
        <w:rPr>
          <w:sz w:val="20"/>
        </w:rPr>
        <w:t xml:space="preserve"> </w:t>
      </w:r>
      <w:r w:rsidRPr="0017482D">
        <w:rPr>
          <w:sz w:val="20"/>
        </w:rPr>
        <w:t>сверстников,</w:t>
      </w:r>
      <w:r w:rsidR="00D87583" w:rsidRPr="0017482D">
        <w:rPr>
          <w:sz w:val="20"/>
        </w:rPr>
        <w:t xml:space="preserve"> </w:t>
      </w:r>
      <w:r w:rsidRPr="0017482D">
        <w:rPr>
          <w:sz w:val="20"/>
        </w:rPr>
        <w:t>а</w:t>
      </w:r>
      <w:r w:rsidR="00D87583" w:rsidRPr="0017482D">
        <w:rPr>
          <w:sz w:val="20"/>
        </w:rPr>
        <w:t xml:space="preserve"> </w:t>
      </w:r>
      <w:r w:rsidRPr="0017482D">
        <w:rPr>
          <w:sz w:val="20"/>
        </w:rPr>
        <w:t>также</w:t>
      </w:r>
      <w:r w:rsidR="00D87583" w:rsidRPr="0017482D">
        <w:rPr>
          <w:sz w:val="20"/>
        </w:rPr>
        <w:t xml:space="preserve"> </w:t>
      </w:r>
      <w:r w:rsidRPr="0017482D">
        <w:rPr>
          <w:sz w:val="20"/>
        </w:rPr>
        <w:t>проверенных</w:t>
      </w:r>
      <w:r w:rsidR="00D87583" w:rsidRPr="0017482D">
        <w:rPr>
          <w:sz w:val="20"/>
        </w:rPr>
        <w:t xml:space="preserve"> </w:t>
      </w:r>
      <w:r w:rsidRPr="0017482D">
        <w:rPr>
          <w:sz w:val="20"/>
        </w:rPr>
        <w:t>интернет-ресурсов, в том числе за счёт произведений современной литературы;</w:t>
      </w:r>
    </w:p>
    <w:p w14:paraId="67453521" w14:textId="77777777" w:rsidR="005B2FBF" w:rsidRPr="0017482D" w:rsidRDefault="00005DA0" w:rsidP="0017482D">
      <w:pPr>
        <w:pStyle w:val="a9"/>
        <w:numPr>
          <w:ilvl w:val="0"/>
          <w:numId w:val="19"/>
        </w:numPr>
        <w:ind w:left="0" w:right="0" w:firstLine="567"/>
        <w:rPr>
          <w:sz w:val="20"/>
        </w:rPr>
      </w:pPr>
      <w:r w:rsidRPr="0017482D">
        <w:rPr>
          <w:sz w:val="20"/>
        </w:rPr>
        <w:t>участвовать в коллективной и индивидуальной проектной и исследовательской де</w:t>
      </w:r>
      <w:r w:rsidR="0017482D" w:rsidRPr="0017482D">
        <w:rPr>
          <w:sz w:val="20"/>
        </w:rPr>
        <w:t>ятельности и уметь публично пре</w:t>
      </w:r>
      <w:r w:rsidRPr="0017482D">
        <w:rPr>
          <w:sz w:val="20"/>
        </w:rPr>
        <w:t>зентовать полученные результаты;</w:t>
      </w:r>
    </w:p>
    <w:p w14:paraId="651428A0" w14:textId="77777777" w:rsidR="005B2FBF" w:rsidRPr="0017482D" w:rsidRDefault="00005DA0" w:rsidP="0017482D">
      <w:pPr>
        <w:pStyle w:val="a9"/>
        <w:numPr>
          <w:ilvl w:val="0"/>
          <w:numId w:val="19"/>
        </w:numPr>
        <w:ind w:left="0" w:right="0" w:firstLine="567"/>
        <w:rPr>
          <w:sz w:val="20"/>
        </w:rPr>
      </w:pPr>
      <w:r w:rsidRPr="0017482D">
        <w:rPr>
          <w:sz w:val="20"/>
        </w:rPr>
        <w:t xml:space="preserve">уметь самостоятельно пользоваться энциклопедиями, словарями и справочной литературой, </w:t>
      </w:r>
      <w:r w:rsidR="0017482D" w:rsidRPr="0017482D">
        <w:rPr>
          <w:sz w:val="20"/>
        </w:rPr>
        <w:t>информационно-спра</w:t>
      </w:r>
      <w:r w:rsidRPr="0017482D">
        <w:rPr>
          <w:sz w:val="20"/>
        </w:rPr>
        <w:t>вочными системами, в том числе в электронной форме; пользоваться каталогами библио</w:t>
      </w:r>
      <w:r w:rsidR="0017482D" w:rsidRPr="0017482D">
        <w:rPr>
          <w:sz w:val="20"/>
        </w:rPr>
        <w:t>тек, библиографическими указате</w:t>
      </w:r>
      <w:r w:rsidRPr="0017482D">
        <w:rPr>
          <w:sz w:val="20"/>
        </w:rPr>
        <w:t>лями, системой поиска в Интернете; работать с электронными библиотеками и подбирать в библиотечных фондах и Интернете проверенные источники дл</w:t>
      </w:r>
      <w:r w:rsidR="0017482D" w:rsidRPr="0017482D">
        <w:rPr>
          <w:sz w:val="20"/>
        </w:rPr>
        <w:t>я выполнения учебных задач; при</w:t>
      </w:r>
      <w:r w:rsidRPr="0017482D">
        <w:rPr>
          <w:sz w:val="20"/>
        </w:rPr>
        <w:t>менять ИКТ, соблюдая правила информационной безопасности.</w:t>
      </w:r>
    </w:p>
    <w:p w14:paraId="516762B5" w14:textId="77777777" w:rsidR="005B2FBF" w:rsidRPr="00005DA0" w:rsidRDefault="00005DA0" w:rsidP="0017482D">
      <w:pPr>
        <w:pStyle w:val="a9"/>
        <w:ind w:left="0" w:right="0" w:firstLine="567"/>
      </w:pPr>
      <w:r w:rsidRPr="0017482D">
        <w:rPr>
          <w:sz w:val="20"/>
        </w:rPr>
        <w:t>При планировании предм</w:t>
      </w:r>
      <w:r w:rsidR="0017482D" w:rsidRPr="0017482D">
        <w:rPr>
          <w:sz w:val="20"/>
        </w:rPr>
        <w:t>етных результатов освоения рабо</w:t>
      </w:r>
      <w:r w:rsidRPr="0017482D">
        <w:rPr>
          <w:sz w:val="20"/>
        </w:rPr>
        <w:t>чей программы следует учи</w:t>
      </w:r>
      <w:r w:rsidR="0017482D" w:rsidRPr="0017482D">
        <w:rPr>
          <w:sz w:val="20"/>
        </w:rPr>
        <w:t>тывать, что формирование различ</w:t>
      </w:r>
      <w:r w:rsidRPr="0017482D">
        <w:rPr>
          <w:sz w:val="20"/>
        </w:rPr>
        <w:t>ных умений, навыков, комп</w:t>
      </w:r>
      <w:r w:rsidR="0017482D" w:rsidRPr="0017482D">
        <w:rPr>
          <w:sz w:val="20"/>
        </w:rPr>
        <w:t>етенций происходит у разных обу</w:t>
      </w:r>
      <w:r w:rsidRPr="0017482D">
        <w:rPr>
          <w:sz w:val="20"/>
        </w:rPr>
        <w:t>чающихся с разной скоростью и в разной степени, что диктует необходимость дифференци</w:t>
      </w:r>
      <w:r w:rsidR="0017482D" w:rsidRPr="0017482D">
        <w:rPr>
          <w:sz w:val="20"/>
        </w:rPr>
        <w:t>рованного и индивидуального под</w:t>
      </w:r>
      <w:r w:rsidRPr="0017482D">
        <w:rPr>
          <w:sz w:val="20"/>
        </w:rPr>
        <w:t>хода к ним и применения раз</w:t>
      </w:r>
      <w:r w:rsidR="0017482D" w:rsidRPr="0017482D">
        <w:rPr>
          <w:sz w:val="20"/>
        </w:rPr>
        <w:t>ных стратегий и создания индиви</w:t>
      </w:r>
      <w:r w:rsidRPr="0017482D">
        <w:rPr>
          <w:sz w:val="20"/>
        </w:rPr>
        <w:t xml:space="preserve">дуальных образовательных траекторий достижения этих </w:t>
      </w:r>
      <w:r w:rsidR="0017482D" w:rsidRPr="0017482D">
        <w:rPr>
          <w:sz w:val="20"/>
        </w:rPr>
        <w:t>ре</w:t>
      </w:r>
      <w:r w:rsidRPr="0017482D">
        <w:rPr>
          <w:sz w:val="20"/>
        </w:rPr>
        <w:t>зультатов.</w:t>
      </w:r>
    </w:p>
    <w:p w14:paraId="064298C4" w14:textId="77777777" w:rsidR="005B2FBF" w:rsidRPr="00005DA0" w:rsidRDefault="005B2FBF" w:rsidP="00005DA0">
      <w:pPr>
        <w:ind w:firstLine="567"/>
        <w:jc w:val="both"/>
        <w:rPr>
          <w:color w:val="000000"/>
          <w:sz w:val="20"/>
          <w:szCs w:val="20"/>
        </w:rPr>
        <w:sectPr w:rsidR="005B2FBF" w:rsidRPr="00005DA0" w:rsidSect="00FA5FC7">
          <w:footerReference w:type="even" r:id="rId9"/>
          <w:footerReference w:type="default" r:id="rId10"/>
          <w:pgSz w:w="11906" w:h="16838" w:code="9"/>
          <w:pgMar w:top="618" w:right="578" w:bottom="851" w:left="578" w:header="0" w:footer="0" w:gutter="0"/>
          <w:cols w:space="720"/>
          <w:docGrid w:linePitch="299"/>
        </w:sectPr>
      </w:pPr>
    </w:p>
    <w:p w14:paraId="43EB56F8" w14:textId="77777777" w:rsidR="005B2FBF" w:rsidRPr="00005DA0" w:rsidRDefault="00005DA0" w:rsidP="0017482D">
      <w:pPr>
        <w:pStyle w:val="1"/>
        <w:pBdr>
          <w:bottom w:val="single" w:sz="4" w:space="1" w:color="auto"/>
        </w:pBdr>
        <w:spacing w:before="0"/>
        <w:ind w:left="0" w:firstLine="567"/>
        <w:jc w:val="center"/>
        <w:rPr>
          <w:rFonts w:ascii="Times New Roman" w:hAnsi="Times New Roman" w:cs="Times New Roman"/>
          <w:color w:val="000000"/>
          <w:sz w:val="20"/>
          <w:szCs w:val="20"/>
        </w:rPr>
      </w:pPr>
      <w:bookmarkStart w:id="18" w:name="_Toc106276918"/>
      <w:r w:rsidRPr="00005DA0">
        <w:rPr>
          <w:rFonts w:ascii="Times New Roman" w:hAnsi="Times New Roman" w:cs="Times New Roman"/>
          <w:color w:val="000000"/>
          <w:w w:val="80"/>
          <w:sz w:val="20"/>
          <w:szCs w:val="20"/>
        </w:rPr>
        <w:lastRenderedPageBreak/>
        <w:t>ТЕМАТИЧЕСКОЕ</w:t>
      </w:r>
      <w:r w:rsidRPr="00005DA0">
        <w:rPr>
          <w:rFonts w:ascii="Times New Roman" w:hAnsi="Times New Roman" w:cs="Times New Roman"/>
          <w:color w:val="000000"/>
          <w:spacing w:val="57"/>
          <w:sz w:val="20"/>
          <w:szCs w:val="20"/>
        </w:rPr>
        <w:t xml:space="preserve"> </w:t>
      </w:r>
      <w:r w:rsidRPr="00005DA0">
        <w:rPr>
          <w:rFonts w:ascii="Times New Roman" w:hAnsi="Times New Roman" w:cs="Times New Roman"/>
          <w:color w:val="000000"/>
          <w:w w:val="80"/>
          <w:sz w:val="20"/>
          <w:szCs w:val="20"/>
        </w:rPr>
        <w:t>ПЛАНИРОВАНИЕ</w:t>
      </w:r>
      <w:bookmarkEnd w:id="18"/>
    </w:p>
    <w:p w14:paraId="367431AD" w14:textId="77777777" w:rsidR="005B2FBF" w:rsidRPr="00005DA0" w:rsidRDefault="00005DA0" w:rsidP="00005DA0">
      <w:pPr>
        <w:pStyle w:val="a5"/>
        <w:ind w:firstLine="567"/>
        <w:jc w:val="both"/>
        <w:rPr>
          <w:color w:val="000000"/>
        </w:rPr>
      </w:pPr>
      <w:r w:rsidRPr="00005DA0">
        <w:rPr>
          <w:color w:val="000000"/>
          <w:w w:val="115"/>
        </w:rPr>
        <w:t>В тематическом планировании, представленном по годам обучения,</w:t>
      </w:r>
      <w:r w:rsidR="0017482D">
        <w:rPr>
          <w:color w:val="000000"/>
          <w:w w:val="115"/>
        </w:rPr>
        <w:t xml:space="preserve"> указано количество часов, отво</w:t>
      </w:r>
      <w:r w:rsidRPr="00005DA0">
        <w:rPr>
          <w:color w:val="000000"/>
          <w:w w:val="115"/>
        </w:rPr>
        <w:t>димое на чтение, изучение и обсуждение литературных тем, на развитие речи, на уроки внеклассного</w:t>
      </w:r>
      <w:r w:rsidRPr="00005DA0">
        <w:rPr>
          <w:color w:val="000000"/>
          <w:spacing w:val="1"/>
          <w:w w:val="115"/>
        </w:rPr>
        <w:t xml:space="preserve"> </w:t>
      </w:r>
      <w:r w:rsidRPr="00005DA0">
        <w:rPr>
          <w:color w:val="000000"/>
          <w:w w:val="115"/>
        </w:rPr>
        <w:t>чтения и итоговые контрольные работы, предусмотрены резервные часы для реализации принципа</w:t>
      </w:r>
      <w:r w:rsidRPr="00005DA0">
        <w:rPr>
          <w:color w:val="000000"/>
          <w:spacing w:val="1"/>
          <w:w w:val="115"/>
        </w:rPr>
        <w:t xml:space="preserve"> </w:t>
      </w:r>
      <w:r w:rsidRPr="00005DA0">
        <w:rPr>
          <w:color w:val="000000"/>
          <w:w w:val="115"/>
        </w:rPr>
        <w:t>вариативности в выборе произведений (до 15 часов в год), в том числе и произведений региональной</w:t>
      </w:r>
      <w:r w:rsidRPr="00005DA0">
        <w:rPr>
          <w:color w:val="000000"/>
          <w:spacing w:val="1"/>
          <w:w w:val="115"/>
        </w:rPr>
        <w:t xml:space="preserve"> </w:t>
      </w:r>
      <w:r w:rsidRPr="00005DA0">
        <w:rPr>
          <w:color w:val="000000"/>
          <w:w w:val="115"/>
        </w:rPr>
        <w:t>литературы. Количество резервных часов рассчитывается исходя и</w:t>
      </w:r>
      <w:r w:rsidR="0017482D">
        <w:rPr>
          <w:color w:val="000000"/>
          <w:w w:val="115"/>
        </w:rPr>
        <w:t>з общего количества часов, отве</w:t>
      </w:r>
      <w:r w:rsidRPr="00005DA0">
        <w:rPr>
          <w:color w:val="000000"/>
          <w:w w:val="115"/>
        </w:rPr>
        <w:t xml:space="preserve">дённых на год обучения; зависит от уровня сложности содержания </w:t>
      </w:r>
      <w:r w:rsidR="0017482D">
        <w:rPr>
          <w:color w:val="000000"/>
          <w:w w:val="115"/>
        </w:rPr>
        <w:t>инварианта; от выбранного учите</w:t>
      </w:r>
      <w:r w:rsidRPr="00005DA0">
        <w:rPr>
          <w:color w:val="000000"/>
          <w:w w:val="115"/>
        </w:rPr>
        <w:t>лем</w:t>
      </w:r>
      <w:r w:rsidRPr="00005DA0">
        <w:rPr>
          <w:color w:val="000000"/>
          <w:spacing w:val="-10"/>
          <w:w w:val="115"/>
        </w:rPr>
        <w:t xml:space="preserve"> </w:t>
      </w:r>
      <w:r w:rsidRPr="00005DA0">
        <w:rPr>
          <w:color w:val="000000"/>
          <w:w w:val="115"/>
        </w:rPr>
        <w:t>УМК.</w:t>
      </w:r>
    </w:p>
    <w:p w14:paraId="22A27B90" w14:textId="77777777" w:rsidR="005B2FBF" w:rsidRPr="00220FF5" w:rsidRDefault="00220FF5" w:rsidP="00220FF5">
      <w:pPr>
        <w:pStyle w:val="31"/>
        <w:tabs>
          <w:tab w:val="left" w:pos="308"/>
        </w:tabs>
        <w:ind w:left="567"/>
        <w:jc w:val="center"/>
        <w:rPr>
          <w:rFonts w:ascii="Times New Roman" w:hAnsi="Times New Roman" w:cs="Times New Roman"/>
          <w:b/>
          <w:color w:val="000000"/>
          <w:sz w:val="20"/>
          <w:szCs w:val="20"/>
        </w:rPr>
      </w:pPr>
      <w:bookmarkStart w:id="19" w:name="_Toc106276919"/>
      <w:r w:rsidRPr="00220FF5">
        <w:rPr>
          <w:rFonts w:ascii="Times New Roman" w:hAnsi="Times New Roman" w:cs="Times New Roman"/>
          <w:b/>
          <w:color w:val="000000"/>
          <w:w w:val="95"/>
          <w:sz w:val="20"/>
          <w:szCs w:val="20"/>
        </w:rPr>
        <w:t xml:space="preserve">5 </w:t>
      </w:r>
      <w:r w:rsidR="00005DA0" w:rsidRPr="00220FF5">
        <w:rPr>
          <w:rFonts w:ascii="Times New Roman" w:hAnsi="Times New Roman" w:cs="Times New Roman"/>
          <w:b/>
          <w:color w:val="000000"/>
          <w:w w:val="95"/>
          <w:sz w:val="20"/>
          <w:szCs w:val="20"/>
        </w:rPr>
        <w:t>КЛАСС</w:t>
      </w:r>
      <w:r w:rsidR="00005DA0" w:rsidRPr="00220FF5">
        <w:rPr>
          <w:rFonts w:ascii="Times New Roman" w:hAnsi="Times New Roman" w:cs="Times New Roman"/>
          <w:b/>
          <w:color w:val="000000"/>
          <w:spacing w:val="11"/>
          <w:w w:val="95"/>
          <w:sz w:val="20"/>
          <w:szCs w:val="20"/>
        </w:rPr>
        <w:t xml:space="preserve"> </w:t>
      </w:r>
      <w:r w:rsidR="00005DA0" w:rsidRPr="00220FF5">
        <w:rPr>
          <w:rFonts w:ascii="Times New Roman" w:hAnsi="Times New Roman" w:cs="Times New Roman"/>
          <w:b/>
          <w:color w:val="000000"/>
          <w:w w:val="95"/>
          <w:sz w:val="20"/>
          <w:szCs w:val="20"/>
        </w:rPr>
        <w:t>(102</w:t>
      </w:r>
      <w:r w:rsidR="00005DA0" w:rsidRPr="00220FF5">
        <w:rPr>
          <w:rFonts w:ascii="Times New Roman" w:hAnsi="Times New Roman" w:cs="Times New Roman"/>
          <w:b/>
          <w:color w:val="000000"/>
          <w:spacing w:val="12"/>
          <w:w w:val="95"/>
          <w:sz w:val="20"/>
          <w:szCs w:val="20"/>
        </w:rPr>
        <w:t xml:space="preserve"> </w:t>
      </w:r>
      <w:r w:rsidR="00005DA0" w:rsidRPr="00220FF5">
        <w:rPr>
          <w:rFonts w:ascii="Times New Roman" w:hAnsi="Times New Roman" w:cs="Times New Roman"/>
          <w:b/>
          <w:color w:val="000000"/>
          <w:w w:val="95"/>
          <w:sz w:val="20"/>
          <w:szCs w:val="20"/>
        </w:rPr>
        <w:t>ЧАСА)</w:t>
      </w:r>
      <w:bookmarkEnd w:id="19"/>
    </w:p>
    <w:p w14:paraId="4E6B0240" w14:textId="77777777" w:rsidR="005B2FBF" w:rsidRPr="00005DA0" w:rsidRDefault="00005DA0" w:rsidP="00005DA0">
      <w:pPr>
        <w:pStyle w:val="a5"/>
        <w:ind w:firstLine="567"/>
        <w:jc w:val="both"/>
        <w:rPr>
          <w:color w:val="000000"/>
        </w:rPr>
      </w:pPr>
      <w:r w:rsidRPr="00005DA0">
        <w:rPr>
          <w:color w:val="000000"/>
          <w:w w:val="115"/>
        </w:rPr>
        <w:t>Всего:</w:t>
      </w:r>
      <w:r w:rsidRPr="00005DA0">
        <w:rPr>
          <w:color w:val="000000"/>
          <w:spacing w:val="-2"/>
          <w:w w:val="115"/>
        </w:rPr>
        <w:t xml:space="preserve"> </w:t>
      </w:r>
      <w:r w:rsidRPr="00005DA0">
        <w:rPr>
          <w:color w:val="000000"/>
          <w:w w:val="115"/>
        </w:rPr>
        <w:t>на</w:t>
      </w:r>
      <w:r w:rsidRPr="00005DA0">
        <w:rPr>
          <w:color w:val="000000"/>
          <w:spacing w:val="-1"/>
          <w:w w:val="115"/>
        </w:rPr>
        <w:t xml:space="preserve"> </w:t>
      </w:r>
      <w:r w:rsidRPr="00005DA0">
        <w:rPr>
          <w:color w:val="000000"/>
          <w:w w:val="115"/>
        </w:rPr>
        <w:t>чтение,</w:t>
      </w:r>
      <w:r w:rsidRPr="00005DA0">
        <w:rPr>
          <w:color w:val="000000"/>
          <w:spacing w:val="-1"/>
          <w:w w:val="115"/>
        </w:rPr>
        <w:t xml:space="preserve"> </w:t>
      </w:r>
      <w:r w:rsidRPr="00005DA0">
        <w:rPr>
          <w:color w:val="000000"/>
          <w:w w:val="115"/>
        </w:rPr>
        <w:t>изучение</w:t>
      </w:r>
      <w:r w:rsidRPr="00005DA0">
        <w:rPr>
          <w:color w:val="000000"/>
          <w:spacing w:val="-2"/>
          <w:w w:val="115"/>
        </w:rPr>
        <w:t xml:space="preserve"> </w:t>
      </w:r>
      <w:r w:rsidRPr="00005DA0">
        <w:rPr>
          <w:color w:val="000000"/>
          <w:w w:val="115"/>
        </w:rPr>
        <w:t>и</w:t>
      </w:r>
      <w:r w:rsidRPr="00005DA0">
        <w:rPr>
          <w:color w:val="000000"/>
          <w:spacing w:val="-1"/>
          <w:w w:val="115"/>
        </w:rPr>
        <w:t xml:space="preserve"> </w:t>
      </w:r>
      <w:r w:rsidRPr="00005DA0">
        <w:rPr>
          <w:color w:val="000000"/>
          <w:w w:val="115"/>
        </w:rPr>
        <w:t>обсуждение</w:t>
      </w:r>
      <w:r w:rsidRPr="00005DA0">
        <w:rPr>
          <w:color w:val="000000"/>
          <w:spacing w:val="-15"/>
          <w:w w:val="115"/>
        </w:rPr>
        <w:t xml:space="preserve"> </w:t>
      </w:r>
      <w:r w:rsidRPr="00005DA0">
        <w:rPr>
          <w:color w:val="000000"/>
          <w:w w:val="115"/>
        </w:rPr>
        <w:t>70</w:t>
      </w:r>
      <w:r w:rsidRPr="00005DA0">
        <w:rPr>
          <w:color w:val="000000"/>
          <w:spacing w:val="-1"/>
          <w:w w:val="115"/>
        </w:rPr>
        <w:t xml:space="preserve"> </w:t>
      </w:r>
      <w:r w:rsidRPr="00005DA0">
        <w:rPr>
          <w:color w:val="000000"/>
          <w:w w:val="115"/>
        </w:rPr>
        <w:t>ч.</w:t>
      </w:r>
    </w:p>
    <w:p w14:paraId="7A424144" w14:textId="77777777" w:rsidR="005B2FBF" w:rsidRPr="00005DA0" w:rsidRDefault="00005DA0" w:rsidP="00220FF5">
      <w:pPr>
        <w:pStyle w:val="a5"/>
        <w:numPr>
          <w:ilvl w:val="0"/>
          <w:numId w:val="21"/>
        </w:numPr>
        <w:tabs>
          <w:tab w:val="left" w:pos="2273"/>
        </w:tabs>
        <w:jc w:val="both"/>
        <w:rPr>
          <w:color w:val="000000"/>
        </w:rPr>
      </w:pPr>
      <w:r w:rsidRPr="00005DA0">
        <w:rPr>
          <w:color w:val="000000"/>
          <w:w w:val="115"/>
        </w:rPr>
        <w:t>на</w:t>
      </w:r>
      <w:r w:rsidRPr="00005DA0">
        <w:rPr>
          <w:color w:val="000000"/>
          <w:spacing w:val="-3"/>
          <w:w w:val="115"/>
        </w:rPr>
        <w:t xml:space="preserve"> </w:t>
      </w:r>
      <w:r w:rsidRPr="00005DA0">
        <w:rPr>
          <w:color w:val="000000"/>
          <w:w w:val="115"/>
        </w:rPr>
        <w:t>развитие</w:t>
      </w:r>
      <w:r w:rsidRPr="00005DA0">
        <w:rPr>
          <w:color w:val="000000"/>
          <w:spacing w:val="-4"/>
          <w:w w:val="115"/>
        </w:rPr>
        <w:t xml:space="preserve"> </w:t>
      </w:r>
      <w:r w:rsidRPr="00005DA0">
        <w:rPr>
          <w:color w:val="000000"/>
          <w:w w:val="115"/>
        </w:rPr>
        <w:t>речи</w:t>
      </w:r>
      <w:r w:rsidRPr="00005DA0">
        <w:rPr>
          <w:color w:val="000000"/>
          <w:w w:val="115"/>
        </w:rPr>
        <w:tab/>
      </w:r>
      <w:r w:rsidRPr="00005DA0">
        <w:rPr>
          <w:color w:val="000000"/>
          <w:w w:val="120"/>
        </w:rPr>
        <w:t>8</w:t>
      </w:r>
      <w:r w:rsidRPr="00005DA0">
        <w:rPr>
          <w:color w:val="000000"/>
          <w:spacing w:val="-13"/>
          <w:w w:val="120"/>
        </w:rPr>
        <w:t xml:space="preserve"> </w:t>
      </w:r>
      <w:r w:rsidRPr="00005DA0">
        <w:rPr>
          <w:color w:val="000000"/>
          <w:w w:val="120"/>
        </w:rPr>
        <w:t>ч</w:t>
      </w:r>
      <w:r w:rsidR="00220FF5">
        <w:rPr>
          <w:color w:val="000000"/>
          <w:w w:val="120"/>
        </w:rPr>
        <w:t>;</w:t>
      </w:r>
    </w:p>
    <w:p w14:paraId="5ACEBCBF" w14:textId="77777777" w:rsidR="005B2FBF" w:rsidRPr="00005DA0" w:rsidRDefault="00005DA0" w:rsidP="00220FF5">
      <w:pPr>
        <w:pStyle w:val="a5"/>
        <w:numPr>
          <w:ilvl w:val="0"/>
          <w:numId w:val="21"/>
        </w:numPr>
        <w:tabs>
          <w:tab w:val="left" w:pos="3713"/>
        </w:tabs>
        <w:jc w:val="both"/>
        <w:rPr>
          <w:color w:val="000000"/>
        </w:rPr>
      </w:pPr>
      <w:r w:rsidRPr="00005DA0">
        <w:rPr>
          <w:color w:val="000000"/>
          <w:w w:val="115"/>
        </w:rPr>
        <w:t>на</w:t>
      </w:r>
      <w:r w:rsidRPr="00005DA0">
        <w:rPr>
          <w:color w:val="000000"/>
          <w:spacing w:val="-1"/>
          <w:w w:val="115"/>
        </w:rPr>
        <w:t xml:space="preserve"> </w:t>
      </w:r>
      <w:r w:rsidRPr="00005DA0">
        <w:rPr>
          <w:color w:val="000000"/>
          <w:w w:val="115"/>
        </w:rPr>
        <w:t>уроки</w:t>
      </w:r>
      <w:r w:rsidRPr="00005DA0">
        <w:rPr>
          <w:color w:val="000000"/>
          <w:spacing w:val="-1"/>
          <w:w w:val="115"/>
        </w:rPr>
        <w:t xml:space="preserve"> </w:t>
      </w:r>
      <w:r w:rsidRPr="00005DA0">
        <w:rPr>
          <w:color w:val="000000"/>
          <w:w w:val="115"/>
        </w:rPr>
        <w:t>внеклассного</w:t>
      </w:r>
      <w:r w:rsidRPr="00005DA0">
        <w:rPr>
          <w:color w:val="000000"/>
          <w:spacing w:val="-1"/>
          <w:w w:val="115"/>
        </w:rPr>
        <w:t xml:space="preserve"> </w:t>
      </w:r>
      <w:r w:rsidRPr="00005DA0">
        <w:rPr>
          <w:color w:val="000000"/>
          <w:w w:val="115"/>
        </w:rPr>
        <w:t>чтения</w:t>
      </w:r>
      <w:r w:rsidRPr="00005DA0">
        <w:rPr>
          <w:color w:val="000000"/>
          <w:w w:val="115"/>
        </w:rPr>
        <w:tab/>
        <w:t>7</w:t>
      </w:r>
      <w:r w:rsidRPr="00005DA0">
        <w:rPr>
          <w:color w:val="000000"/>
          <w:spacing w:val="-3"/>
          <w:w w:val="115"/>
        </w:rPr>
        <w:t xml:space="preserve"> </w:t>
      </w:r>
      <w:r w:rsidRPr="00005DA0">
        <w:rPr>
          <w:color w:val="000000"/>
          <w:w w:val="115"/>
        </w:rPr>
        <w:t>ч</w:t>
      </w:r>
      <w:r w:rsidR="00220FF5">
        <w:rPr>
          <w:color w:val="000000"/>
          <w:w w:val="115"/>
        </w:rPr>
        <w:t>;</w:t>
      </w:r>
    </w:p>
    <w:p w14:paraId="482BCCB8" w14:textId="77777777" w:rsidR="005B2FBF" w:rsidRPr="00005DA0" w:rsidRDefault="00005DA0" w:rsidP="00220FF5">
      <w:pPr>
        <w:pStyle w:val="a5"/>
        <w:numPr>
          <w:ilvl w:val="0"/>
          <w:numId w:val="21"/>
        </w:numPr>
        <w:tabs>
          <w:tab w:val="left" w:pos="3713"/>
        </w:tabs>
        <w:jc w:val="both"/>
        <w:rPr>
          <w:color w:val="000000"/>
        </w:rPr>
      </w:pPr>
      <w:r w:rsidRPr="00005DA0">
        <w:rPr>
          <w:color w:val="000000"/>
          <w:w w:val="115"/>
        </w:rPr>
        <w:t>итоговые</w:t>
      </w:r>
      <w:r w:rsidRPr="00005DA0">
        <w:rPr>
          <w:color w:val="000000"/>
          <w:spacing w:val="-6"/>
          <w:w w:val="115"/>
        </w:rPr>
        <w:t xml:space="preserve"> </w:t>
      </w:r>
      <w:r w:rsidRPr="00005DA0">
        <w:rPr>
          <w:color w:val="000000"/>
          <w:w w:val="115"/>
        </w:rPr>
        <w:t>контрольные</w:t>
      </w:r>
      <w:r w:rsidRPr="00005DA0">
        <w:rPr>
          <w:color w:val="000000"/>
          <w:spacing w:val="-6"/>
          <w:w w:val="115"/>
        </w:rPr>
        <w:t xml:space="preserve"> </w:t>
      </w:r>
      <w:r w:rsidRPr="00005DA0">
        <w:rPr>
          <w:color w:val="000000"/>
          <w:w w:val="115"/>
        </w:rPr>
        <w:t>работы</w:t>
      </w:r>
      <w:r w:rsidRPr="00005DA0">
        <w:rPr>
          <w:color w:val="000000"/>
          <w:w w:val="115"/>
        </w:rPr>
        <w:tab/>
        <w:t>2</w:t>
      </w:r>
      <w:r w:rsidRPr="00005DA0">
        <w:rPr>
          <w:color w:val="000000"/>
          <w:spacing w:val="-3"/>
          <w:w w:val="115"/>
        </w:rPr>
        <w:t xml:space="preserve"> </w:t>
      </w:r>
      <w:r w:rsidRPr="00005DA0">
        <w:rPr>
          <w:color w:val="000000"/>
          <w:w w:val="115"/>
        </w:rPr>
        <w:t>ч</w:t>
      </w:r>
      <w:r w:rsidR="00220FF5">
        <w:rPr>
          <w:color w:val="000000"/>
          <w:w w:val="115"/>
        </w:rPr>
        <w:t>;</w:t>
      </w:r>
    </w:p>
    <w:p w14:paraId="535986CF" w14:textId="77777777" w:rsidR="005B2FBF" w:rsidRPr="00005DA0" w:rsidRDefault="00005DA0" w:rsidP="00220FF5">
      <w:pPr>
        <w:pStyle w:val="a5"/>
        <w:numPr>
          <w:ilvl w:val="0"/>
          <w:numId w:val="21"/>
        </w:numPr>
        <w:tabs>
          <w:tab w:val="left" w:pos="2273"/>
        </w:tabs>
        <w:jc w:val="both"/>
        <w:rPr>
          <w:color w:val="000000"/>
        </w:rPr>
      </w:pPr>
      <w:r w:rsidRPr="00005DA0">
        <w:rPr>
          <w:color w:val="000000"/>
          <w:w w:val="115"/>
        </w:rPr>
        <w:t>резервные</w:t>
      </w:r>
      <w:r w:rsidRPr="00005DA0">
        <w:rPr>
          <w:color w:val="000000"/>
          <w:spacing w:val="-4"/>
          <w:w w:val="115"/>
        </w:rPr>
        <w:t xml:space="preserve"> </w:t>
      </w:r>
      <w:r w:rsidRPr="00005DA0">
        <w:rPr>
          <w:color w:val="000000"/>
          <w:w w:val="115"/>
        </w:rPr>
        <w:t>уроки</w:t>
      </w:r>
      <w:r w:rsidRPr="00005DA0">
        <w:rPr>
          <w:color w:val="000000"/>
          <w:w w:val="115"/>
        </w:rPr>
        <w:tab/>
        <w:t>15</w:t>
      </w:r>
      <w:r w:rsidRPr="00005DA0">
        <w:rPr>
          <w:color w:val="000000"/>
          <w:spacing w:val="-4"/>
          <w:w w:val="115"/>
        </w:rPr>
        <w:t xml:space="preserve"> </w:t>
      </w:r>
      <w:r w:rsidRPr="00005DA0">
        <w:rPr>
          <w:color w:val="000000"/>
          <w:w w:val="115"/>
        </w:rPr>
        <w:t>ч</w:t>
      </w:r>
      <w:r w:rsidR="00220FF5">
        <w:rPr>
          <w:color w:val="000000"/>
          <w:w w:val="115"/>
        </w:rPr>
        <w:t>.</w:t>
      </w:r>
    </w:p>
    <w:p w14:paraId="2C95967B" w14:textId="77777777" w:rsidR="005B2FBF" w:rsidRPr="00005DA0" w:rsidRDefault="005B2FBF" w:rsidP="00220FF5">
      <w:pPr>
        <w:pStyle w:val="a5"/>
        <w:jc w:val="center"/>
        <w:rPr>
          <w:color w:val="00000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046"/>
      </w:tblGrid>
      <w:tr w:rsidR="00005DA0" w:rsidRPr="00005DA0" w14:paraId="0B959170" w14:textId="77777777" w:rsidTr="00617258">
        <w:trPr>
          <w:trHeight w:val="548"/>
        </w:trPr>
        <w:tc>
          <w:tcPr>
            <w:tcW w:w="1928" w:type="dxa"/>
          </w:tcPr>
          <w:p w14:paraId="01BABA04" w14:textId="77777777" w:rsidR="005B2FBF" w:rsidRPr="00005DA0" w:rsidRDefault="00005DA0" w:rsidP="00220FF5">
            <w:pPr>
              <w:pStyle w:val="TableParagraph"/>
              <w:ind w:left="0"/>
              <w:jc w:val="center"/>
              <w:rPr>
                <w:b/>
                <w:color w:val="000000"/>
                <w:sz w:val="20"/>
                <w:szCs w:val="20"/>
              </w:rPr>
            </w:pPr>
            <w:r w:rsidRPr="00005DA0">
              <w:rPr>
                <w:b/>
                <w:color w:val="000000"/>
                <w:w w:val="90"/>
                <w:sz w:val="20"/>
                <w:szCs w:val="20"/>
              </w:rPr>
              <w:t>Тематический</w:t>
            </w:r>
            <w:r w:rsidRPr="00005DA0">
              <w:rPr>
                <w:b/>
                <w:color w:val="000000"/>
                <w:spacing w:val="-39"/>
                <w:w w:val="90"/>
                <w:sz w:val="20"/>
                <w:szCs w:val="20"/>
              </w:rPr>
              <w:t xml:space="preserve"> </w:t>
            </w:r>
            <w:r w:rsidRPr="00005DA0">
              <w:rPr>
                <w:b/>
                <w:color w:val="000000"/>
                <w:w w:val="95"/>
                <w:sz w:val="20"/>
                <w:szCs w:val="20"/>
              </w:rPr>
              <w:t>блок/раздел</w:t>
            </w:r>
          </w:p>
        </w:tc>
        <w:tc>
          <w:tcPr>
            <w:tcW w:w="3175" w:type="dxa"/>
          </w:tcPr>
          <w:p w14:paraId="737EC9F2" w14:textId="77777777" w:rsidR="005B2FBF" w:rsidRPr="00005DA0" w:rsidRDefault="00005DA0" w:rsidP="00220FF5">
            <w:pPr>
              <w:pStyle w:val="TableParagraph"/>
              <w:ind w:left="0"/>
              <w:jc w:val="center"/>
              <w:rPr>
                <w:b/>
                <w:color w:val="000000"/>
                <w:sz w:val="20"/>
                <w:szCs w:val="20"/>
              </w:rPr>
            </w:pPr>
            <w:r w:rsidRPr="00005DA0">
              <w:rPr>
                <w:b/>
                <w:color w:val="000000"/>
                <w:w w:val="90"/>
                <w:sz w:val="20"/>
                <w:szCs w:val="20"/>
              </w:rPr>
              <w:t>Основное</w:t>
            </w:r>
            <w:r w:rsidRPr="00005DA0">
              <w:rPr>
                <w:b/>
                <w:color w:val="000000"/>
                <w:spacing w:val="9"/>
                <w:w w:val="90"/>
                <w:sz w:val="20"/>
                <w:szCs w:val="20"/>
              </w:rPr>
              <w:t xml:space="preserve"> </w:t>
            </w:r>
            <w:r w:rsidRPr="00005DA0">
              <w:rPr>
                <w:b/>
                <w:color w:val="000000"/>
                <w:w w:val="90"/>
                <w:sz w:val="20"/>
                <w:szCs w:val="20"/>
              </w:rPr>
              <w:t>содержание</w:t>
            </w:r>
          </w:p>
        </w:tc>
        <w:tc>
          <w:tcPr>
            <w:tcW w:w="5046" w:type="dxa"/>
            <w:tcBorders>
              <w:top w:val="single" w:sz="6" w:space="0" w:color="000000"/>
              <w:bottom w:val="single" w:sz="6" w:space="0" w:color="000000"/>
            </w:tcBorders>
          </w:tcPr>
          <w:p w14:paraId="62164658" w14:textId="77777777" w:rsidR="005B2FBF" w:rsidRPr="00005DA0" w:rsidRDefault="00005DA0" w:rsidP="00220FF5">
            <w:pPr>
              <w:pStyle w:val="TableParagraph"/>
              <w:ind w:left="0"/>
              <w:jc w:val="center"/>
              <w:rPr>
                <w:b/>
                <w:color w:val="000000"/>
                <w:sz w:val="20"/>
                <w:szCs w:val="20"/>
              </w:rPr>
            </w:pPr>
            <w:r w:rsidRPr="00005DA0">
              <w:rPr>
                <w:b/>
                <w:color w:val="000000"/>
                <w:w w:val="90"/>
                <w:sz w:val="20"/>
                <w:szCs w:val="20"/>
              </w:rPr>
              <w:t>Основные</w:t>
            </w:r>
            <w:r w:rsidRPr="00005DA0">
              <w:rPr>
                <w:b/>
                <w:color w:val="000000"/>
                <w:spacing w:val="16"/>
                <w:w w:val="90"/>
                <w:sz w:val="20"/>
                <w:szCs w:val="20"/>
              </w:rPr>
              <w:t xml:space="preserve"> </w:t>
            </w:r>
            <w:r w:rsidRPr="00005DA0">
              <w:rPr>
                <w:b/>
                <w:color w:val="000000"/>
                <w:w w:val="90"/>
                <w:sz w:val="20"/>
                <w:szCs w:val="20"/>
              </w:rPr>
              <w:t>виды</w:t>
            </w:r>
            <w:r w:rsidRPr="00005DA0">
              <w:rPr>
                <w:b/>
                <w:color w:val="000000"/>
                <w:spacing w:val="16"/>
                <w:w w:val="90"/>
                <w:sz w:val="20"/>
                <w:szCs w:val="20"/>
              </w:rPr>
              <w:t xml:space="preserve"> </w:t>
            </w:r>
            <w:r w:rsidRPr="00005DA0">
              <w:rPr>
                <w:b/>
                <w:color w:val="000000"/>
                <w:w w:val="90"/>
                <w:sz w:val="20"/>
                <w:szCs w:val="20"/>
              </w:rPr>
              <w:t>деятельности</w:t>
            </w:r>
            <w:r w:rsidRPr="00005DA0">
              <w:rPr>
                <w:b/>
                <w:color w:val="000000"/>
                <w:spacing w:val="17"/>
                <w:w w:val="90"/>
                <w:sz w:val="20"/>
                <w:szCs w:val="20"/>
              </w:rPr>
              <w:t xml:space="preserve"> </w:t>
            </w:r>
            <w:r w:rsidRPr="00005DA0">
              <w:rPr>
                <w:b/>
                <w:color w:val="000000"/>
                <w:w w:val="90"/>
                <w:sz w:val="20"/>
                <w:szCs w:val="20"/>
              </w:rPr>
              <w:t>обучающихся</w:t>
            </w:r>
          </w:p>
        </w:tc>
      </w:tr>
      <w:tr w:rsidR="00005DA0" w:rsidRPr="00005DA0" w14:paraId="5CCF1FE4" w14:textId="77777777" w:rsidTr="00617258">
        <w:trPr>
          <w:trHeight w:val="1847"/>
        </w:trPr>
        <w:tc>
          <w:tcPr>
            <w:tcW w:w="1928" w:type="dxa"/>
            <w:tcBorders>
              <w:left w:val="single" w:sz="6" w:space="0" w:color="000000"/>
              <w:bottom w:val="single" w:sz="6" w:space="0" w:color="000000"/>
            </w:tcBorders>
          </w:tcPr>
          <w:p w14:paraId="03F925A5"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Мифология</w:t>
            </w:r>
            <w:r w:rsidRPr="00005DA0">
              <w:rPr>
                <w:color w:val="000000"/>
                <w:spacing w:val="-7"/>
                <w:w w:val="115"/>
                <w:sz w:val="20"/>
                <w:szCs w:val="20"/>
              </w:rPr>
              <w:t xml:space="preserve"> </w:t>
            </w:r>
            <w:r w:rsidRPr="00005DA0">
              <w:rPr>
                <w:color w:val="000000"/>
                <w:w w:val="115"/>
                <w:sz w:val="20"/>
                <w:szCs w:val="20"/>
              </w:rPr>
              <w:t>(3</w:t>
            </w:r>
            <w:r w:rsidRPr="00005DA0">
              <w:rPr>
                <w:color w:val="000000"/>
                <w:spacing w:val="-7"/>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0825E803"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Мифы</w:t>
            </w:r>
            <w:r w:rsidRPr="00005DA0">
              <w:rPr>
                <w:color w:val="000000"/>
                <w:spacing w:val="-7"/>
                <w:w w:val="115"/>
                <w:sz w:val="20"/>
                <w:szCs w:val="20"/>
              </w:rPr>
              <w:t xml:space="preserve"> </w:t>
            </w:r>
            <w:r w:rsidRPr="00005DA0">
              <w:rPr>
                <w:color w:val="000000"/>
                <w:w w:val="115"/>
                <w:sz w:val="20"/>
                <w:szCs w:val="20"/>
              </w:rPr>
              <w:t>народов</w:t>
            </w:r>
            <w:r w:rsidRPr="00005DA0">
              <w:rPr>
                <w:color w:val="000000"/>
                <w:spacing w:val="-7"/>
                <w:w w:val="115"/>
                <w:sz w:val="20"/>
                <w:szCs w:val="20"/>
              </w:rPr>
              <w:t xml:space="preserve"> </w:t>
            </w:r>
            <w:r w:rsidRPr="00005DA0">
              <w:rPr>
                <w:color w:val="000000"/>
                <w:w w:val="115"/>
                <w:sz w:val="20"/>
                <w:szCs w:val="20"/>
              </w:rPr>
              <w:t>России</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мира</w:t>
            </w:r>
            <w:r w:rsidRPr="00005DA0">
              <w:rPr>
                <w:color w:val="000000"/>
                <w:spacing w:val="-48"/>
                <w:w w:val="115"/>
                <w:sz w:val="20"/>
                <w:szCs w:val="20"/>
              </w:rPr>
              <w:t xml:space="preserve"> </w:t>
            </w:r>
            <w:r w:rsidRPr="00005DA0">
              <w:rPr>
                <w:color w:val="000000"/>
                <w:w w:val="115"/>
                <w:sz w:val="20"/>
                <w:szCs w:val="20"/>
              </w:rPr>
              <w:t>(3</w:t>
            </w:r>
            <w:r w:rsidRPr="00005DA0">
              <w:rPr>
                <w:color w:val="000000"/>
                <w:spacing w:val="-9"/>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31426FF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 читать мифы и другие эпические</w:t>
            </w:r>
            <w:r w:rsidRPr="00005DA0">
              <w:rPr>
                <w:color w:val="000000"/>
                <w:spacing w:val="1"/>
                <w:w w:val="115"/>
                <w:sz w:val="20"/>
                <w:szCs w:val="20"/>
              </w:rPr>
              <w:t xml:space="preserve"> </w:t>
            </w:r>
            <w:r w:rsidRPr="00005DA0">
              <w:rPr>
                <w:color w:val="000000"/>
                <w:w w:val="115"/>
                <w:sz w:val="20"/>
                <w:szCs w:val="20"/>
              </w:rPr>
              <w:t>произведения, отвечать</w:t>
            </w:r>
            <w:r w:rsidRPr="00005DA0">
              <w:rPr>
                <w:color w:val="000000"/>
                <w:spacing w:val="1"/>
                <w:w w:val="115"/>
                <w:sz w:val="20"/>
                <w:szCs w:val="20"/>
              </w:rPr>
              <w:t xml:space="preserve"> </w:t>
            </w:r>
            <w:r w:rsidRPr="00005DA0">
              <w:rPr>
                <w:color w:val="000000"/>
                <w:w w:val="115"/>
                <w:sz w:val="20"/>
                <w:szCs w:val="20"/>
              </w:rPr>
              <w:t>на вопросы,</w:t>
            </w:r>
            <w:r w:rsidRPr="00005DA0">
              <w:rPr>
                <w:color w:val="000000"/>
                <w:spacing w:val="1"/>
                <w:w w:val="115"/>
                <w:sz w:val="20"/>
                <w:szCs w:val="20"/>
              </w:rPr>
              <w:t xml:space="preserve"> </w:t>
            </w:r>
            <w:r w:rsidRPr="00005DA0">
              <w:rPr>
                <w:color w:val="000000"/>
                <w:w w:val="115"/>
                <w:sz w:val="20"/>
                <w:szCs w:val="20"/>
              </w:rPr>
              <w:t>пересказывать.</w:t>
            </w:r>
            <w:r w:rsidRPr="00005DA0">
              <w:rPr>
                <w:color w:val="000000"/>
                <w:spacing w:val="1"/>
                <w:w w:val="115"/>
                <w:sz w:val="20"/>
                <w:szCs w:val="20"/>
              </w:rPr>
              <w:t xml:space="preserve"> </w:t>
            </w:r>
            <w:r w:rsidRPr="00005DA0">
              <w:rPr>
                <w:color w:val="000000"/>
                <w:w w:val="115"/>
                <w:sz w:val="20"/>
                <w:szCs w:val="20"/>
              </w:rPr>
              <w:t>Анализировать</w:t>
            </w:r>
            <w:r w:rsidRPr="00005DA0">
              <w:rPr>
                <w:color w:val="000000"/>
                <w:spacing w:val="1"/>
                <w:w w:val="115"/>
                <w:sz w:val="20"/>
                <w:szCs w:val="20"/>
              </w:rPr>
              <w:t xml:space="preserve"> </w:t>
            </w:r>
            <w:r w:rsidRPr="00005DA0">
              <w:rPr>
                <w:color w:val="000000"/>
                <w:w w:val="115"/>
                <w:sz w:val="20"/>
                <w:szCs w:val="20"/>
              </w:rPr>
              <w:t>сюжет,</w:t>
            </w:r>
            <w:r w:rsidR="00D87583">
              <w:rPr>
                <w:color w:val="000000"/>
                <w:w w:val="115"/>
                <w:sz w:val="20"/>
                <w:szCs w:val="20"/>
              </w:rPr>
              <w:t xml:space="preserve"> </w:t>
            </w:r>
            <w:r w:rsidRPr="00005DA0">
              <w:rPr>
                <w:color w:val="000000"/>
                <w:w w:val="115"/>
                <w:sz w:val="20"/>
                <w:szCs w:val="20"/>
              </w:rPr>
              <w:t>жанровые,</w:t>
            </w:r>
            <w:r w:rsidR="00D87583">
              <w:rPr>
                <w:color w:val="000000"/>
                <w:w w:val="115"/>
                <w:sz w:val="20"/>
                <w:szCs w:val="20"/>
              </w:rPr>
              <w:t xml:space="preserve"> </w:t>
            </w:r>
            <w:r w:rsidRPr="00005DA0">
              <w:rPr>
                <w:color w:val="000000"/>
                <w:w w:val="115"/>
                <w:sz w:val="20"/>
                <w:szCs w:val="20"/>
              </w:rPr>
              <w:t>композиционные</w:t>
            </w:r>
            <w:r w:rsidRPr="00005DA0">
              <w:rPr>
                <w:color w:val="000000"/>
                <w:spacing w:val="-49"/>
                <w:w w:val="115"/>
                <w:sz w:val="20"/>
                <w:szCs w:val="20"/>
              </w:rPr>
              <w:t xml:space="preserve"> </w:t>
            </w:r>
            <w:r w:rsidRPr="00005DA0">
              <w:rPr>
                <w:color w:val="000000"/>
                <w:spacing w:val="-1"/>
                <w:w w:val="115"/>
                <w:sz w:val="20"/>
                <w:szCs w:val="20"/>
              </w:rPr>
              <w:t>и</w:t>
            </w:r>
            <w:r w:rsidRPr="00005DA0">
              <w:rPr>
                <w:color w:val="000000"/>
                <w:spacing w:val="-11"/>
                <w:w w:val="115"/>
                <w:sz w:val="20"/>
                <w:szCs w:val="20"/>
              </w:rPr>
              <w:t xml:space="preserve"> </w:t>
            </w:r>
            <w:r w:rsidRPr="00005DA0">
              <w:rPr>
                <w:color w:val="000000"/>
                <w:spacing w:val="-1"/>
                <w:w w:val="115"/>
                <w:sz w:val="20"/>
                <w:szCs w:val="20"/>
              </w:rPr>
              <w:t>художественные</w:t>
            </w:r>
            <w:r w:rsidRPr="00005DA0">
              <w:rPr>
                <w:color w:val="000000"/>
                <w:spacing w:val="-11"/>
                <w:w w:val="115"/>
                <w:sz w:val="20"/>
                <w:szCs w:val="20"/>
              </w:rPr>
              <w:t xml:space="preserve"> </w:t>
            </w:r>
            <w:r w:rsidRPr="00005DA0">
              <w:rPr>
                <w:color w:val="000000"/>
                <w:w w:val="115"/>
                <w:sz w:val="20"/>
                <w:szCs w:val="20"/>
              </w:rPr>
              <w:t>особенности.</w:t>
            </w:r>
            <w:r w:rsidRPr="00005DA0">
              <w:rPr>
                <w:color w:val="000000"/>
                <w:spacing w:val="-11"/>
                <w:w w:val="115"/>
                <w:sz w:val="20"/>
                <w:szCs w:val="20"/>
              </w:rPr>
              <w:t xml:space="preserve"> </w:t>
            </w:r>
            <w:r w:rsidRPr="00005DA0">
              <w:rPr>
                <w:color w:val="000000"/>
                <w:w w:val="115"/>
                <w:sz w:val="20"/>
                <w:szCs w:val="20"/>
              </w:rPr>
              <w:t>Определять</w:t>
            </w:r>
            <w:r w:rsidRPr="00005DA0">
              <w:rPr>
                <w:color w:val="000000"/>
                <w:spacing w:val="-11"/>
                <w:w w:val="115"/>
                <w:sz w:val="20"/>
                <w:szCs w:val="20"/>
              </w:rPr>
              <w:t xml:space="preserve"> </w:t>
            </w:r>
            <w:r w:rsidRPr="00005DA0">
              <w:rPr>
                <w:color w:val="000000"/>
                <w:w w:val="115"/>
                <w:sz w:val="20"/>
                <w:szCs w:val="20"/>
              </w:rPr>
              <w:t>и</w:t>
            </w:r>
            <w:r w:rsidRPr="00005DA0">
              <w:rPr>
                <w:color w:val="000000"/>
                <w:spacing w:val="-11"/>
                <w:w w:val="115"/>
                <w:sz w:val="20"/>
                <w:szCs w:val="20"/>
              </w:rPr>
              <w:t xml:space="preserve"> </w:t>
            </w:r>
            <w:r w:rsidR="00220FF5">
              <w:rPr>
                <w:color w:val="000000"/>
                <w:w w:val="115"/>
                <w:sz w:val="20"/>
                <w:szCs w:val="20"/>
              </w:rPr>
              <w:t>форму</w:t>
            </w:r>
            <w:r w:rsidRPr="00005DA0">
              <w:rPr>
                <w:color w:val="000000"/>
                <w:w w:val="115"/>
                <w:sz w:val="20"/>
                <w:szCs w:val="20"/>
              </w:rPr>
              <w:t>лировать тему и основную мысль прочитанных</w:t>
            </w:r>
            <w:r w:rsidRPr="00005DA0">
              <w:rPr>
                <w:color w:val="000000"/>
                <w:spacing w:val="1"/>
                <w:w w:val="115"/>
                <w:sz w:val="20"/>
                <w:szCs w:val="20"/>
              </w:rPr>
              <w:t xml:space="preserve"> </w:t>
            </w:r>
            <w:r w:rsidRPr="00005DA0">
              <w:rPr>
                <w:color w:val="000000"/>
                <w:w w:val="115"/>
                <w:sz w:val="20"/>
                <w:szCs w:val="20"/>
              </w:rPr>
              <w:t>мифов. Сопоставл</w:t>
            </w:r>
            <w:r w:rsidR="00220FF5">
              <w:rPr>
                <w:color w:val="000000"/>
                <w:w w:val="115"/>
                <w:sz w:val="20"/>
                <w:szCs w:val="20"/>
              </w:rPr>
              <w:t>ять мифы разных народов, сравни</w:t>
            </w:r>
            <w:r w:rsidRPr="00005DA0">
              <w:rPr>
                <w:color w:val="000000"/>
                <w:w w:val="115"/>
                <w:sz w:val="20"/>
                <w:szCs w:val="20"/>
              </w:rPr>
              <w:t>вать их с эпиче</w:t>
            </w:r>
            <w:r w:rsidR="00220FF5">
              <w:rPr>
                <w:color w:val="000000"/>
                <w:w w:val="115"/>
                <w:sz w:val="20"/>
                <w:szCs w:val="20"/>
              </w:rPr>
              <w:t>скими произведениями. Характери</w:t>
            </w:r>
            <w:r w:rsidRPr="00005DA0">
              <w:rPr>
                <w:color w:val="000000"/>
                <w:w w:val="115"/>
                <w:sz w:val="20"/>
                <w:szCs w:val="20"/>
              </w:rPr>
              <w:t>зовать</w:t>
            </w:r>
            <w:r w:rsidRPr="00005DA0">
              <w:rPr>
                <w:color w:val="000000"/>
                <w:spacing w:val="-7"/>
                <w:w w:val="115"/>
                <w:sz w:val="20"/>
                <w:szCs w:val="20"/>
              </w:rPr>
              <w:t xml:space="preserve"> </w:t>
            </w:r>
            <w:r w:rsidRPr="00005DA0">
              <w:rPr>
                <w:color w:val="000000"/>
                <w:w w:val="115"/>
                <w:sz w:val="20"/>
                <w:szCs w:val="20"/>
              </w:rPr>
              <w:t>главных</w:t>
            </w:r>
            <w:r w:rsidRPr="00005DA0">
              <w:rPr>
                <w:color w:val="000000"/>
                <w:spacing w:val="-6"/>
                <w:w w:val="115"/>
                <w:sz w:val="20"/>
                <w:szCs w:val="20"/>
              </w:rPr>
              <w:t xml:space="preserve"> </w:t>
            </w:r>
            <w:r w:rsidRPr="00005DA0">
              <w:rPr>
                <w:color w:val="000000"/>
                <w:w w:val="115"/>
                <w:sz w:val="20"/>
                <w:szCs w:val="20"/>
              </w:rPr>
              <w:t>героев,</w:t>
            </w:r>
            <w:r w:rsidRPr="00005DA0">
              <w:rPr>
                <w:color w:val="000000"/>
                <w:spacing w:val="-6"/>
                <w:w w:val="115"/>
                <w:sz w:val="20"/>
                <w:szCs w:val="20"/>
              </w:rPr>
              <w:t xml:space="preserve"> </w:t>
            </w:r>
            <w:r w:rsidRPr="00005DA0">
              <w:rPr>
                <w:color w:val="000000"/>
                <w:w w:val="115"/>
                <w:sz w:val="20"/>
                <w:szCs w:val="20"/>
              </w:rPr>
              <w:t>сравнивать</w:t>
            </w:r>
            <w:r w:rsidRPr="00005DA0">
              <w:rPr>
                <w:color w:val="000000"/>
                <w:spacing w:val="-6"/>
                <w:w w:val="115"/>
                <w:sz w:val="20"/>
                <w:szCs w:val="20"/>
              </w:rPr>
              <w:t xml:space="preserve"> </w:t>
            </w:r>
            <w:r w:rsidRPr="00005DA0">
              <w:rPr>
                <w:color w:val="000000"/>
                <w:w w:val="115"/>
                <w:sz w:val="20"/>
                <w:szCs w:val="20"/>
              </w:rPr>
              <w:t>их</w:t>
            </w:r>
            <w:r w:rsidRPr="00005DA0">
              <w:rPr>
                <w:color w:val="000000"/>
                <w:spacing w:val="-6"/>
                <w:w w:val="115"/>
                <w:sz w:val="20"/>
                <w:szCs w:val="20"/>
              </w:rPr>
              <w:t xml:space="preserve"> </w:t>
            </w:r>
            <w:r w:rsidRPr="00005DA0">
              <w:rPr>
                <w:color w:val="000000"/>
                <w:w w:val="115"/>
                <w:sz w:val="20"/>
                <w:szCs w:val="20"/>
              </w:rPr>
              <w:lastRenderedPageBreak/>
              <w:t>поступки.</w:t>
            </w:r>
          </w:p>
        </w:tc>
      </w:tr>
      <w:tr w:rsidR="00005DA0" w:rsidRPr="00005DA0" w14:paraId="1833C478" w14:textId="77777777" w:rsidTr="00617258">
        <w:trPr>
          <w:trHeight w:val="563"/>
        </w:trPr>
        <w:tc>
          <w:tcPr>
            <w:tcW w:w="1928" w:type="dxa"/>
          </w:tcPr>
          <w:p w14:paraId="110745A6" w14:textId="77777777" w:rsidR="005B2FBF" w:rsidRPr="00005DA0" w:rsidRDefault="00005DA0" w:rsidP="00220FF5">
            <w:pPr>
              <w:pStyle w:val="TableParagraph"/>
              <w:ind w:left="0"/>
              <w:jc w:val="center"/>
              <w:rPr>
                <w:b/>
                <w:color w:val="000000"/>
                <w:sz w:val="20"/>
                <w:szCs w:val="20"/>
              </w:rPr>
            </w:pPr>
            <w:r w:rsidRPr="00005DA0">
              <w:rPr>
                <w:b/>
                <w:color w:val="000000"/>
                <w:spacing w:val="-2"/>
                <w:w w:val="110"/>
                <w:sz w:val="20"/>
                <w:szCs w:val="20"/>
              </w:rPr>
              <w:lastRenderedPageBreak/>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5F07A048" w14:textId="77777777" w:rsidR="005B2FBF" w:rsidRPr="00005DA0" w:rsidRDefault="00005DA0" w:rsidP="00220FF5">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429CE616" w14:textId="77777777" w:rsidR="005B2FBF" w:rsidRPr="00005DA0" w:rsidRDefault="00005DA0" w:rsidP="00220FF5">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4C7F96A9" w14:textId="77777777" w:rsidTr="00617258">
        <w:trPr>
          <w:trHeight w:val="1120"/>
        </w:trPr>
        <w:tc>
          <w:tcPr>
            <w:tcW w:w="1928" w:type="dxa"/>
          </w:tcPr>
          <w:p w14:paraId="1504E758" w14:textId="77777777" w:rsidR="005B2FBF" w:rsidRPr="00005DA0" w:rsidRDefault="005B2FBF" w:rsidP="00220FF5">
            <w:pPr>
              <w:pStyle w:val="TableParagraph"/>
              <w:ind w:left="0"/>
              <w:jc w:val="center"/>
              <w:rPr>
                <w:color w:val="000000"/>
                <w:sz w:val="20"/>
                <w:szCs w:val="20"/>
              </w:rPr>
            </w:pPr>
          </w:p>
        </w:tc>
        <w:tc>
          <w:tcPr>
            <w:tcW w:w="3175" w:type="dxa"/>
          </w:tcPr>
          <w:p w14:paraId="782BD3D6" w14:textId="77777777" w:rsidR="005B2FBF" w:rsidRPr="00005DA0" w:rsidRDefault="005B2FBF" w:rsidP="00220FF5">
            <w:pPr>
              <w:pStyle w:val="TableParagraph"/>
              <w:ind w:left="0"/>
              <w:jc w:val="center"/>
              <w:rPr>
                <w:color w:val="000000"/>
                <w:sz w:val="20"/>
                <w:szCs w:val="20"/>
              </w:rPr>
            </w:pPr>
          </w:p>
        </w:tc>
        <w:tc>
          <w:tcPr>
            <w:tcW w:w="5046" w:type="dxa"/>
            <w:tcBorders>
              <w:bottom w:val="single" w:sz="6" w:space="0" w:color="000000"/>
            </w:tcBorders>
          </w:tcPr>
          <w:p w14:paraId="446AB3C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Высказывать св</w:t>
            </w:r>
            <w:r w:rsidR="00220FF5">
              <w:rPr>
                <w:color w:val="000000"/>
                <w:w w:val="115"/>
                <w:sz w:val="20"/>
                <w:szCs w:val="20"/>
              </w:rPr>
              <w:t>оё отношение к событиям и эпиче</w:t>
            </w:r>
            <w:r w:rsidRPr="00005DA0">
              <w:rPr>
                <w:color w:val="000000"/>
                <w:w w:val="115"/>
                <w:sz w:val="20"/>
                <w:szCs w:val="20"/>
              </w:rPr>
              <w:t>ским героям. Участвовать в разработке учебных</w:t>
            </w:r>
            <w:r w:rsidRPr="00005DA0">
              <w:rPr>
                <w:color w:val="000000"/>
                <w:spacing w:val="1"/>
                <w:w w:val="115"/>
                <w:sz w:val="20"/>
                <w:szCs w:val="20"/>
              </w:rPr>
              <w:t xml:space="preserve"> </w:t>
            </w:r>
            <w:r w:rsidRPr="00005DA0">
              <w:rPr>
                <w:color w:val="000000"/>
                <w:w w:val="115"/>
                <w:sz w:val="20"/>
                <w:szCs w:val="20"/>
              </w:rPr>
              <w:t>проектов.</w:t>
            </w:r>
            <w:r w:rsidRPr="00005DA0">
              <w:rPr>
                <w:color w:val="000000"/>
                <w:spacing w:val="1"/>
                <w:w w:val="115"/>
                <w:sz w:val="20"/>
                <w:szCs w:val="20"/>
              </w:rPr>
              <w:t xml:space="preserve"> </w:t>
            </w:r>
            <w:r w:rsidRPr="00005DA0">
              <w:rPr>
                <w:color w:val="000000"/>
                <w:w w:val="115"/>
                <w:sz w:val="20"/>
                <w:szCs w:val="20"/>
              </w:rPr>
              <w:t>Пользоваться</w:t>
            </w:r>
            <w:r w:rsidRPr="00005DA0">
              <w:rPr>
                <w:color w:val="000000"/>
                <w:spacing w:val="2"/>
                <w:w w:val="115"/>
                <w:sz w:val="20"/>
                <w:szCs w:val="20"/>
              </w:rPr>
              <w:t xml:space="preserve"> </w:t>
            </w:r>
            <w:r w:rsidRPr="00005DA0">
              <w:rPr>
                <w:color w:val="000000"/>
                <w:w w:val="115"/>
                <w:sz w:val="20"/>
                <w:szCs w:val="20"/>
              </w:rPr>
              <w:t>библиотечным</w:t>
            </w:r>
            <w:r w:rsidRPr="00005DA0">
              <w:rPr>
                <w:color w:val="000000"/>
                <w:spacing w:val="2"/>
                <w:w w:val="115"/>
                <w:sz w:val="20"/>
                <w:szCs w:val="20"/>
              </w:rPr>
              <w:t xml:space="preserve"> </w:t>
            </w:r>
            <w:r w:rsidRPr="00005DA0">
              <w:rPr>
                <w:color w:val="000000"/>
                <w:w w:val="115"/>
                <w:sz w:val="20"/>
                <w:szCs w:val="20"/>
              </w:rPr>
              <w:t>каталогом</w:t>
            </w:r>
            <w:r w:rsidRPr="00005DA0">
              <w:rPr>
                <w:color w:val="000000"/>
                <w:spacing w:val="2"/>
                <w:w w:val="115"/>
                <w:sz w:val="20"/>
                <w:szCs w:val="20"/>
              </w:rPr>
              <w:t xml:space="preserve"> </w:t>
            </w:r>
            <w:r w:rsidRPr="00005DA0">
              <w:rPr>
                <w:color w:val="000000"/>
                <w:w w:val="115"/>
                <w:sz w:val="20"/>
                <w:szCs w:val="20"/>
              </w:rPr>
              <w:t>для</w:t>
            </w:r>
            <w:r w:rsidRPr="00005DA0">
              <w:rPr>
                <w:color w:val="000000"/>
                <w:spacing w:val="-49"/>
                <w:w w:val="115"/>
                <w:sz w:val="20"/>
                <w:szCs w:val="20"/>
              </w:rPr>
              <w:t xml:space="preserve"> </w:t>
            </w:r>
            <w:r w:rsidRPr="00005DA0">
              <w:rPr>
                <w:color w:val="000000"/>
                <w:w w:val="115"/>
                <w:sz w:val="20"/>
                <w:szCs w:val="20"/>
              </w:rPr>
              <w:t>поиска книги. П</w:t>
            </w:r>
            <w:r w:rsidR="00220FF5">
              <w:rPr>
                <w:color w:val="000000"/>
                <w:w w:val="115"/>
                <w:sz w:val="20"/>
                <w:szCs w:val="20"/>
              </w:rPr>
              <w:t>исать сочинение о любимом эпиче</w:t>
            </w:r>
            <w:r w:rsidRPr="00005DA0">
              <w:rPr>
                <w:color w:val="000000"/>
                <w:w w:val="115"/>
                <w:sz w:val="20"/>
                <w:szCs w:val="20"/>
              </w:rPr>
              <w:t>ском</w:t>
            </w:r>
            <w:r w:rsidRPr="00005DA0">
              <w:rPr>
                <w:color w:val="000000"/>
                <w:spacing w:val="-11"/>
                <w:w w:val="115"/>
                <w:sz w:val="20"/>
                <w:szCs w:val="20"/>
              </w:rPr>
              <w:t xml:space="preserve"> </w:t>
            </w:r>
            <w:r w:rsidRPr="00005DA0">
              <w:rPr>
                <w:color w:val="000000"/>
                <w:w w:val="115"/>
                <w:sz w:val="20"/>
                <w:szCs w:val="20"/>
              </w:rPr>
              <w:t>герое.</w:t>
            </w:r>
          </w:p>
        </w:tc>
      </w:tr>
      <w:tr w:rsidR="00005DA0" w:rsidRPr="00005DA0" w14:paraId="07B851D7" w14:textId="77777777" w:rsidTr="00617258">
        <w:trPr>
          <w:trHeight w:val="3666"/>
        </w:trPr>
        <w:tc>
          <w:tcPr>
            <w:tcW w:w="1928" w:type="dxa"/>
            <w:tcBorders>
              <w:left w:val="single" w:sz="6" w:space="0" w:color="000000"/>
            </w:tcBorders>
          </w:tcPr>
          <w:p w14:paraId="55C3A22B"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lastRenderedPageBreak/>
              <w:t>Фольклор</w:t>
            </w:r>
            <w:r w:rsidRPr="00005DA0">
              <w:rPr>
                <w:color w:val="000000"/>
                <w:spacing w:val="-4"/>
                <w:w w:val="115"/>
                <w:sz w:val="20"/>
                <w:szCs w:val="20"/>
              </w:rPr>
              <w:t xml:space="preserve"> </w:t>
            </w:r>
            <w:r w:rsidRPr="00005DA0">
              <w:rPr>
                <w:color w:val="000000"/>
                <w:w w:val="115"/>
                <w:sz w:val="20"/>
                <w:szCs w:val="20"/>
              </w:rPr>
              <w:t>(7</w:t>
            </w:r>
            <w:r w:rsidRPr="00005DA0">
              <w:rPr>
                <w:color w:val="000000"/>
                <w:spacing w:val="-3"/>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4D311E1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Малые жанры: пословицы,</w:t>
            </w:r>
            <w:r w:rsidRPr="00005DA0">
              <w:rPr>
                <w:color w:val="000000"/>
                <w:spacing w:val="1"/>
                <w:w w:val="115"/>
                <w:sz w:val="20"/>
                <w:szCs w:val="20"/>
              </w:rPr>
              <w:t xml:space="preserve"> </w:t>
            </w:r>
            <w:r w:rsidRPr="00005DA0">
              <w:rPr>
                <w:color w:val="000000"/>
                <w:w w:val="115"/>
                <w:sz w:val="20"/>
                <w:szCs w:val="20"/>
              </w:rPr>
              <w:t>поговорки,</w:t>
            </w:r>
            <w:r w:rsidRPr="00005DA0">
              <w:rPr>
                <w:color w:val="000000"/>
                <w:spacing w:val="3"/>
                <w:w w:val="115"/>
                <w:sz w:val="20"/>
                <w:szCs w:val="20"/>
              </w:rPr>
              <w:t xml:space="preserve"> </w:t>
            </w:r>
            <w:r w:rsidRPr="00005DA0">
              <w:rPr>
                <w:color w:val="000000"/>
                <w:w w:val="115"/>
                <w:sz w:val="20"/>
                <w:szCs w:val="20"/>
              </w:rPr>
              <w:t>загадки</w:t>
            </w:r>
            <w:r w:rsidRPr="00005DA0">
              <w:rPr>
                <w:color w:val="000000"/>
                <w:spacing w:val="4"/>
                <w:w w:val="115"/>
                <w:sz w:val="20"/>
                <w:szCs w:val="20"/>
              </w:rPr>
              <w:t xml:space="preserve"> </w:t>
            </w:r>
            <w:r w:rsidRPr="00005DA0">
              <w:rPr>
                <w:color w:val="000000"/>
                <w:w w:val="115"/>
                <w:sz w:val="20"/>
                <w:szCs w:val="20"/>
              </w:rPr>
              <w:t>(2</w:t>
            </w:r>
            <w:r w:rsidRPr="00005DA0">
              <w:rPr>
                <w:color w:val="000000"/>
                <w:spacing w:val="4"/>
                <w:w w:val="115"/>
                <w:sz w:val="20"/>
                <w:szCs w:val="20"/>
              </w:rPr>
              <w:t xml:space="preserve"> </w:t>
            </w:r>
            <w:r w:rsidRPr="00005DA0">
              <w:rPr>
                <w:color w:val="000000"/>
                <w:w w:val="115"/>
                <w:sz w:val="20"/>
                <w:szCs w:val="20"/>
              </w:rPr>
              <w:t>ч)</w:t>
            </w:r>
            <w:r w:rsidRPr="00005DA0">
              <w:rPr>
                <w:color w:val="000000"/>
                <w:spacing w:val="1"/>
                <w:w w:val="115"/>
                <w:sz w:val="20"/>
                <w:szCs w:val="20"/>
              </w:rPr>
              <w:t xml:space="preserve"> </w:t>
            </w:r>
            <w:r w:rsidR="00220FF5">
              <w:rPr>
                <w:color w:val="000000"/>
                <w:w w:val="115"/>
                <w:sz w:val="20"/>
                <w:szCs w:val="20"/>
              </w:rPr>
              <w:t>Сказки народов России и наро</w:t>
            </w:r>
            <w:r w:rsidRPr="00005DA0">
              <w:rPr>
                <w:color w:val="000000"/>
                <w:w w:val="115"/>
                <w:sz w:val="20"/>
                <w:szCs w:val="20"/>
              </w:rPr>
              <w:t>дов</w:t>
            </w:r>
            <w:r w:rsidRPr="00005DA0">
              <w:rPr>
                <w:color w:val="000000"/>
                <w:spacing w:val="-9"/>
                <w:w w:val="115"/>
                <w:sz w:val="20"/>
                <w:szCs w:val="20"/>
              </w:rPr>
              <w:t xml:space="preserve"> </w:t>
            </w:r>
            <w:r w:rsidRPr="00005DA0">
              <w:rPr>
                <w:color w:val="000000"/>
                <w:w w:val="115"/>
                <w:sz w:val="20"/>
                <w:szCs w:val="20"/>
              </w:rPr>
              <w:t>мира</w:t>
            </w:r>
            <w:r w:rsidRPr="00005DA0">
              <w:rPr>
                <w:color w:val="000000"/>
                <w:spacing w:val="-9"/>
                <w:w w:val="115"/>
                <w:sz w:val="20"/>
                <w:szCs w:val="20"/>
              </w:rPr>
              <w:t xml:space="preserve"> </w:t>
            </w:r>
            <w:r w:rsidRPr="00005DA0">
              <w:rPr>
                <w:color w:val="000000"/>
                <w:w w:val="115"/>
                <w:sz w:val="20"/>
                <w:szCs w:val="20"/>
              </w:rPr>
              <w:t>(5</w:t>
            </w:r>
            <w:r w:rsidRPr="00005DA0">
              <w:rPr>
                <w:color w:val="000000"/>
                <w:spacing w:val="-8"/>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705D3E3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3"/>
                <w:w w:val="115"/>
                <w:sz w:val="20"/>
                <w:szCs w:val="20"/>
              </w:rPr>
              <w:t xml:space="preserve"> </w:t>
            </w:r>
            <w:r w:rsidRPr="00005DA0">
              <w:rPr>
                <w:color w:val="000000"/>
                <w:w w:val="115"/>
                <w:sz w:val="20"/>
                <w:szCs w:val="20"/>
              </w:rPr>
              <w:t>читать</w:t>
            </w:r>
            <w:r w:rsidRPr="00005DA0">
              <w:rPr>
                <w:color w:val="000000"/>
                <w:spacing w:val="4"/>
                <w:w w:val="115"/>
                <w:sz w:val="20"/>
                <w:szCs w:val="20"/>
              </w:rPr>
              <w:t xml:space="preserve"> </w:t>
            </w:r>
            <w:r w:rsidRPr="00005DA0">
              <w:rPr>
                <w:color w:val="000000"/>
                <w:w w:val="115"/>
                <w:sz w:val="20"/>
                <w:szCs w:val="20"/>
              </w:rPr>
              <w:t>фольклорные</w:t>
            </w:r>
            <w:r w:rsidRPr="00005DA0">
              <w:rPr>
                <w:color w:val="000000"/>
                <w:spacing w:val="4"/>
                <w:w w:val="115"/>
                <w:sz w:val="20"/>
                <w:szCs w:val="20"/>
              </w:rPr>
              <w:t xml:space="preserve"> </w:t>
            </w:r>
            <w:r w:rsidRPr="00005DA0">
              <w:rPr>
                <w:color w:val="000000"/>
                <w:w w:val="115"/>
                <w:sz w:val="20"/>
                <w:szCs w:val="20"/>
              </w:rPr>
              <w:t>произведения</w:t>
            </w:r>
            <w:r w:rsidRPr="00005DA0">
              <w:rPr>
                <w:color w:val="000000"/>
                <w:spacing w:val="1"/>
                <w:w w:val="115"/>
                <w:sz w:val="20"/>
                <w:szCs w:val="20"/>
              </w:rPr>
              <w:t xml:space="preserve"> </w:t>
            </w:r>
            <w:r w:rsidRPr="00005DA0">
              <w:rPr>
                <w:color w:val="000000"/>
                <w:w w:val="115"/>
                <w:sz w:val="20"/>
                <w:szCs w:val="20"/>
              </w:rPr>
              <w:t>малых жанров, отвечать на вопросы. Отличать</w:t>
            </w:r>
            <w:r w:rsidRPr="00005DA0">
              <w:rPr>
                <w:color w:val="000000"/>
                <w:spacing w:val="1"/>
                <w:w w:val="115"/>
                <w:sz w:val="20"/>
                <w:szCs w:val="20"/>
              </w:rPr>
              <w:t xml:space="preserve"> </w:t>
            </w:r>
            <w:r w:rsidRPr="00005DA0">
              <w:rPr>
                <w:color w:val="000000"/>
                <w:w w:val="115"/>
                <w:sz w:val="20"/>
                <w:szCs w:val="20"/>
              </w:rPr>
              <w:t>пословицы от поговорок. Сопоставлять русские</w:t>
            </w:r>
            <w:r w:rsidRPr="00005DA0">
              <w:rPr>
                <w:color w:val="000000"/>
                <w:spacing w:val="1"/>
                <w:w w:val="115"/>
                <w:sz w:val="20"/>
                <w:szCs w:val="20"/>
              </w:rPr>
              <w:t xml:space="preserve"> </w:t>
            </w:r>
            <w:r w:rsidRPr="00005DA0">
              <w:rPr>
                <w:color w:val="000000"/>
                <w:w w:val="115"/>
                <w:sz w:val="20"/>
                <w:szCs w:val="20"/>
              </w:rPr>
              <w:t>пословицы и пого</w:t>
            </w:r>
            <w:r w:rsidR="00220FF5">
              <w:rPr>
                <w:color w:val="000000"/>
                <w:w w:val="115"/>
                <w:sz w:val="20"/>
                <w:szCs w:val="20"/>
              </w:rPr>
              <w:t>ворки с пословицами и поговорка</w:t>
            </w:r>
            <w:r w:rsidRPr="00005DA0">
              <w:rPr>
                <w:color w:val="000000"/>
                <w:w w:val="115"/>
                <w:sz w:val="20"/>
                <w:szCs w:val="20"/>
              </w:rPr>
              <w:t>ми других народов. Уметь сочинять и разгадывать</w:t>
            </w:r>
            <w:r w:rsidRPr="00005DA0">
              <w:rPr>
                <w:color w:val="000000"/>
                <w:spacing w:val="1"/>
                <w:w w:val="115"/>
                <w:sz w:val="20"/>
                <w:szCs w:val="20"/>
              </w:rPr>
              <w:t xml:space="preserve"> </w:t>
            </w:r>
            <w:r w:rsidRPr="00005DA0">
              <w:rPr>
                <w:color w:val="000000"/>
                <w:w w:val="115"/>
                <w:sz w:val="20"/>
                <w:szCs w:val="20"/>
              </w:rPr>
              <w:t>загадки.</w:t>
            </w:r>
          </w:p>
          <w:p w14:paraId="44288B3D"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1"/>
                <w:w w:val="115"/>
                <w:sz w:val="20"/>
                <w:szCs w:val="20"/>
              </w:rPr>
              <w:t xml:space="preserve"> </w:t>
            </w:r>
            <w:r w:rsidRPr="00005DA0">
              <w:rPr>
                <w:color w:val="000000"/>
                <w:w w:val="115"/>
                <w:sz w:val="20"/>
                <w:szCs w:val="20"/>
              </w:rPr>
              <w:t>читать,</w:t>
            </w:r>
            <w:r w:rsidRPr="00005DA0">
              <w:rPr>
                <w:color w:val="000000"/>
                <w:spacing w:val="1"/>
                <w:w w:val="115"/>
                <w:sz w:val="20"/>
                <w:szCs w:val="20"/>
              </w:rPr>
              <w:t xml:space="preserve"> </w:t>
            </w:r>
            <w:r w:rsidRPr="00005DA0">
              <w:rPr>
                <w:color w:val="000000"/>
                <w:w w:val="115"/>
                <w:sz w:val="20"/>
                <w:szCs w:val="20"/>
              </w:rPr>
              <w:t>пересказывать</w:t>
            </w:r>
            <w:r w:rsidRPr="00005DA0">
              <w:rPr>
                <w:color w:val="000000"/>
                <w:spacing w:val="2"/>
                <w:w w:val="115"/>
                <w:sz w:val="20"/>
                <w:szCs w:val="20"/>
              </w:rPr>
              <w:t xml:space="preserve"> </w:t>
            </w:r>
            <w:r w:rsidRPr="00005DA0">
              <w:rPr>
                <w:color w:val="000000"/>
                <w:w w:val="115"/>
                <w:sz w:val="20"/>
                <w:szCs w:val="20"/>
              </w:rPr>
              <w:t>(кратко,</w:t>
            </w:r>
            <w:r w:rsidRPr="00005DA0">
              <w:rPr>
                <w:color w:val="000000"/>
                <w:spacing w:val="1"/>
                <w:w w:val="115"/>
                <w:sz w:val="20"/>
                <w:szCs w:val="20"/>
              </w:rPr>
              <w:t xml:space="preserve"> </w:t>
            </w:r>
            <w:r w:rsidRPr="00005DA0">
              <w:rPr>
                <w:color w:val="000000"/>
                <w:w w:val="115"/>
                <w:sz w:val="20"/>
                <w:szCs w:val="20"/>
              </w:rPr>
              <w:t>подробно,</w:t>
            </w:r>
            <w:r w:rsidRPr="00005DA0">
              <w:rPr>
                <w:color w:val="000000"/>
                <w:spacing w:val="1"/>
                <w:w w:val="115"/>
                <w:sz w:val="20"/>
                <w:szCs w:val="20"/>
              </w:rPr>
              <w:t xml:space="preserve"> </w:t>
            </w:r>
            <w:r w:rsidRPr="00005DA0">
              <w:rPr>
                <w:color w:val="000000"/>
                <w:w w:val="115"/>
                <w:sz w:val="20"/>
                <w:szCs w:val="20"/>
              </w:rPr>
              <w:t>выборочно)</w:t>
            </w:r>
            <w:r w:rsidRPr="00005DA0">
              <w:rPr>
                <w:color w:val="000000"/>
                <w:spacing w:val="2"/>
                <w:w w:val="115"/>
                <w:sz w:val="20"/>
                <w:szCs w:val="20"/>
              </w:rPr>
              <w:t xml:space="preserve"> </w:t>
            </w:r>
            <w:r w:rsidRPr="00005DA0">
              <w:rPr>
                <w:color w:val="000000"/>
                <w:w w:val="115"/>
                <w:sz w:val="20"/>
                <w:szCs w:val="20"/>
              </w:rPr>
              <w:t>сказки,</w:t>
            </w:r>
            <w:r w:rsidRPr="00005DA0">
              <w:rPr>
                <w:color w:val="000000"/>
                <w:spacing w:val="2"/>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w:t>
            </w:r>
            <w:r w:rsidRPr="00005DA0">
              <w:rPr>
                <w:color w:val="000000"/>
                <w:spacing w:val="2"/>
                <w:w w:val="115"/>
                <w:sz w:val="20"/>
                <w:szCs w:val="20"/>
              </w:rPr>
              <w:t xml:space="preserve"> </w:t>
            </w:r>
            <w:r w:rsidRPr="00005DA0">
              <w:rPr>
                <w:color w:val="000000"/>
                <w:w w:val="115"/>
                <w:sz w:val="20"/>
                <w:szCs w:val="20"/>
              </w:rPr>
              <w:t>вопросы.</w:t>
            </w:r>
            <w:r w:rsidRPr="00005DA0">
              <w:rPr>
                <w:color w:val="000000"/>
                <w:spacing w:val="-49"/>
                <w:w w:val="115"/>
                <w:sz w:val="20"/>
                <w:szCs w:val="20"/>
              </w:rPr>
              <w:t xml:space="preserve"> </w:t>
            </w:r>
            <w:r w:rsidRPr="00005DA0">
              <w:rPr>
                <w:color w:val="000000"/>
                <w:w w:val="115"/>
                <w:sz w:val="20"/>
                <w:szCs w:val="20"/>
              </w:rPr>
              <w:t>Определять</w:t>
            </w:r>
            <w:r w:rsidRPr="00005DA0">
              <w:rPr>
                <w:color w:val="000000"/>
                <w:spacing w:val="-4"/>
                <w:w w:val="115"/>
                <w:sz w:val="20"/>
                <w:szCs w:val="20"/>
              </w:rPr>
              <w:t xml:space="preserve"> </w:t>
            </w:r>
            <w:r w:rsidRPr="00005DA0">
              <w:rPr>
                <w:color w:val="000000"/>
                <w:w w:val="115"/>
                <w:sz w:val="20"/>
                <w:szCs w:val="20"/>
              </w:rPr>
              <w:t>виды</w:t>
            </w:r>
            <w:r w:rsidRPr="00005DA0">
              <w:rPr>
                <w:color w:val="000000"/>
                <w:spacing w:val="-3"/>
                <w:w w:val="115"/>
                <w:sz w:val="20"/>
                <w:szCs w:val="20"/>
              </w:rPr>
              <w:t xml:space="preserve"> </w:t>
            </w:r>
            <w:r w:rsidRPr="00005DA0">
              <w:rPr>
                <w:color w:val="000000"/>
                <w:w w:val="115"/>
                <w:sz w:val="20"/>
                <w:szCs w:val="20"/>
              </w:rPr>
              <w:t>сказок</w:t>
            </w:r>
            <w:r w:rsidRPr="00005DA0">
              <w:rPr>
                <w:color w:val="000000"/>
                <w:spacing w:val="-4"/>
                <w:w w:val="115"/>
                <w:sz w:val="20"/>
                <w:szCs w:val="20"/>
              </w:rPr>
              <w:t xml:space="preserve"> </w:t>
            </w:r>
            <w:r w:rsidRPr="00005DA0">
              <w:rPr>
                <w:color w:val="000000"/>
                <w:w w:val="115"/>
                <w:sz w:val="20"/>
                <w:szCs w:val="20"/>
              </w:rPr>
              <w:t>(волшебные,</w:t>
            </w:r>
            <w:r w:rsidRPr="00005DA0">
              <w:rPr>
                <w:color w:val="000000"/>
                <w:spacing w:val="-3"/>
                <w:w w:val="115"/>
                <w:sz w:val="20"/>
                <w:szCs w:val="20"/>
              </w:rPr>
              <w:t xml:space="preserve"> </w:t>
            </w:r>
            <w:r w:rsidRPr="00005DA0">
              <w:rPr>
                <w:color w:val="000000"/>
                <w:w w:val="115"/>
                <w:sz w:val="20"/>
                <w:szCs w:val="20"/>
              </w:rPr>
              <w:t>бытовые,</w:t>
            </w:r>
          </w:p>
          <w:p w14:paraId="6272731B"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w:t>
            </w:r>
            <w:r w:rsidRPr="00005DA0">
              <w:rPr>
                <w:color w:val="000000"/>
                <w:spacing w:val="2"/>
                <w:w w:val="115"/>
                <w:sz w:val="20"/>
                <w:szCs w:val="20"/>
              </w:rPr>
              <w:t xml:space="preserve"> </w:t>
            </w:r>
            <w:r w:rsidRPr="00005DA0">
              <w:rPr>
                <w:color w:val="000000"/>
                <w:w w:val="115"/>
                <w:sz w:val="20"/>
                <w:szCs w:val="20"/>
              </w:rPr>
              <w:t>животных).</w:t>
            </w:r>
            <w:r w:rsidRPr="00005DA0">
              <w:rPr>
                <w:color w:val="000000"/>
                <w:spacing w:val="2"/>
                <w:w w:val="115"/>
                <w:sz w:val="20"/>
                <w:szCs w:val="20"/>
              </w:rPr>
              <w:t xml:space="preserve"> </w:t>
            </w:r>
            <w:r w:rsidRPr="00005DA0">
              <w:rPr>
                <w:color w:val="000000"/>
                <w:w w:val="115"/>
                <w:sz w:val="20"/>
                <w:szCs w:val="20"/>
              </w:rPr>
              <w:t>Определять</w:t>
            </w:r>
            <w:r w:rsidRPr="00005DA0">
              <w:rPr>
                <w:color w:val="000000"/>
                <w:spacing w:val="3"/>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формулировать</w:t>
            </w:r>
            <w:r w:rsidRPr="00005DA0">
              <w:rPr>
                <w:color w:val="000000"/>
                <w:spacing w:val="3"/>
                <w:w w:val="115"/>
                <w:sz w:val="20"/>
                <w:szCs w:val="20"/>
              </w:rPr>
              <w:t xml:space="preserve"> </w:t>
            </w:r>
            <w:r w:rsidRPr="00005DA0">
              <w:rPr>
                <w:color w:val="000000"/>
                <w:w w:val="115"/>
                <w:sz w:val="20"/>
                <w:szCs w:val="20"/>
              </w:rPr>
              <w:t>тему</w:t>
            </w:r>
            <w:r w:rsidRPr="00005DA0">
              <w:rPr>
                <w:color w:val="000000"/>
                <w:spacing w:val="-49"/>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основную</w:t>
            </w:r>
            <w:r w:rsidRPr="00005DA0">
              <w:rPr>
                <w:color w:val="000000"/>
                <w:spacing w:val="-5"/>
                <w:w w:val="115"/>
                <w:sz w:val="20"/>
                <w:szCs w:val="20"/>
              </w:rPr>
              <w:t xml:space="preserve"> </w:t>
            </w:r>
            <w:r w:rsidRPr="00005DA0">
              <w:rPr>
                <w:color w:val="000000"/>
                <w:w w:val="115"/>
                <w:sz w:val="20"/>
                <w:szCs w:val="20"/>
              </w:rPr>
              <w:t>мысль</w:t>
            </w:r>
            <w:r w:rsidRPr="00005DA0">
              <w:rPr>
                <w:color w:val="000000"/>
                <w:spacing w:val="-6"/>
                <w:w w:val="115"/>
                <w:sz w:val="20"/>
                <w:szCs w:val="20"/>
              </w:rPr>
              <w:t xml:space="preserve"> </w:t>
            </w:r>
            <w:r w:rsidRPr="00005DA0">
              <w:rPr>
                <w:color w:val="000000"/>
                <w:w w:val="115"/>
                <w:sz w:val="20"/>
                <w:szCs w:val="20"/>
              </w:rPr>
              <w:t>прочитанной</w:t>
            </w:r>
            <w:r w:rsidRPr="00005DA0">
              <w:rPr>
                <w:color w:val="000000"/>
                <w:spacing w:val="-5"/>
                <w:w w:val="115"/>
                <w:sz w:val="20"/>
                <w:szCs w:val="20"/>
              </w:rPr>
              <w:t xml:space="preserve"> </w:t>
            </w:r>
            <w:r w:rsidRPr="00005DA0">
              <w:rPr>
                <w:color w:val="000000"/>
                <w:w w:val="115"/>
                <w:sz w:val="20"/>
                <w:szCs w:val="20"/>
              </w:rPr>
              <w:t>сказки.</w:t>
            </w:r>
          </w:p>
          <w:p w14:paraId="5BB6CBB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Характеризовать</w:t>
            </w:r>
            <w:r w:rsidRPr="00005DA0">
              <w:rPr>
                <w:color w:val="000000"/>
                <w:spacing w:val="19"/>
                <w:w w:val="115"/>
                <w:sz w:val="20"/>
                <w:szCs w:val="20"/>
              </w:rPr>
              <w:t xml:space="preserve"> </w:t>
            </w:r>
            <w:r w:rsidRPr="00005DA0">
              <w:rPr>
                <w:color w:val="000000"/>
                <w:w w:val="115"/>
                <w:sz w:val="20"/>
                <w:szCs w:val="20"/>
              </w:rPr>
              <w:t>героев</w:t>
            </w:r>
            <w:r w:rsidRPr="00005DA0">
              <w:rPr>
                <w:color w:val="000000"/>
                <w:spacing w:val="20"/>
                <w:w w:val="115"/>
                <w:sz w:val="20"/>
                <w:szCs w:val="20"/>
              </w:rPr>
              <w:t xml:space="preserve"> </w:t>
            </w:r>
            <w:r w:rsidRPr="00005DA0">
              <w:rPr>
                <w:color w:val="000000"/>
                <w:w w:val="115"/>
                <w:sz w:val="20"/>
                <w:szCs w:val="20"/>
              </w:rPr>
              <w:t>сказок,</w:t>
            </w:r>
            <w:r w:rsidRPr="00005DA0">
              <w:rPr>
                <w:color w:val="000000"/>
                <w:spacing w:val="19"/>
                <w:w w:val="115"/>
                <w:sz w:val="20"/>
                <w:szCs w:val="20"/>
              </w:rPr>
              <w:t xml:space="preserve"> </w:t>
            </w:r>
            <w:r w:rsidRPr="00005DA0">
              <w:rPr>
                <w:color w:val="000000"/>
                <w:w w:val="115"/>
                <w:sz w:val="20"/>
                <w:szCs w:val="20"/>
              </w:rPr>
              <w:t>оценивать</w:t>
            </w:r>
            <w:r w:rsidRPr="00005DA0">
              <w:rPr>
                <w:color w:val="000000"/>
                <w:spacing w:val="20"/>
                <w:w w:val="115"/>
                <w:sz w:val="20"/>
                <w:szCs w:val="20"/>
              </w:rPr>
              <w:t xml:space="preserve"> </w:t>
            </w:r>
            <w:r w:rsidRPr="00005DA0">
              <w:rPr>
                <w:color w:val="000000"/>
                <w:w w:val="115"/>
                <w:sz w:val="20"/>
                <w:szCs w:val="20"/>
              </w:rPr>
              <w:t>их</w:t>
            </w:r>
            <w:r w:rsidRPr="00005DA0">
              <w:rPr>
                <w:color w:val="000000"/>
                <w:spacing w:val="-49"/>
                <w:w w:val="115"/>
                <w:sz w:val="20"/>
                <w:szCs w:val="20"/>
              </w:rPr>
              <w:t xml:space="preserve"> </w:t>
            </w:r>
            <w:r w:rsidRPr="00005DA0">
              <w:rPr>
                <w:color w:val="000000"/>
                <w:w w:val="120"/>
                <w:sz w:val="20"/>
                <w:szCs w:val="20"/>
              </w:rPr>
              <w:t>поступки.</w:t>
            </w:r>
          </w:p>
          <w:p w14:paraId="0EB3184F" w14:textId="77777777" w:rsidR="005B2FBF" w:rsidRPr="00005DA0" w:rsidRDefault="00005DA0" w:rsidP="00220FF5">
            <w:pPr>
              <w:pStyle w:val="TableParagraph"/>
              <w:ind w:left="0"/>
              <w:jc w:val="center"/>
              <w:rPr>
                <w:color w:val="000000"/>
                <w:sz w:val="20"/>
                <w:szCs w:val="20"/>
              </w:rPr>
            </w:pPr>
            <w:r w:rsidRPr="00005DA0">
              <w:rPr>
                <w:color w:val="000000"/>
                <w:spacing w:val="-1"/>
                <w:w w:val="115"/>
                <w:sz w:val="20"/>
                <w:szCs w:val="20"/>
              </w:rPr>
              <w:t xml:space="preserve">Определять особенности языка и композиции </w:t>
            </w:r>
            <w:r w:rsidR="00220FF5">
              <w:rPr>
                <w:color w:val="000000"/>
                <w:w w:val="115"/>
                <w:sz w:val="20"/>
                <w:szCs w:val="20"/>
              </w:rPr>
              <w:t>народ</w:t>
            </w:r>
            <w:r w:rsidRPr="00005DA0">
              <w:rPr>
                <w:color w:val="000000"/>
                <w:w w:val="115"/>
                <w:sz w:val="20"/>
                <w:szCs w:val="20"/>
              </w:rPr>
              <w:t>ных</w:t>
            </w:r>
            <w:r w:rsidRPr="00005DA0">
              <w:rPr>
                <w:color w:val="000000"/>
                <w:spacing w:val="-9"/>
                <w:w w:val="115"/>
                <w:sz w:val="20"/>
                <w:szCs w:val="20"/>
              </w:rPr>
              <w:t xml:space="preserve"> </w:t>
            </w:r>
            <w:r w:rsidRPr="00005DA0">
              <w:rPr>
                <w:color w:val="000000"/>
                <w:w w:val="115"/>
                <w:sz w:val="20"/>
                <w:szCs w:val="20"/>
              </w:rPr>
              <w:t>сказок</w:t>
            </w:r>
            <w:r w:rsidRPr="00005DA0">
              <w:rPr>
                <w:color w:val="000000"/>
                <w:spacing w:val="-8"/>
                <w:w w:val="115"/>
                <w:sz w:val="20"/>
                <w:szCs w:val="20"/>
              </w:rPr>
              <w:t xml:space="preserve"> </w:t>
            </w:r>
            <w:r w:rsidRPr="00005DA0">
              <w:rPr>
                <w:color w:val="000000"/>
                <w:w w:val="115"/>
                <w:sz w:val="20"/>
                <w:szCs w:val="20"/>
              </w:rPr>
              <w:t>разных</w:t>
            </w:r>
            <w:r w:rsidRPr="00005DA0">
              <w:rPr>
                <w:color w:val="000000"/>
                <w:spacing w:val="-8"/>
                <w:w w:val="115"/>
                <w:sz w:val="20"/>
                <w:szCs w:val="20"/>
              </w:rPr>
              <w:t xml:space="preserve"> </w:t>
            </w:r>
            <w:r w:rsidRPr="00005DA0">
              <w:rPr>
                <w:color w:val="000000"/>
                <w:w w:val="115"/>
                <w:sz w:val="20"/>
                <w:szCs w:val="20"/>
              </w:rPr>
              <w:t>народов</w:t>
            </w:r>
            <w:r w:rsidRPr="00005DA0">
              <w:rPr>
                <w:color w:val="000000"/>
                <w:spacing w:val="-8"/>
                <w:w w:val="115"/>
                <w:sz w:val="20"/>
                <w:szCs w:val="20"/>
              </w:rPr>
              <w:t xml:space="preserve"> </w:t>
            </w:r>
            <w:r w:rsidRPr="00005DA0">
              <w:rPr>
                <w:color w:val="000000"/>
                <w:w w:val="115"/>
                <w:sz w:val="20"/>
                <w:szCs w:val="20"/>
              </w:rPr>
              <w:t>(зачин,</w:t>
            </w:r>
            <w:r w:rsidRPr="00005DA0">
              <w:rPr>
                <w:color w:val="000000"/>
                <w:spacing w:val="-8"/>
                <w:w w:val="115"/>
                <w:sz w:val="20"/>
                <w:szCs w:val="20"/>
              </w:rPr>
              <w:t xml:space="preserve"> </w:t>
            </w:r>
            <w:r w:rsidRPr="00005DA0">
              <w:rPr>
                <w:color w:val="000000"/>
                <w:w w:val="115"/>
                <w:sz w:val="20"/>
                <w:szCs w:val="20"/>
              </w:rPr>
              <w:t>концовка,</w:t>
            </w:r>
            <w:r w:rsidRPr="00005DA0">
              <w:rPr>
                <w:color w:val="000000"/>
                <w:spacing w:val="-8"/>
                <w:w w:val="115"/>
                <w:sz w:val="20"/>
                <w:szCs w:val="20"/>
              </w:rPr>
              <w:t xml:space="preserve"> </w:t>
            </w:r>
            <w:r w:rsidR="00220FF5">
              <w:rPr>
                <w:color w:val="000000"/>
                <w:w w:val="115"/>
                <w:sz w:val="20"/>
                <w:szCs w:val="20"/>
              </w:rPr>
              <w:t>постоян</w:t>
            </w:r>
            <w:r w:rsidRPr="00005DA0">
              <w:rPr>
                <w:color w:val="000000"/>
                <w:w w:val="115"/>
                <w:sz w:val="20"/>
                <w:szCs w:val="20"/>
              </w:rPr>
              <w:t>ные эпитеты, устойчивые выражения и др.). Сочинять</w:t>
            </w:r>
            <w:r w:rsidRPr="00005DA0">
              <w:rPr>
                <w:color w:val="000000"/>
                <w:spacing w:val="-49"/>
                <w:w w:val="115"/>
                <w:sz w:val="20"/>
                <w:szCs w:val="20"/>
              </w:rPr>
              <w:t xml:space="preserve"> </w:t>
            </w:r>
            <w:r w:rsidRPr="00005DA0">
              <w:rPr>
                <w:color w:val="000000"/>
                <w:spacing w:val="-1"/>
                <w:w w:val="115"/>
                <w:sz w:val="20"/>
                <w:szCs w:val="20"/>
              </w:rPr>
              <w:t xml:space="preserve">собственные сказки, употребляя </w:t>
            </w:r>
            <w:r w:rsidR="00220FF5">
              <w:rPr>
                <w:color w:val="000000"/>
                <w:w w:val="115"/>
                <w:sz w:val="20"/>
                <w:szCs w:val="20"/>
              </w:rPr>
              <w:t>сказочные устойчи</w:t>
            </w:r>
            <w:r w:rsidRPr="00005DA0">
              <w:rPr>
                <w:color w:val="000000"/>
                <w:w w:val="115"/>
                <w:sz w:val="20"/>
                <w:szCs w:val="20"/>
              </w:rPr>
              <w:t>вые</w:t>
            </w:r>
            <w:r w:rsidRPr="00005DA0">
              <w:rPr>
                <w:color w:val="000000"/>
                <w:spacing w:val="-14"/>
                <w:w w:val="115"/>
                <w:sz w:val="20"/>
                <w:szCs w:val="20"/>
              </w:rPr>
              <w:t xml:space="preserve"> </w:t>
            </w:r>
            <w:r w:rsidRPr="00005DA0">
              <w:rPr>
                <w:color w:val="000000"/>
                <w:w w:val="115"/>
                <w:sz w:val="20"/>
                <w:szCs w:val="20"/>
              </w:rPr>
              <w:t>выражения.</w:t>
            </w:r>
            <w:r w:rsidRPr="00005DA0">
              <w:rPr>
                <w:color w:val="000000"/>
                <w:spacing w:val="-14"/>
                <w:w w:val="115"/>
                <w:sz w:val="20"/>
                <w:szCs w:val="20"/>
              </w:rPr>
              <w:t xml:space="preserve"> </w:t>
            </w:r>
            <w:r w:rsidRPr="00005DA0">
              <w:rPr>
                <w:color w:val="000000"/>
                <w:w w:val="115"/>
                <w:sz w:val="20"/>
                <w:szCs w:val="20"/>
              </w:rPr>
              <w:t>Инсценировать</w:t>
            </w:r>
            <w:r w:rsidRPr="00005DA0">
              <w:rPr>
                <w:color w:val="000000"/>
                <w:spacing w:val="-14"/>
                <w:w w:val="115"/>
                <w:sz w:val="20"/>
                <w:szCs w:val="20"/>
              </w:rPr>
              <w:t xml:space="preserve"> </w:t>
            </w:r>
            <w:r w:rsidRPr="00005DA0">
              <w:rPr>
                <w:color w:val="000000"/>
                <w:w w:val="115"/>
                <w:sz w:val="20"/>
                <w:szCs w:val="20"/>
              </w:rPr>
              <w:t>любимую</w:t>
            </w:r>
            <w:r w:rsidRPr="00005DA0">
              <w:rPr>
                <w:color w:val="000000"/>
                <w:spacing w:val="-13"/>
                <w:w w:val="115"/>
                <w:sz w:val="20"/>
                <w:szCs w:val="20"/>
              </w:rPr>
              <w:t xml:space="preserve"> </w:t>
            </w:r>
            <w:r w:rsidRPr="00005DA0">
              <w:rPr>
                <w:color w:val="000000"/>
                <w:w w:val="115"/>
                <w:sz w:val="20"/>
                <w:szCs w:val="20"/>
              </w:rPr>
              <w:t>сказку</w:t>
            </w:r>
          </w:p>
        </w:tc>
      </w:tr>
      <w:tr w:rsidR="00005DA0" w:rsidRPr="00005DA0" w14:paraId="569CE41C" w14:textId="77777777" w:rsidTr="00617258">
        <w:trPr>
          <w:trHeight w:val="726"/>
        </w:trPr>
        <w:tc>
          <w:tcPr>
            <w:tcW w:w="1928" w:type="dxa"/>
            <w:tcBorders>
              <w:bottom w:val="single" w:sz="6" w:space="0" w:color="000000"/>
            </w:tcBorders>
          </w:tcPr>
          <w:p w14:paraId="45284EF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Литература</w:t>
            </w:r>
            <w:r w:rsidRPr="00005DA0">
              <w:rPr>
                <w:color w:val="000000"/>
                <w:spacing w:val="1"/>
                <w:w w:val="115"/>
                <w:sz w:val="20"/>
                <w:szCs w:val="20"/>
              </w:rPr>
              <w:t xml:space="preserve"> </w:t>
            </w:r>
            <w:r w:rsidRPr="00005DA0">
              <w:rPr>
                <w:color w:val="000000"/>
                <w:w w:val="115"/>
                <w:sz w:val="20"/>
                <w:szCs w:val="20"/>
              </w:rPr>
              <w:t>первой половины</w:t>
            </w:r>
            <w:r w:rsidRPr="00005DA0">
              <w:rPr>
                <w:color w:val="000000"/>
                <w:spacing w:val="-49"/>
                <w:w w:val="115"/>
                <w:sz w:val="20"/>
                <w:szCs w:val="20"/>
              </w:rPr>
              <w:t xml:space="preserve"> </w:t>
            </w:r>
            <w:r w:rsidRPr="00005DA0">
              <w:rPr>
                <w:color w:val="000000"/>
                <w:w w:val="115"/>
                <w:sz w:val="20"/>
                <w:szCs w:val="20"/>
              </w:rPr>
              <w:t>XIX</w:t>
            </w:r>
            <w:r w:rsidRPr="00005DA0">
              <w:rPr>
                <w:color w:val="000000"/>
                <w:spacing w:val="-5"/>
                <w:w w:val="115"/>
                <w:sz w:val="20"/>
                <w:szCs w:val="20"/>
              </w:rPr>
              <w:t xml:space="preserve"> </w:t>
            </w:r>
            <w:r w:rsidRPr="00005DA0">
              <w:rPr>
                <w:color w:val="000000"/>
                <w:w w:val="115"/>
                <w:sz w:val="20"/>
                <w:szCs w:val="20"/>
              </w:rPr>
              <w:t>века</w:t>
            </w:r>
            <w:r w:rsidRPr="00005DA0">
              <w:rPr>
                <w:color w:val="000000"/>
                <w:spacing w:val="-5"/>
                <w:w w:val="115"/>
                <w:sz w:val="20"/>
                <w:szCs w:val="20"/>
              </w:rPr>
              <w:t xml:space="preserve"> </w:t>
            </w:r>
            <w:r w:rsidRPr="00005DA0">
              <w:rPr>
                <w:color w:val="000000"/>
                <w:w w:val="115"/>
                <w:sz w:val="20"/>
                <w:szCs w:val="20"/>
              </w:rPr>
              <w:t>(14</w:t>
            </w:r>
            <w:r w:rsidRPr="00005DA0">
              <w:rPr>
                <w:color w:val="000000"/>
                <w:spacing w:val="-5"/>
                <w:w w:val="115"/>
                <w:sz w:val="20"/>
                <w:szCs w:val="20"/>
              </w:rPr>
              <w:t xml:space="preserve"> </w:t>
            </w:r>
            <w:r w:rsidRPr="00005DA0">
              <w:rPr>
                <w:color w:val="000000"/>
                <w:w w:val="115"/>
                <w:sz w:val="20"/>
                <w:szCs w:val="20"/>
              </w:rPr>
              <w:t>ч)</w:t>
            </w:r>
          </w:p>
        </w:tc>
        <w:tc>
          <w:tcPr>
            <w:tcW w:w="3175" w:type="dxa"/>
            <w:tcBorders>
              <w:top w:val="single" w:sz="6" w:space="0" w:color="000000"/>
              <w:bottom w:val="single" w:sz="6" w:space="0" w:color="000000"/>
            </w:tcBorders>
          </w:tcPr>
          <w:p w14:paraId="366B2E5B"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И.</w:t>
            </w:r>
            <w:r w:rsidRPr="00005DA0">
              <w:rPr>
                <w:color w:val="000000"/>
                <w:spacing w:val="-11"/>
                <w:w w:val="120"/>
                <w:sz w:val="20"/>
                <w:szCs w:val="20"/>
              </w:rPr>
              <w:t xml:space="preserve"> </w:t>
            </w:r>
            <w:r w:rsidRPr="00005DA0">
              <w:rPr>
                <w:color w:val="000000"/>
                <w:w w:val="120"/>
                <w:sz w:val="20"/>
                <w:szCs w:val="20"/>
              </w:rPr>
              <w:t>А.</w:t>
            </w:r>
            <w:r w:rsidRPr="00005DA0">
              <w:rPr>
                <w:color w:val="000000"/>
                <w:spacing w:val="-10"/>
                <w:w w:val="120"/>
                <w:sz w:val="20"/>
                <w:szCs w:val="20"/>
              </w:rPr>
              <w:t xml:space="preserve"> </w:t>
            </w:r>
            <w:r w:rsidRPr="00005DA0">
              <w:rPr>
                <w:color w:val="000000"/>
                <w:w w:val="120"/>
                <w:sz w:val="20"/>
                <w:szCs w:val="20"/>
              </w:rPr>
              <w:t>Крылов.</w:t>
            </w:r>
            <w:r w:rsidRPr="00005DA0">
              <w:rPr>
                <w:color w:val="000000"/>
                <w:spacing w:val="-10"/>
                <w:w w:val="120"/>
                <w:sz w:val="20"/>
                <w:szCs w:val="20"/>
              </w:rPr>
              <w:t xml:space="preserve"> </w:t>
            </w:r>
            <w:r w:rsidRPr="00005DA0">
              <w:rPr>
                <w:color w:val="000000"/>
                <w:w w:val="120"/>
                <w:sz w:val="20"/>
                <w:szCs w:val="20"/>
              </w:rPr>
              <w:t>Басни</w:t>
            </w:r>
          </w:p>
          <w:p w14:paraId="48DE28DB"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(три по выбору). «Волк на</w:t>
            </w:r>
            <w:r w:rsidRPr="00005DA0">
              <w:rPr>
                <w:color w:val="000000"/>
                <w:spacing w:val="1"/>
                <w:w w:val="115"/>
                <w:sz w:val="20"/>
                <w:szCs w:val="20"/>
              </w:rPr>
              <w:t xml:space="preserve"> </w:t>
            </w:r>
            <w:r w:rsidRPr="00005DA0">
              <w:rPr>
                <w:color w:val="000000"/>
                <w:w w:val="115"/>
                <w:sz w:val="20"/>
                <w:szCs w:val="20"/>
              </w:rPr>
              <w:t>псарне»,</w:t>
            </w:r>
            <w:r w:rsidRPr="00005DA0">
              <w:rPr>
                <w:color w:val="000000"/>
                <w:spacing w:val="7"/>
                <w:w w:val="115"/>
                <w:sz w:val="20"/>
                <w:szCs w:val="20"/>
              </w:rPr>
              <w:t xml:space="preserve"> </w:t>
            </w:r>
            <w:r w:rsidRPr="00005DA0">
              <w:rPr>
                <w:color w:val="000000"/>
                <w:w w:val="115"/>
                <w:sz w:val="20"/>
                <w:szCs w:val="20"/>
              </w:rPr>
              <w:t>«Листы</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Корни»,</w:t>
            </w:r>
          </w:p>
        </w:tc>
        <w:tc>
          <w:tcPr>
            <w:tcW w:w="5046" w:type="dxa"/>
            <w:tcBorders>
              <w:top w:val="single" w:sz="6" w:space="0" w:color="000000"/>
              <w:bottom w:val="single" w:sz="6" w:space="0" w:color="000000"/>
            </w:tcBorders>
          </w:tcPr>
          <w:p w14:paraId="0DD2448F"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 читать басню, в том числе по ролям.</w:t>
            </w:r>
            <w:r w:rsidRPr="00005DA0">
              <w:rPr>
                <w:color w:val="000000"/>
                <w:spacing w:val="1"/>
                <w:w w:val="115"/>
                <w:sz w:val="20"/>
                <w:szCs w:val="20"/>
              </w:rPr>
              <w:t xml:space="preserve"> </w:t>
            </w:r>
            <w:r w:rsidRPr="00005DA0">
              <w:rPr>
                <w:color w:val="000000"/>
                <w:w w:val="115"/>
                <w:sz w:val="20"/>
                <w:szCs w:val="20"/>
              </w:rPr>
              <w:t>Определять</w:t>
            </w:r>
            <w:r w:rsidRPr="00005DA0">
              <w:rPr>
                <w:color w:val="000000"/>
                <w:spacing w:val="-6"/>
                <w:w w:val="115"/>
                <w:sz w:val="20"/>
                <w:szCs w:val="20"/>
              </w:rPr>
              <w:t xml:space="preserve"> </w:t>
            </w:r>
            <w:r w:rsidRPr="00005DA0">
              <w:rPr>
                <w:color w:val="000000"/>
                <w:w w:val="115"/>
                <w:sz w:val="20"/>
                <w:szCs w:val="20"/>
              </w:rPr>
              <w:t>и</w:t>
            </w:r>
            <w:r w:rsidRPr="00005DA0">
              <w:rPr>
                <w:color w:val="000000"/>
                <w:spacing w:val="-5"/>
                <w:w w:val="115"/>
                <w:sz w:val="20"/>
                <w:szCs w:val="20"/>
              </w:rPr>
              <w:t xml:space="preserve"> </w:t>
            </w:r>
            <w:r w:rsidRPr="00005DA0">
              <w:rPr>
                <w:color w:val="000000"/>
                <w:w w:val="115"/>
                <w:sz w:val="20"/>
                <w:szCs w:val="20"/>
              </w:rPr>
              <w:t>формулировать</w:t>
            </w:r>
            <w:r w:rsidRPr="00005DA0">
              <w:rPr>
                <w:color w:val="000000"/>
                <w:spacing w:val="-5"/>
                <w:w w:val="115"/>
                <w:sz w:val="20"/>
                <w:szCs w:val="20"/>
              </w:rPr>
              <w:t xml:space="preserve"> </w:t>
            </w:r>
            <w:r w:rsidRPr="00005DA0">
              <w:rPr>
                <w:color w:val="000000"/>
                <w:w w:val="115"/>
                <w:sz w:val="20"/>
                <w:szCs w:val="20"/>
              </w:rPr>
              <w:t>тему</w:t>
            </w:r>
            <w:r w:rsidRPr="00005DA0">
              <w:rPr>
                <w:color w:val="000000"/>
                <w:spacing w:val="-6"/>
                <w:w w:val="115"/>
                <w:sz w:val="20"/>
                <w:szCs w:val="20"/>
              </w:rPr>
              <w:t xml:space="preserve"> </w:t>
            </w:r>
            <w:r w:rsidRPr="00005DA0">
              <w:rPr>
                <w:color w:val="000000"/>
                <w:w w:val="115"/>
                <w:sz w:val="20"/>
                <w:szCs w:val="20"/>
              </w:rPr>
              <w:t>и</w:t>
            </w:r>
            <w:r w:rsidRPr="00005DA0">
              <w:rPr>
                <w:color w:val="000000"/>
                <w:spacing w:val="-5"/>
                <w:w w:val="115"/>
                <w:sz w:val="20"/>
                <w:szCs w:val="20"/>
              </w:rPr>
              <w:t xml:space="preserve"> </w:t>
            </w:r>
            <w:r w:rsidRPr="00005DA0">
              <w:rPr>
                <w:color w:val="000000"/>
                <w:w w:val="115"/>
                <w:sz w:val="20"/>
                <w:szCs w:val="20"/>
              </w:rPr>
              <w:t>основную</w:t>
            </w:r>
            <w:r w:rsidRPr="00005DA0">
              <w:rPr>
                <w:color w:val="000000"/>
                <w:spacing w:val="-5"/>
                <w:w w:val="115"/>
                <w:sz w:val="20"/>
                <w:szCs w:val="20"/>
              </w:rPr>
              <w:t xml:space="preserve"> </w:t>
            </w:r>
            <w:r w:rsidRPr="00005DA0">
              <w:rPr>
                <w:color w:val="000000"/>
                <w:w w:val="115"/>
                <w:sz w:val="20"/>
                <w:szCs w:val="20"/>
              </w:rPr>
              <w:t>мысль</w:t>
            </w:r>
            <w:r w:rsidRPr="00005DA0">
              <w:rPr>
                <w:color w:val="000000"/>
                <w:spacing w:val="-49"/>
                <w:w w:val="115"/>
                <w:sz w:val="20"/>
                <w:szCs w:val="20"/>
              </w:rPr>
              <w:t xml:space="preserve"> </w:t>
            </w:r>
            <w:r w:rsidRPr="00005DA0">
              <w:rPr>
                <w:color w:val="000000"/>
                <w:w w:val="115"/>
                <w:sz w:val="20"/>
                <w:szCs w:val="20"/>
              </w:rPr>
              <w:t>прочитанной</w:t>
            </w:r>
            <w:r w:rsidRPr="00005DA0">
              <w:rPr>
                <w:color w:val="000000"/>
                <w:spacing w:val="5"/>
                <w:w w:val="115"/>
                <w:sz w:val="20"/>
                <w:szCs w:val="20"/>
              </w:rPr>
              <w:t xml:space="preserve"> </w:t>
            </w:r>
            <w:r w:rsidRPr="00005DA0">
              <w:rPr>
                <w:color w:val="000000"/>
                <w:w w:val="115"/>
                <w:sz w:val="20"/>
                <w:szCs w:val="20"/>
              </w:rPr>
              <w:t>басни.</w:t>
            </w:r>
            <w:r w:rsidRPr="00005DA0">
              <w:rPr>
                <w:color w:val="000000"/>
                <w:spacing w:val="6"/>
                <w:w w:val="115"/>
                <w:sz w:val="20"/>
                <w:szCs w:val="20"/>
              </w:rPr>
              <w:t xml:space="preserve"> </w:t>
            </w:r>
            <w:r w:rsidRPr="00005DA0">
              <w:rPr>
                <w:color w:val="000000"/>
                <w:w w:val="115"/>
                <w:sz w:val="20"/>
                <w:szCs w:val="20"/>
              </w:rPr>
              <w:t>Находить</w:t>
            </w:r>
            <w:r w:rsidRPr="00005DA0">
              <w:rPr>
                <w:color w:val="000000"/>
                <w:spacing w:val="5"/>
                <w:w w:val="115"/>
                <w:sz w:val="20"/>
                <w:szCs w:val="20"/>
              </w:rPr>
              <w:t xml:space="preserve"> </w:t>
            </w:r>
            <w:r w:rsidRPr="00005DA0">
              <w:rPr>
                <w:color w:val="000000"/>
                <w:w w:val="115"/>
                <w:sz w:val="20"/>
                <w:szCs w:val="20"/>
              </w:rPr>
              <w:t>значение</w:t>
            </w:r>
            <w:r w:rsidRPr="00005DA0">
              <w:rPr>
                <w:color w:val="000000"/>
                <w:spacing w:val="6"/>
                <w:w w:val="115"/>
                <w:sz w:val="20"/>
                <w:szCs w:val="20"/>
              </w:rPr>
              <w:t xml:space="preserve"> </w:t>
            </w:r>
            <w:r w:rsidRPr="00005DA0">
              <w:rPr>
                <w:color w:val="000000"/>
                <w:w w:val="115"/>
                <w:sz w:val="20"/>
                <w:szCs w:val="20"/>
              </w:rPr>
              <w:t>незнакомого</w:t>
            </w:r>
          </w:p>
        </w:tc>
      </w:tr>
      <w:tr w:rsidR="00005DA0" w:rsidRPr="00005DA0" w14:paraId="1F824C03" w14:textId="77777777" w:rsidTr="00617258">
        <w:trPr>
          <w:trHeight w:val="260"/>
        </w:trPr>
        <w:tc>
          <w:tcPr>
            <w:tcW w:w="1928" w:type="dxa"/>
            <w:vMerge w:val="restart"/>
            <w:tcBorders>
              <w:left w:val="single" w:sz="6" w:space="0" w:color="000000"/>
              <w:bottom w:val="single" w:sz="6" w:space="0" w:color="000000"/>
              <w:right w:val="single" w:sz="6" w:space="0" w:color="000000"/>
            </w:tcBorders>
          </w:tcPr>
          <w:p w14:paraId="5BE7EEEC" w14:textId="77777777" w:rsidR="005B2FBF" w:rsidRPr="00005DA0" w:rsidRDefault="005B2FBF" w:rsidP="00220FF5">
            <w:pPr>
              <w:pStyle w:val="TableParagraph"/>
              <w:ind w:left="0"/>
              <w:jc w:val="center"/>
              <w:rPr>
                <w:color w:val="000000"/>
                <w:sz w:val="20"/>
                <w:szCs w:val="20"/>
              </w:rPr>
            </w:pPr>
          </w:p>
        </w:tc>
        <w:tc>
          <w:tcPr>
            <w:tcW w:w="3175" w:type="dxa"/>
            <w:tcBorders>
              <w:bottom w:val="nil"/>
            </w:tcBorders>
          </w:tcPr>
          <w:p w14:paraId="6BC5AB0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«Свинья под</w:t>
            </w:r>
            <w:r w:rsidRPr="00005DA0">
              <w:rPr>
                <w:color w:val="000000"/>
                <w:spacing w:val="1"/>
                <w:w w:val="115"/>
                <w:sz w:val="20"/>
                <w:szCs w:val="20"/>
              </w:rPr>
              <w:t xml:space="preserve"> </w:t>
            </w:r>
            <w:r w:rsidRPr="00005DA0">
              <w:rPr>
                <w:color w:val="000000"/>
                <w:w w:val="115"/>
                <w:sz w:val="20"/>
                <w:szCs w:val="20"/>
              </w:rPr>
              <w:t>Дубом»,</w:t>
            </w:r>
            <w:r w:rsidRPr="00005DA0">
              <w:rPr>
                <w:color w:val="000000"/>
                <w:spacing w:val="1"/>
                <w:w w:val="115"/>
                <w:sz w:val="20"/>
                <w:szCs w:val="20"/>
              </w:rPr>
              <w:t xml:space="preserve"> </w:t>
            </w:r>
            <w:r w:rsidRPr="00005DA0">
              <w:rPr>
                <w:color w:val="000000"/>
                <w:w w:val="115"/>
                <w:sz w:val="20"/>
                <w:szCs w:val="20"/>
              </w:rPr>
              <w:lastRenderedPageBreak/>
              <w:t>«Квартет»,</w:t>
            </w:r>
          </w:p>
        </w:tc>
        <w:tc>
          <w:tcPr>
            <w:tcW w:w="5046" w:type="dxa"/>
            <w:tcBorders>
              <w:bottom w:val="nil"/>
            </w:tcBorders>
          </w:tcPr>
          <w:p w14:paraId="193EF679"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lastRenderedPageBreak/>
              <w:t>слова</w:t>
            </w:r>
            <w:r w:rsidRPr="00005DA0">
              <w:rPr>
                <w:color w:val="000000"/>
                <w:spacing w:val="-2"/>
                <w:w w:val="115"/>
                <w:sz w:val="20"/>
                <w:szCs w:val="20"/>
              </w:rPr>
              <w:t xml:space="preserve"> </w:t>
            </w:r>
            <w:r w:rsidRPr="00005DA0">
              <w:rPr>
                <w:color w:val="000000"/>
                <w:w w:val="115"/>
                <w:sz w:val="20"/>
                <w:szCs w:val="20"/>
              </w:rPr>
              <w:t>в</w:t>
            </w:r>
            <w:r w:rsidRPr="00005DA0">
              <w:rPr>
                <w:color w:val="000000"/>
                <w:spacing w:val="-1"/>
                <w:w w:val="115"/>
                <w:sz w:val="20"/>
                <w:szCs w:val="20"/>
              </w:rPr>
              <w:t xml:space="preserve"> </w:t>
            </w:r>
            <w:r w:rsidRPr="00005DA0">
              <w:rPr>
                <w:color w:val="000000"/>
                <w:w w:val="115"/>
                <w:sz w:val="20"/>
                <w:szCs w:val="20"/>
              </w:rPr>
              <w:t>словаре.</w:t>
            </w:r>
            <w:r w:rsidRPr="00005DA0">
              <w:rPr>
                <w:color w:val="000000"/>
                <w:spacing w:val="-1"/>
                <w:w w:val="115"/>
                <w:sz w:val="20"/>
                <w:szCs w:val="20"/>
              </w:rPr>
              <w:t xml:space="preserve"> </w:t>
            </w:r>
            <w:r w:rsidRPr="00005DA0">
              <w:rPr>
                <w:color w:val="000000"/>
                <w:w w:val="115"/>
                <w:sz w:val="20"/>
                <w:szCs w:val="20"/>
              </w:rPr>
              <w:t>Инсценировать</w:t>
            </w:r>
            <w:r w:rsidRPr="00005DA0">
              <w:rPr>
                <w:color w:val="000000"/>
                <w:spacing w:val="-1"/>
                <w:w w:val="115"/>
                <w:sz w:val="20"/>
                <w:szCs w:val="20"/>
              </w:rPr>
              <w:t xml:space="preserve"> </w:t>
            </w:r>
            <w:r w:rsidRPr="00005DA0">
              <w:rPr>
                <w:color w:val="000000"/>
                <w:w w:val="115"/>
                <w:sz w:val="20"/>
                <w:szCs w:val="20"/>
              </w:rPr>
              <w:t>басню.</w:t>
            </w:r>
            <w:r w:rsidRPr="00005DA0">
              <w:rPr>
                <w:color w:val="000000"/>
                <w:spacing w:val="-1"/>
                <w:w w:val="115"/>
                <w:sz w:val="20"/>
                <w:szCs w:val="20"/>
              </w:rPr>
              <w:t xml:space="preserve"> </w:t>
            </w:r>
            <w:r w:rsidRPr="00005DA0">
              <w:rPr>
                <w:color w:val="000000"/>
                <w:w w:val="115"/>
                <w:sz w:val="20"/>
                <w:szCs w:val="20"/>
              </w:rPr>
              <w:lastRenderedPageBreak/>
              <w:t>Определять</w:t>
            </w:r>
          </w:p>
        </w:tc>
      </w:tr>
      <w:tr w:rsidR="00005DA0" w:rsidRPr="00005DA0" w14:paraId="47C5E659"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64AAD093" w14:textId="77777777" w:rsidR="005B2FBF" w:rsidRPr="00005DA0" w:rsidRDefault="005B2FBF" w:rsidP="00220FF5">
            <w:pPr>
              <w:jc w:val="center"/>
              <w:rPr>
                <w:color w:val="000000"/>
                <w:sz w:val="20"/>
                <w:szCs w:val="20"/>
              </w:rPr>
            </w:pPr>
          </w:p>
        </w:tc>
        <w:tc>
          <w:tcPr>
            <w:tcW w:w="3175" w:type="dxa"/>
            <w:tcBorders>
              <w:top w:val="nil"/>
              <w:bottom w:val="nil"/>
            </w:tcBorders>
          </w:tcPr>
          <w:p w14:paraId="08108E2B"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«Осёл</w:t>
            </w:r>
            <w:r w:rsidRPr="00005DA0">
              <w:rPr>
                <w:color w:val="000000"/>
                <w:spacing w:val="-12"/>
                <w:w w:val="115"/>
                <w:sz w:val="20"/>
                <w:szCs w:val="20"/>
              </w:rPr>
              <w:t xml:space="preserve"> </w:t>
            </w:r>
            <w:r w:rsidRPr="00005DA0">
              <w:rPr>
                <w:color w:val="000000"/>
                <w:w w:val="115"/>
                <w:sz w:val="20"/>
                <w:szCs w:val="20"/>
              </w:rPr>
              <w:t>и</w:t>
            </w:r>
            <w:r w:rsidRPr="00005DA0">
              <w:rPr>
                <w:color w:val="000000"/>
                <w:spacing w:val="-12"/>
                <w:w w:val="115"/>
                <w:sz w:val="20"/>
                <w:szCs w:val="20"/>
              </w:rPr>
              <w:t xml:space="preserve"> </w:t>
            </w:r>
            <w:r w:rsidRPr="00005DA0">
              <w:rPr>
                <w:color w:val="000000"/>
                <w:w w:val="115"/>
                <w:sz w:val="20"/>
                <w:szCs w:val="20"/>
              </w:rPr>
              <w:t>Соловей»,</w:t>
            </w:r>
            <w:r w:rsidRPr="00005DA0">
              <w:rPr>
                <w:color w:val="000000"/>
                <w:spacing w:val="-12"/>
                <w:w w:val="115"/>
                <w:sz w:val="20"/>
                <w:szCs w:val="20"/>
              </w:rPr>
              <w:t xml:space="preserve"> </w:t>
            </w:r>
            <w:r w:rsidRPr="00005DA0">
              <w:rPr>
                <w:color w:val="000000"/>
                <w:w w:val="115"/>
                <w:sz w:val="20"/>
                <w:szCs w:val="20"/>
              </w:rPr>
              <w:t>«Ворона</w:t>
            </w:r>
            <w:r w:rsidRPr="00005DA0">
              <w:rPr>
                <w:color w:val="000000"/>
                <w:spacing w:val="-11"/>
                <w:w w:val="115"/>
                <w:sz w:val="20"/>
                <w:szCs w:val="20"/>
              </w:rPr>
              <w:t xml:space="preserve"> </w:t>
            </w:r>
            <w:r w:rsidRPr="00005DA0">
              <w:rPr>
                <w:color w:val="000000"/>
                <w:w w:val="115"/>
                <w:sz w:val="20"/>
                <w:szCs w:val="20"/>
              </w:rPr>
              <w:t>и</w:t>
            </w:r>
          </w:p>
        </w:tc>
        <w:tc>
          <w:tcPr>
            <w:tcW w:w="5046" w:type="dxa"/>
            <w:tcBorders>
              <w:top w:val="nil"/>
              <w:bottom w:val="nil"/>
            </w:tcBorders>
          </w:tcPr>
          <w:p w14:paraId="7E2AB74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художественные</w:t>
            </w:r>
            <w:r w:rsidRPr="00005DA0">
              <w:rPr>
                <w:color w:val="000000"/>
                <w:spacing w:val="-2"/>
                <w:w w:val="115"/>
                <w:sz w:val="20"/>
                <w:szCs w:val="20"/>
              </w:rPr>
              <w:t xml:space="preserve"> </w:t>
            </w:r>
            <w:r w:rsidRPr="00005DA0">
              <w:rPr>
                <w:color w:val="000000"/>
                <w:w w:val="115"/>
                <w:sz w:val="20"/>
                <w:szCs w:val="20"/>
              </w:rPr>
              <w:t>особенности</w:t>
            </w:r>
            <w:r w:rsidRPr="00005DA0">
              <w:rPr>
                <w:color w:val="000000"/>
                <w:spacing w:val="-2"/>
                <w:w w:val="115"/>
                <w:sz w:val="20"/>
                <w:szCs w:val="20"/>
              </w:rPr>
              <w:t xml:space="preserve"> </w:t>
            </w:r>
            <w:r w:rsidRPr="00005DA0">
              <w:rPr>
                <w:color w:val="000000"/>
                <w:w w:val="115"/>
                <w:sz w:val="20"/>
                <w:szCs w:val="20"/>
              </w:rPr>
              <w:t>басенного</w:t>
            </w:r>
            <w:r w:rsidRPr="00005DA0">
              <w:rPr>
                <w:color w:val="000000"/>
                <w:spacing w:val="-2"/>
                <w:w w:val="115"/>
                <w:sz w:val="20"/>
                <w:szCs w:val="20"/>
              </w:rPr>
              <w:t xml:space="preserve"> </w:t>
            </w:r>
            <w:r w:rsidRPr="00005DA0">
              <w:rPr>
                <w:color w:val="000000"/>
                <w:w w:val="115"/>
                <w:sz w:val="20"/>
                <w:szCs w:val="20"/>
              </w:rPr>
              <w:t>жанра.</w:t>
            </w:r>
          </w:p>
        </w:tc>
      </w:tr>
      <w:tr w:rsidR="00005DA0" w:rsidRPr="00005DA0" w14:paraId="273C8320" w14:textId="77777777" w:rsidTr="00617258">
        <w:trPr>
          <w:trHeight w:val="182"/>
        </w:trPr>
        <w:tc>
          <w:tcPr>
            <w:tcW w:w="1928" w:type="dxa"/>
            <w:vMerge/>
            <w:tcBorders>
              <w:top w:val="nil"/>
              <w:left w:val="single" w:sz="6" w:space="0" w:color="000000"/>
              <w:bottom w:val="single" w:sz="6" w:space="0" w:color="000000"/>
              <w:right w:val="single" w:sz="6" w:space="0" w:color="000000"/>
            </w:tcBorders>
          </w:tcPr>
          <w:p w14:paraId="0E22D028" w14:textId="77777777" w:rsidR="005B2FBF" w:rsidRPr="00005DA0" w:rsidRDefault="005B2FBF" w:rsidP="00220FF5">
            <w:pPr>
              <w:jc w:val="center"/>
              <w:rPr>
                <w:color w:val="000000"/>
                <w:sz w:val="20"/>
                <w:szCs w:val="20"/>
              </w:rPr>
            </w:pPr>
          </w:p>
        </w:tc>
        <w:tc>
          <w:tcPr>
            <w:tcW w:w="3175" w:type="dxa"/>
            <w:tcBorders>
              <w:top w:val="nil"/>
              <w:bottom w:val="nil"/>
            </w:tcBorders>
          </w:tcPr>
          <w:p w14:paraId="6898509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Лисица»</w:t>
            </w:r>
            <w:r w:rsidRPr="00005DA0">
              <w:rPr>
                <w:color w:val="000000"/>
                <w:spacing w:val="-2"/>
                <w:w w:val="115"/>
                <w:sz w:val="20"/>
                <w:szCs w:val="20"/>
              </w:rPr>
              <w:t xml:space="preserve"> </w:t>
            </w:r>
            <w:r w:rsidRPr="00005DA0">
              <w:rPr>
                <w:color w:val="000000"/>
                <w:w w:val="115"/>
                <w:sz w:val="20"/>
                <w:szCs w:val="20"/>
              </w:rPr>
              <w:t>(4</w:t>
            </w:r>
            <w:r w:rsidRPr="00005DA0">
              <w:rPr>
                <w:color w:val="000000"/>
                <w:spacing w:val="-1"/>
                <w:w w:val="115"/>
                <w:sz w:val="20"/>
                <w:szCs w:val="20"/>
              </w:rPr>
              <w:t xml:space="preserve"> </w:t>
            </w:r>
            <w:r w:rsidRPr="00005DA0">
              <w:rPr>
                <w:color w:val="000000"/>
                <w:w w:val="115"/>
                <w:sz w:val="20"/>
                <w:szCs w:val="20"/>
              </w:rPr>
              <w:t>ч)</w:t>
            </w:r>
          </w:p>
        </w:tc>
        <w:tc>
          <w:tcPr>
            <w:tcW w:w="5046" w:type="dxa"/>
            <w:tcBorders>
              <w:top w:val="nil"/>
              <w:bottom w:val="nil"/>
            </w:tcBorders>
          </w:tcPr>
          <w:p w14:paraId="36599F2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Иметь</w:t>
            </w:r>
            <w:r w:rsidRPr="00005DA0">
              <w:rPr>
                <w:color w:val="000000"/>
                <w:spacing w:val="-1"/>
                <w:w w:val="115"/>
                <w:sz w:val="20"/>
                <w:szCs w:val="20"/>
              </w:rPr>
              <w:t xml:space="preserve"> </w:t>
            </w:r>
            <w:r w:rsidRPr="00005DA0">
              <w:rPr>
                <w:color w:val="000000"/>
                <w:w w:val="115"/>
                <w:sz w:val="20"/>
                <w:szCs w:val="20"/>
              </w:rPr>
              <w:t>первоначальное</w:t>
            </w:r>
            <w:r w:rsidRPr="00005DA0">
              <w:rPr>
                <w:color w:val="000000"/>
                <w:spacing w:val="-1"/>
                <w:w w:val="115"/>
                <w:sz w:val="20"/>
                <w:szCs w:val="20"/>
              </w:rPr>
              <w:t xml:space="preserve"> </w:t>
            </w:r>
            <w:r w:rsidRPr="00005DA0">
              <w:rPr>
                <w:color w:val="000000"/>
                <w:w w:val="115"/>
                <w:sz w:val="20"/>
                <w:szCs w:val="20"/>
              </w:rPr>
              <w:t>представление об</w:t>
            </w:r>
            <w:r w:rsidRPr="00005DA0">
              <w:rPr>
                <w:color w:val="000000"/>
                <w:spacing w:val="-1"/>
                <w:w w:val="115"/>
                <w:sz w:val="20"/>
                <w:szCs w:val="20"/>
              </w:rPr>
              <w:t xml:space="preserve"> </w:t>
            </w:r>
            <w:r w:rsidRPr="00005DA0">
              <w:rPr>
                <w:color w:val="000000"/>
                <w:w w:val="115"/>
                <w:sz w:val="20"/>
                <w:szCs w:val="20"/>
              </w:rPr>
              <w:t>аллегории</w:t>
            </w:r>
          </w:p>
        </w:tc>
      </w:tr>
      <w:tr w:rsidR="00005DA0" w:rsidRPr="00005DA0" w14:paraId="3C2B7890" w14:textId="77777777" w:rsidTr="00617258">
        <w:trPr>
          <w:trHeight w:val="179"/>
        </w:trPr>
        <w:tc>
          <w:tcPr>
            <w:tcW w:w="1928" w:type="dxa"/>
            <w:vMerge/>
            <w:tcBorders>
              <w:top w:val="nil"/>
              <w:left w:val="single" w:sz="6" w:space="0" w:color="000000"/>
              <w:bottom w:val="single" w:sz="6" w:space="0" w:color="000000"/>
              <w:right w:val="single" w:sz="6" w:space="0" w:color="000000"/>
            </w:tcBorders>
          </w:tcPr>
          <w:p w14:paraId="577F2D2D" w14:textId="77777777" w:rsidR="005B2FBF" w:rsidRPr="00005DA0" w:rsidRDefault="005B2FBF" w:rsidP="00220FF5">
            <w:pPr>
              <w:jc w:val="center"/>
              <w:rPr>
                <w:color w:val="000000"/>
                <w:sz w:val="20"/>
                <w:szCs w:val="20"/>
              </w:rPr>
            </w:pPr>
          </w:p>
        </w:tc>
        <w:tc>
          <w:tcPr>
            <w:tcW w:w="3175" w:type="dxa"/>
            <w:tcBorders>
              <w:top w:val="nil"/>
              <w:bottom w:val="nil"/>
            </w:tcBorders>
          </w:tcPr>
          <w:p w14:paraId="44F50D49"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080B7F9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морали.</w:t>
            </w:r>
            <w:r w:rsidRPr="00005DA0">
              <w:rPr>
                <w:color w:val="000000"/>
                <w:spacing w:val="-3"/>
                <w:w w:val="115"/>
                <w:sz w:val="20"/>
                <w:szCs w:val="20"/>
              </w:rPr>
              <w:t xml:space="preserve"> </w:t>
            </w:r>
            <w:r w:rsidRPr="00005DA0">
              <w:rPr>
                <w:color w:val="000000"/>
                <w:w w:val="115"/>
                <w:sz w:val="20"/>
                <w:szCs w:val="20"/>
              </w:rPr>
              <w:t>Читать</w:t>
            </w:r>
            <w:r w:rsidRPr="00005DA0">
              <w:rPr>
                <w:color w:val="000000"/>
                <w:spacing w:val="-3"/>
                <w:w w:val="115"/>
                <w:sz w:val="20"/>
                <w:szCs w:val="20"/>
              </w:rPr>
              <w:t xml:space="preserve"> </w:t>
            </w:r>
            <w:r w:rsidRPr="00005DA0">
              <w:rPr>
                <w:color w:val="000000"/>
                <w:w w:val="115"/>
                <w:sz w:val="20"/>
                <w:szCs w:val="20"/>
              </w:rPr>
              <w:t>басню</w:t>
            </w:r>
            <w:r w:rsidRPr="00005DA0">
              <w:rPr>
                <w:color w:val="000000"/>
                <w:spacing w:val="-3"/>
                <w:w w:val="115"/>
                <w:sz w:val="20"/>
                <w:szCs w:val="20"/>
              </w:rPr>
              <w:t xml:space="preserve"> </w:t>
            </w:r>
            <w:r w:rsidRPr="00005DA0">
              <w:rPr>
                <w:color w:val="000000"/>
                <w:w w:val="115"/>
                <w:sz w:val="20"/>
                <w:szCs w:val="20"/>
              </w:rPr>
              <w:t>наизусть</w:t>
            </w:r>
            <w:r w:rsidRPr="00005DA0">
              <w:rPr>
                <w:color w:val="000000"/>
                <w:spacing w:val="-3"/>
                <w:w w:val="115"/>
                <w:sz w:val="20"/>
                <w:szCs w:val="20"/>
              </w:rPr>
              <w:t xml:space="preserve"> </w:t>
            </w:r>
            <w:r w:rsidRPr="00005DA0">
              <w:rPr>
                <w:color w:val="000000"/>
                <w:w w:val="115"/>
                <w:sz w:val="20"/>
                <w:szCs w:val="20"/>
              </w:rPr>
              <w:t>(по</w:t>
            </w:r>
            <w:r w:rsidRPr="00005DA0">
              <w:rPr>
                <w:color w:val="000000"/>
                <w:spacing w:val="-3"/>
                <w:w w:val="115"/>
                <w:sz w:val="20"/>
                <w:szCs w:val="20"/>
              </w:rPr>
              <w:t xml:space="preserve"> </w:t>
            </w:r>
            <w:r w:rsidRPr="00005DA0">
              <w:rPr>
                <w:color w:val="000000"/>
                <w:w w:val="115"/>
                <w:sz w:val="20"/>
                <w:szCs w:val="20"/>
              </w:rPr>
              <w:t>выбору</w:t>
            </w:r>
          </w:p>
        </w:tc>
      </w:tr>
      <w:tr w:rsidR="00005DA0" w:rsidRPr="00005DA0" w14:paraId="450B0FEE" w14:textId="77777777" w:rsidTr="00617258">
        <w:trPr>
          <w:trHeight w:val="257"/>
        </w:trPr>
        <w:tc>
          <w:tcPr>
            <w:tcW w:w="1928" w:type="dxa"/>
            <w:vMerge/>
            <w:tcBorders>
              <w:top w:val="nil"/>
              <w:left w:val="single" w:sz="6" w:space="0" w:color="000000"/>
              <w:bottom w:val="single" w:sz="6" w:space="0" w:color="000000"/>
              <w:right w:val="single" w:sz="6" w:space="0" w:color="000000"/>
            </w:tcBorders>
          </w:tcPr>
          <w:p w14:paraId="6ABCED93" w14:textId="77777777" w:rsidR="005B2FBF" w:rsidRPr="00005DA0" w:rsidRDefault="005B2FBF" w:rsidP="00220FF5">
            <w:pPr>
              <w:jc w:val="center"/>
              <w:rPr>
                <w:color w:val="000000"/>
                <w:sz w:val="20"/>
                <w:szCs w:val="20"/>
              </w:rPr>
            </w:pPr>
          </w:p>
        </w:tc>
        <w:tc>
          <w:tcPr>
            <w:tcW w:w="3175" w:type="dxa"/>
            <w:tcBorders>
              <w:top w:val="nil"/>
            </w:tcBorders>
          </w:tcPr>
          <w:p w14:paraId="6CF30242" w14:textId="77777777" w:rsidR="005B2FBF" w:rsidRPr="00005DA0" w:rsidRDefault="005B2FBF" w:rsidP="00220FF5">
            <w:pPr>
              <w:pStyle w:val="TableParagraph"/>
              <w:ind w:left="0"/>
              <w:jc w:val="center"/>
              <w:rPr>
                <w:color w:val="000000"/>
                <w:sz w:val="20"/>
                <w:szCs w:val="20"/>
              </w:rPr>
            </w:pPr>
          </w:p>
        </w:tc>
        <w:tc>
          <w:tcPr>
            <w:tcW w:w="5046" w:type="dxa"/>
            <w:tcBorders>
              <w:top w:val="nil"/>
            </w:tcBorders>
          </w:tcPr>
          <w:p w14:paraId="41AA805C"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обучающегося).</w:t>
            </w:r>
          </w:p>
        </w:tc>
      </w:tr>
      <w:tr w:rsidR="00005DA0" w:rsidRPr="00005DA0" w14:paraId="1D630033" w14:textId="77777777" w:rsidTr="00617258">
        <w:trPr>
          <w:trHeight w:val="257"/>
        </w:trPr>
        <w:tc>
          <w:tcPr>
            <w:tcW w:w="1928" w:type="dxa"/>
            <w:vMerge/>
            <w:tcBorders>
              <w:top w:val="nil"/>
              <w:left w:val="single" w:sz="6" w:space="0" w:color="000000"/>
              <w:bottom w:val="single" w:sz="6" w:space="0" w:color="000000"/>
              <w:right w:val="single" w:sz="6" w:space="0" w:color="000000"/>
            </w:tcBorders>
          </w:tcPr>
          <w:p w14:paraId="546EF460" w14:textId="77777777" w:rsidR="005B2FBF" w:rsidRPr="00005DA0" w:rsidRDefault="005B2FBF" w:rsidP="00220FF5">
            <w:pPr>
              <w:jc w:val="center"/>
              <w:rPr>
                <w:color w:val="000000"/>
                <w:sz w:val="20"/>
                <w:szCs w:val="20"/>
              </w:rPr>
            </w:pPr>
          </w:p>
        </w:tc>
        <w:tc>
          <w:tcPr>
            <w:tcW w:w="3175" w:type="dxa"/>
            <w:tcBorders>
              <w:bottom w:val="nil"/>
            </w:tcBorders>
          </w:tcPr>
          <w:p w14:paraId="3FA1FBB0"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А.</w:t>
            </w:r>
            <w:r w:rsidRPr="00005DA0">
              <w:rPr>
                <w:color w:val="000000"/>
                <w:spacing w:val="-9"/>
                <w:w w:val="120"/>
                <w:sz w:val="20"/>
                <w:szCs w:val="20"/>
              </w:rPr>
              <w:t xml:space="preserve"> </w:t>
            </w:r>
            <w:r w:rsidRPr="00005DA0">
              <w:rPr>
                <w:color w:val="000000"/>
                <w:w w:val="120"/>
                <w:sz w:val="20"/>
                <w:szCs w:val="20"/>
              </w:rPr>
              <w:t>С.</w:t>
            </w:r>
            <w:r w:rsidRPr="00005DA0">
              <w:rPr>
                <w:color w:val="000000"/>
                <w:spacing w:val="-9"/>
                <w:w w:val="120"/>
                <w:sz w:val="20"/>
                <w:szCs w:val="20"/>
              </w:rPr>
              <w:t xml:space="preserve"> </w:t>
            </w:r>
            <w:r w:rsidRPr="00005DA0">
              <w:rPr>
                <w:color w:val="000000"/>
                <w:w w:val="120"/>
                <w:sz w:val="20"/>
                <w:szCs w:val="20"/>
              </w:rPr>
              <w:t>Пушкин.</w:t>
            </w:r>
          </w:p>
        </w:tc>
        <w:tc>
          <w:tcPr>
            <w:tcW w:w="5046" w:type="dxa"/>
            <w:tcBorders>
              <w:bottom w:val="nil"/>
            </w:tcBorders>
          </w:tcPr>
          <w:p w14:paraId="44416F9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9"/>
                <w:w w:val="115"/>
                <w:sz w:val="20"/>
                <w:szCs w:val="20"/>
              </w:rPr>
              <w:t xml:space="preserve"> </w:t>
            </w:r>
            <w:r w:rsidRPr="00005DA0">
              <w:rPr>
                <w:color w:val="000000"/>
                <w:w w:val="115"/>
                <w:sz w:val="20"/>
                <w:szCs w:val="20"/>
              </w:rPr>
              <w:t>читать</w:t>
            </w:r>
            <w:r w:rsidRPr="00005DA0">
              <w:rPr>
                <w:color w:val="000000"/>
                <w:spacing w:val="10"/>
                <w:w w:val="115"/>
                <w:sz w:val="20"/>
                <w:szCs w:val="20"/>
              </w:rPr>
              <w:t xml:space="preserve"> </w:t>
            </w:r>
            <w:r w:rsidRPr="00005DA0">
              <w:rPr>
                <w:color w:val="000000"/>
                <w:w w:val="115"/>
                <w:sz w:val="20"/>
                <w:szCs w:val="20"/>
              </w:rPr>
              <w:t>стихотворения.</w:t>
            </w:r>
            <w:r w:rsidRPr="00005DA0">
              <w:rPr>
                <w:color w:val="000000"/>
                <w:spacing w:val="9"/>
                <w:w w:val="115"/>
                <w:sz w:val="20"/>
                <w:szCs w:val="20"/>
              </w:rPr>
              <w:t xml:space="preserve"> </w:t>
            </w:r>
            <w:r w:rsidRPr="00005DA0">
              <w:rPr>
                <w:color w:val="000000"/>
                <w:w w:val="115"/>
                <w:sz w:val="20"/>
                <w:szCs w:val="20"/>
              </w:rPr>
              <w:t>Отличать</w:t>
            </w:r>
          </w:p>
        </w:tc>
      </w:tr>
      <w:tr w:rsidR="00005DA0" w:rsidRPr="00005DA0" w14:paraId="117AC198"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7A0B602B" w14:textId="77777777" w:rsidR="005B2FBF" w:rsidRPr="00005DA0" w:rsidRDefault="005B2FBF" w:rsidP="00220FF5">
            <w:pPr>
              <w:jc w:val="center"/>
              <w:rPr>
                <w:color w:val="000000"/>
                <w:sz w:val="20"/>
                <w:szCs w:val="20"/>
              </w:rPr>
            </w:pPr>
          </w:p>
        </w:tc>
        <w:tc>
          <w:tcPr>
            <w:tcW w:w="3175" w:type="dxa"/>
            <w:tcBorders>
              <w:top w:val="nil"/>
              <w:bottom w:val="nil"/>
            </w:tcBorders>
          </w:tcPr>
          <w:p w14:paraId="217541F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Стихотворения</w:t>
            </w:r>
            <w:r w:rsidRPr="00005DA0">
              <w:rPr>
                <w:color w:val="000000"/>
                <w:spacing w:val="-3"/>
                <w:w w:val="115"/>
                <w:sz w:val="20"/>
                <w:szCs w:val="20"/>
              </w:rPr>
              <w:t xml:space="preserve"> </w:t>
            </w:r>
            <w:r w:rsidRPr="00005DA0">
              <w:rPr>
                <w:color w:val="000000"/>
                <w:w w:val="115"/>
                <w:sz w:val="20"/>
                <w:szCs w:val="20"/>
              </w:rPr>
              <w:t>(не</w:t>
            </w:r>
            <w:r w:rsidRPr="00005DA0">
              <w:rPr>
                <w:color w:val="000000"/>
                <w:spacing w:val="-3"/>
                <w:w w:val="115"/>
                <w:sz w:val="20"/>
                <w:szCs w:val="20"/>
              </w:rPr>
              <w:t xml:space="preserve"> </w:t>
            </w:r>
            <w:r w:rsidRPr="00005DA0">
              <w:rPr>
                <w:color w:val="000000"/>
                <w:w w:val="115"/>
                <w:sz w:val="20"/>
                <w:szCs w:val="20"/>
              </w:rPr>
              <w:t>менее</w:t>
            </w:r>
            <w:r w:rsidRPr="00005DA0">
              <w:rPr>
                <w:color w:val="000000"/>
                <w:spacing w:val="-3"/>
                <w:w w:val="115"/>
                <w:sz w:val="20"/>
                <w:szCs w:val="20"/>
              </w:rPr>
              <w:t xml:space="preserve"> </w:t>
            </w:r>
            <w:r w:rsidRPr="00005DA0">
              <w:rPr>
                <w:color w:val="000000"/>
                <w:w w:val="115"/>
                <w:sz w:val="20"/>
                <w:szCs w:val="20"/>
              </w:rPr>
              <w:t>трёх).</w:t>
            </w:r>
          </w:p>
        </w:tc>
        <w:tc>
          <w:tcPr>
            <w:tcW w:w="5046" w:type="dxa"/>
            <w:tcBorders>
              <w:top w:val="nil"/>
              <w:bottom w:val="nil"/>
            </w:tcBorders>
          </w:tcPr>
          <w:p w14:paraId="2A6F78D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поэтический</w:t>
            </w:r>
            <w:r w:rsidRPr="00005DA0">
              <w:rPr>
                <w:color w:val="000000"/>
                <w:spacing w:val="5"/>
                <w:w w:val="115"/>
                <w:sz w:val="20"/>
                <w:szCs w:val="20"/>
              </w:rPr>
              <w:t xml:space="preserve"> </w:t>
            </w:r>
            <w:r w:rsidRPr="00005DA0">
              <w:rPr>
                <w:color w:val="000000"/>
                <w:w w:val="115"/>
                <w:sz w:val="20"/>
                <w:szCs w:val="20"/>
              </w:rPr>
              <w:t>текст</w:t>
            </w:r>
            <w:r w:rsidRPr="00005DA0">
              <w:rPr>
                <w:color w:val="000000"/>
                <w:spacing w:val="6"/>
                <w:w w:val="115"/>
                <w:sz w:val="20"/>
                <w:szCs w:val="20"/>
              </w:rPr>
              <w:t xml:space="preserve"> </w:t>
            </w:r>
            <w:r w:rsidRPr="00005DA0">
              <w:rPr>
                <w:color w:val="000000"/>
                <w:w w:val="115"/>
                <w:sz w:val="20"/>
                <w:szCs w:val="20"/>
              </w:rPr>
              <w:t>от</w:t>
            </w:r>
            <w:r w:rsidRPr="00005DA0">
              <w:rPr>
                <w:color w:val="000000"/>
                <w:spacing w:val="6"/>
                <w:w w:val="115"/>
                <w:sz w:val="20"/>
                <w:szCs w:val="20"/>
              </w:rPr>
              <w:t xml:space="preserve"> </w:t>
            </w:r>
            <w:r w:rsidRPr="00005DA0">
              <w:rPr>
                <w:color w:val="000000"/>
                <w:w w:val="115"/>
                <w:sz w:val="20"/>
                <w:szCs w:val="20"/>
              </w:rPr>
              <w:t>прозаического,</w:t>
            </w:r>
            <w:r w:rsidRPr="00005DA0">
              <w:rPr>
                <w:color w:val="000000"/>
                <w:spacing w:val="6"/>
                <w:w w:val="115"/>
                <w:sz w:val="20"/>
                <w:szCs w:val="20"/>
              </w:rPr>
              <w:t xml:space="preserve"> </w:t>
            </w:r>
            <w:r w:rsidR="00220FF5">
              <w:rPr>
                <w:color w:val="000000"/>
                <w:w w:val="115"/>
                <w:sz w:val="20"/>
                <w:szCs w:val="20"/>
              </w:rPr>
              <w:t>аргументировать</w:t>
            </w:r>
          </w:p>
        </w:tc>
      </w:tr>
      <w:tr w:rsidR="00005DA0" w:rsidRPr="00005DA0" w14:paraId="44999803"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2D61ABA0" w14:textId="77777777" w:rsidR="005B2FBF" w:rsidRPr="00005DA0" w:rsidRDefault="005B2FBF" w:rsidP="00220FF5">
            <w:pPr>
              <w:jc w:val="center"/>
              <w:rPr>
                <w:color w:val="000000"/>
                <w:sz w:val="20"/>
                <w:szCs w:val="20"/>
              </w:rPr>
            </w:pPr>
          </w:p>
        </w:tc>
        <w:tc>
          <w:tcPr>
            <w:tcW w:w="3175" w:type="dxa"/>
            <w:tcBorders>
              <w:top w:val="nil"/>
              <w:bottom w:val="nil"/>
            </w:tcBorders>
          </w:tcPr>
          <w:p w14:paraId="1701F6F0"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«Зимнее</w:t>
            </w:r>
            <w:r w:rsidRPr="00005DA0">
              <w:rPr>
                <w:color w:val="000000"/>
                <w:spacing w:val="11"/>
                <w:w w:val="115"/>
                <w:sz w:val="20"/>
                <w:szCs w:val="20"/>
              </w:rPr>
              <w:t xml:space="preserve"> </w:t>
            </w:r>
            <w:r w:rsidRPr="00005DA0">
              <w:rPr>
                <w:color w:val="000000"/>
                <w:w w:val="115"/>
                <w:sz w:val="20"/>
                <w:szCs w:val="20"/>
              </w:rPr>
              <w:t>утро»,</w:t>
            </w:r>
            <w:r w:rsidRPr="00005DA0">
              <w:rPr>
                <w:color w:val="000000"/>
                <w:spacing w:val="12"/>
                <w:w w:val="115"/>
                <w:sz w:val="20"/>
                <w:szCs w:val="20"/>
              </w:rPr>
              <w:t xml:space="preserve"> </w:t>
            </w:r>
            <w:r w:rsidRPr="00005DA0">
              <w:rPr>
                <w:color w:val="000000"/>
                <w:w w:val="115"/>
                <w:sz w:val="20"/>
                <w:szCs w:val="20"/>
              </w:rPr>
              <w:t>«Зимний</w:t>
            </w:r>
            <w:r w:rsidRPr="00005DA0">
              <w:rPr>
                <w:color w:val="000000"/>
                <w:spacing w:val="12"/>
                <w:w w:val="115"/>
                <w:sz w:val="20"/>
                <w:szCs w:val="20"/>
              </w:rPr>
              <w:t xml:space="preserve"> </w:t>
            </w:r>
            <w:r w:rsidRPr="00005DA0">
              <w:rPr>
                <w:color w:val="000000"/>
                <w:w w:val="115"/>
                <w:sz w:val="20"/>
                <w:szCs w:val="20"/>
              </w:rPr>
              <w:t>вечер»,</w:t>
            </w:r>
          </w:p>
        </w:tc>
        <w:tc>
          <w:tcPr>
            <w:tcW w:w="5046" w:type="dxa"/>
            <w:tcBorders>
              <w:top w:val="nil"/>
              <w:bottom w:val="nil"/>
            </w:tcBorders>
          </w:tcPr>
          <w:p w14:paraId="416B188C" w14:textId="77777777" w:rsidR="005B2FBF" w:rsidRPr="00005DA0" w:rsidRDefault="00005DA0" w:rsidP="00220FF5">
            <w:pPr>
              <w:pStyle w:val="TableParagraph"/>
              <w:ind w:left="0"/>
              <w:rPr>
                <w:color w:val="000000"/>
                <w:sz w:val="20"/>
                <w:szCs w:val="20"/>
              </w:rPr>
            </w:pPr>
            <w:r w:rsidRPr="00005DA0">
              <w:rPr>
                <w:color w:val="000000"/>
                <w:w w:val="115"/>
                <w:sz w:val="20"/>
                <w:szCs w:val="20"/>
              </w:rPr>
              <w:t>свой</w:t>
            </w:r>
            <w:r w:rsidRPr="00005DA0">
              <w:rPr>
                <w:color w:val="000000"/>
                <w:spacing w:val="-3"/>
                <w:w w:val="115"/>
                <w:sz w:val="20"/>
                <w:szCs w:val="20"/>
              </w:rPr>
              <w:t xml:space="preserve"> </w:t>
            </w:r>
            <w:r w:rsidRPr="00005DA0">
              <w:rPr>
                <w:color w:val="000000"/>
                <w:w w:val="115"/>
                <w:sz w:val="20"/>
                <w:szCs w:val="20"/>
              </w:rPr>
              <w:t>ответ.</w:t>
            </w:r>
            <w:r w:rsidRPr="00005DA0">
              <w:rPr>
                <w:color w:val="000000"/>
                <w:spacing w:val="-3"/>
                <w:w w:val="115"/>
                <w:sz w:val="20"/>
                <w:szCs w:val="20"/>
              </w:rPr>
              <w:t xml:space="preserve"> </w:t>
            </w:r>
            <w:r w:rsidRPr="00005DA0">
              <w:rPr>
                <w:color w:val="000000"/>
                <w:w w:val="115"/>
                <w:sz w:val="20"/>
                <w:szCs w:val="20"/>
              </w:rPr>
              <w:t>Определять</w:t>
            </w:r>
            <w:r w:rsidRPr="00005DA0">
              <w:rPr>
                <w:color w:val="000000"/>
                <w:spacing w:val="-2"/>
                <w:w w:val="115"/>
                <w:sz w:val="20"/>
                <w:szCs w:val="20"/>
              </w:rPr>
              <w:t xml:space="preserve"> </w:t>
            </w:r>
            <w:r w:rsidRPr="00005DA0">
              <w:rPr>
                <w:color w:val="000000"/>
                <w:w w:val="115"/>
                <w:sz w:val="20"/>
                <w:szCs w:val="20"/>
              </w:rPr>
              <w:t>тематическое</w:t>
            </w:r>
            <w:r w:rsidRPr="00005DA0">
              <w:rPr>
                <w:color w:val="000000"/>
                <w:spacing w:val="-3"/>
                <w:w w:val="115"/>
                <w:sz w:val="20"/>
                <w:szCs w:val="20"/>
              </w:rPr>
              <w:t xml:space="preserve"> </w:t>
            </w:r>
            <w:r w:rsidRPr="00005DA0">
              <w:rPr>
                <w:color w:val="000000"/>
                <w:w w:val="115"/>
                <w:sz w:val="20"/>
                <w:szCs w:val="20"/>
              </w:rPr>
              <w:t>единство</w:t>
            </w:r>
          </w:p>
        </w:tc>
      </w:tr>
      <w:tr w:rsidR="00005DA0" w:rsidRPr="00005DA0" w14:paraId="0A0B3A8E"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53698D2C" w14:textId="77777777" w:rsidR="005B2FBF" w:rsidRPr="00005DA0" w:rsidRDefault="005B2FBF" w:rsidP="00220FF5">
            <w:pPr>
              <w:jc w:val="center"/>
              <w:rPr>
                <w:color w:val="000000"/>
                <w:sz w:val="20"/>
                <w:szCs w:val="20"/>
              </w:rPr>
            </w:pPr>
          </w:p>
        </w:tc>
        <w:tc>
          <w:tcPr>
            <w:tcW w:w="3175" w:type="dxa"/>
            <w:tcBorders>
              <w:top w:val="nil"/>
              <w:bottom w:val="nil"/>
            </w:tcBorders>
          </w:tcPr>
          <w:p w14:paraId="1359A1E9"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«Няне»</w:t>
            </w:r>
            <w:r w:rsidRPr="00005DA0">
              <w:rPr>
                <w:color w:val="000000"/>
                <w:spacing w:val="-12"/>
                <w:w w:val="120"/>
                <w:sz w:val="20"/>
                <w:szCs w:val="20"/>
              </w:rPr>
              <w:t xml:space="preserve"> </w:t>
            </w:r>
            <w:r w:rsidRPr="00005DA0">
              <w:rPr>
                <w:color w:val="000000"/>
                <w:w w:val="120"/>
                <w:sz w:val="20"/>
                <w:szCs w:val="20"/>
              </w:rPr>
              <w:t>и</w:t>
            </w:r>
            <w:r w:rsidRPr="00005DA0">
              <w:rPr>
                <w:color w:val="000000"/>
                <w:spacing w:val="-11"/>
                <w:w w:val="120"/>
                <w:sz w:val="20"/>
                <w:szCs w:val="20"/>
              </w:rPr>
              <w:t xml:space="preserve"> </w:t>
            </w:r>
            <w:r w:rsidRPr="00005DA0">
              <w:rPr>
                <w:color w:val="000000"/>
                <w:w w:val="120"/>
                <w:sz w:val="20"/>
                <w:szCs w:val="20"/>
              </w:rPr>
              <w:t>др.</w:t>
            </w:r>
          </w:p>
        </w:tc>
        <w:tc>
          <w:tcPr>
            <w:tcW w:w="5046" w:type="dxa"/>
            <w:tcBorders>
              <w:top w:val="nil"/>
              <w:bottom w:val="nil"/>
            </w:tcBorders>
          </w:tcPr>
          <w:p w14:paraId="70A521B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подобранных</w:t>
            </w:r>
            <w:r w:rsidRPr="00005DA0">
              <w:rPr>
                <w:color w:val="000000"/>
                <w:spacing w:val="7"/>
                <w:w w:val="115"/>
                <w:sz w:val="20"/>
                <w:szCs w:val="20"/>
              </w:rPr>
              <w:t xml:space="preserve"> </w:t>
            </w:r>
            <w:r w:rsidRPr="00005DA0">
              <w:rPr>
                <w:color w:val="000000"/>
                <w:w w:val="115"/>
                <w:sz w:val="20"/>
                <w:szCs w:val="20"/>
              </w:rPr>
              <w:t>произведений.</w:t>
            </w:r>
            <w:r w:rsidRPr="00005DA0">
              <w:rPr>
                <w:color w:val="000000"/>
                <w:spacing w:val="7"/>
                <w:w w:val="115"/>
                <w:sz w:val="20"/>
                <w:szCs w:val="20"/>
              </w:rPr>
              <w:t xml:space="preserve"> </w:t>
            </w:r>
            <w:r w:rsidRPr="00005DA0">
              <w:rPr>
                <w:color w:val="000000"/>
                <w:w w:val="115"/>
                <w:sz w:val="20"/>
                <w:szCs w:val="20"/>
              </w:rPr>
              <w:t>Выявлять</w:t>
            </w:r>
            <w:r w:rsidRPr="00005DA0">
              <w:rPr>
                <w:color w:val="000000"/>
                <w:spacing w:val="8"/>
                <w:w w:val="115"/>
                <w:sz w:val="20"/>
                <w:szCs w:val="20"/>
              </w:rPr>
              <w:t xml:space="preserve"> </w:t>
            </w:r>
            <w:r w:rsidRPr="00005DA0">
              <w:rPr>
                <w:color w:val="000000"/>
                <w:w w:val="115"/>
                <w:sz w:val="20"/>
                <w:szCs w:val="20"/>
              </w:rPr>
              <w:t>средства</w:t>
            </w:r>
          </w:p>
        </w:tc>
      </w:tr>
      <w:tr w:rsidR="00005DA0" w:rsidRPr="00005DA0" w14:paraId="1DF834B2"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6BD221BD" w14:textId="77777777" w:rsidR="005B2FBF" w:rsidRPr="00005DA0" w:rsidRDefault="005B2FBF" w:rsidP="00220FF5">
            <w:pPr>
              <w:jc w:val="center"/>
              <w:rPr>
                <w:color w:val="000000"/>
                <w:sz w:val="20"/>
                <w:szCs w:val="20"/>
              </w:rPr>
            </w:pPr>
          </w:p>
        </w:tc>
        <w:tc>
          <w:tcPr>
            <w:tcW w:w="3175" w:type="dxa"/>
            <w:tcBorders>
              <w:top w:val="nil"/>
              <w:bottom w:val="nil"/>
            </w:tcBorders>
          </w:tcPr>
          <w:p w14:paraId="77654CCA"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«Сказка</w:t>
            </w:r>
            <w:r w:rsidRPr="00005DA0">
              <w:rPr>
                <w:color w:val="000000"/>
                <w:spacing w:val="1"/>
                <w:w w:val="115"/>
                <w:sz w:val="20"/>
                <w:szCs w:val="20"/>
              </w:rPr>
              <w:t xml:space="preserve"> </w:t>
            </w:r>
            <w:r w:rsidRPr="00005DA0">
              <w:rPr>
                <w:color w:val="000000"/>
                <w:w w:val="115"/>
                <w:sz w:val="20"/>
                <w:szCs w:val="20"/>
              </w:rPr>
              <w:t>о</w:t>
            </w:r>
            <w:r w:rsidRPr="00005DA0">
              <w:rPr>
                <w:color w:val="000000"/>
                <w:spacing w:val="1"/>
                <w:w w:val="115"/>
                <w:sz w:val="20"/>
                <w:szCs w:val="20"/>
              </w:rPr>
              <w:t xml:space="preserve"> </w:t>
            </w:r>
            <w:r w:rsidRPr="00005DA0">
              <w:rPr>
                <w:color w:val="000000"/>
                <w:w w:val="115"/>
                <w:sz w:val="20"/>
                <w:szCs w:val="20"/>
              </w:rPr>
              <w:t>мёртвой</w:t>
            </w:r>
            <w:r w:rsidRPr="00005DA0">
              <w:rPr>
                <w:color w:val="000000"/>
                <w:spacing w:val="2"/>
                <w:w w:val="115"/>
                <w:sz w:val="20"/>
                <w:szCs w:val="20"/>
              </w:rPr>
              <w:t xml:space="preserve"> </w:t>
            </w:r>
            <w:r w:rsidRPr="00005DA0">
              <w:rPr>
                <w:color w:val="000000"/>
                <w:w w:val="115"/>
                <w:sz w:val="20"/>
                <w:szCs w:val="20"/>
              </w:rPr>
              <w:t>царевне</w:t>
            </w:r>
          </w:p>
        </w:tc>
        <w:tc>
          <w:tcPr>
            <w:tcW w:w="5046" w:type="dxa"/>
            <w:tcBorders>
              <w:top w:val="nil"/>
              <w:bottom w:val="nil"/>
            </w:tcBorders>
          </w:tcPr>
          <w:p w14:paraId="043FC86A"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художественной</w:t>
            </w:r>
            <w:r w:rsidRPr="00005DA0">
              <w:rPr>
                <w:color w:val="000000"/>
                <w:spacing w:val="10"/>
                <w:w w:val="115"/>
                <w:sz w:val="20"/>
                <w:szCs w:val="20"/>
              </w:rPr>
              <w:t xml:space="preserve"> </w:t>
            </w:r>
            <w:r w:rsidRPr="00005DA0">
              <w:rPr>
                <w:color w:val="000000"/>
                <w:w w:val="115"/>
                <w:sz w:val="20"/>
                <w:szCs w:val="20"/>
              </w:rPr>
              <w:t>изобразительности</w:t>
            </w:r>
            <w:r w:rsidRPr="00005DA0">
              <w:rPr>
                <w:color w:val="000000"/>
                <w:spacing w:val="11"/>
                <w:w w:val="115"/>
                <w:sz w:val="20"/>
                <w:szCs w:val="20"/>
              </w:rPr>
              <w:t xml:space="preserve"> </w:t>
            </w:r>
            <w:r w:rsidRPr="00005DA0">
              <w:rPr>
                <w:color w:val="000000"/>
                <w:w w:val="115"/>
                <w:sz w:val="20"/>
                <w:szCs w:val="20"/>
              </w:rPr>
              <w:t>в</w:t>
            </w:r>
            <w:r w:rsidRPr="00005DA0">
              <w:rPr>
                <w:color w:val="000000"/>
                <w:spacing w:val="10"/>
                <w:w w:val="115"/>
                <w:sz w:val="20"/>
                <w:szCs w:val="20"/>
              </w:rPr>
              <w:t xml:space="preserve"> </w:t>
            </w:r>
            <w:r w:rsidRPr="00005DA0">
              <w:rPr>
                <w:color w:val="000000"/>
                <w:w w:val="115"/>
                <w:sz w:val="20"/>
                <w:szCs w:val="20"/>
              </w:rPr>
              <w:t>лирических</w:t>
            </w:r>
          </w:p>
        </w:tc>
      </w:tr>
      <w:tr w:rsidR="00005DA0" w:rsidRPr="00005DA0" w14:paraId="2086FBAE" w14:textId="77777777" w:rsidTr="00617258">
        <w:trPr>
          <w:trHeight w:val="182"/>
        </w:trPr>
        <w:tc>
          <w:tcPr>
            <w:tcW w:w="1928" w:type="dxa"/>
            <w:vMerge/>
            <w:tcBorders>
              <w:top w:val="nil"/>
              <w:left w:val="single" w:sz="6" w:space="0" w:color="000000"/>
              <w:bottom w:val="single" w:sz="6" w:space="0" w:color="000000"/>
              <w:right w:val="single" w:sz="6" w:space="0" w:color="000000"/>
            </w:tcBorders>
          </w:tcPr>
          <w:p w14:paraId="560A4E41" w14:textId="77777777" w:rsidR="005B2FBF" w:rsidRPr="00005DA0" w:rsidRDefault="005B2FBF" w:rsidP="00220FF5">
            <w:pPr>
              <w:jc w:val="center"/>
              <w:rPr>
                <w:color w:val="000000"/>
                <w:sz w:val="20"/>
                <w:szCs w:val="20"/>
              </w:rPr>
            </w:pPr>
          </w:p>
        </w:tc>
        <w:tc>
          <w:tcPr>
            <w:tcW w:w="3175" w:type="dxa"/>
            <w:tcBorders>
              <w:top w:val="nil"/>
              <w:bottom w:val="nil"/>
            </w:tcBorders>
          </w:tcPr>
          <w:p w14:paraId="6468F94A"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w:t>
            </w:r>
            <w:r w:rsidRPr="00005DA0">
              <w:rPr>
                <w:color w:val="000000"/>
                <w:spacing w:val="-5"/>
                <w:w w:val="115"/>
                <w:sz w:val="20"/>
                <w:szCs w:val="20"/>
              </w:rPr>
              <w:t xml:space="preserve"> </w:t>
            </w:r>
            <w:r w:rsidRPr="00005DA0">
              <w:rPr>
                <w:color w:val="000000"/>
                <w:w w:val="115"/>
                <w:sz w:val="20"/>
                <w:szCs w:val="20"/>
              </w:rPr>
              <w:t>о</w:t>
            </w:r>
            <w:r w:rsidRPr="00005DA0">
              <w:rPr>
                <w:color w:val="000000"/>
                <w:spacing w:val="-5"/>
                <w:w w:val="115"/>
                <w:sz w:val="20"/>
                <w:szCs w:val="20"/>
              </w:rPr>
              <w:t xml:space="preserve"> </w:t>
            </w:r>
            <w:r w:rsidRPr="00005DA0">
              <w:rPr>
                <w:color w:val="000000"/>
                <w:w w:val="115"/>
                <w:sz w:val="20"/>
                <w:szCs w:val="20"/>
              </w:rPr>
              <w:t>семи</w:t>
            </w:r>
            <w:r w:rsidRPr="00005DA0">
              <w:rPr>
                <w:color w:val="000000"/>
                <w:spacing w:val="-5"/>
                <w:w w:val="115"/>
                <w:sz w:val="20"/>
                <w:szCs w:val="20"/>
              </w:rPr>
              <w:t xml:space="preserve"> </w:t>
            </w:r>
            <w:r w:rsidRPr="00005DA0">
              <w:rPr>
                <w:color w:val="000000"/>
                <w:w w:val="115"/>
                <w:sz w:val="20"/>
                <w:szCs w:val="20"/>
              </w:rPr>
              <w:t>богатырях»</w:t>
            </w:r>
            <w:r w:rsidRPr="00005DA0">
              <w:rPr>
                <w:color w:val="000000"/>
                <w:spacing w:val="-4"/>
                <w:w w:val="115"/>
                <w:sz w:val="20"/>
                <w:szCs w:val="20"/>
              </w:rPr>
              <w:t xml:space="preserve"> </w:t>
            </w:r>
            <w:r w:rsidRPr="00005DA0">
              <w:rPr>
                <w:color w:val="000000"/>
                <w:w w:val="115"/>
                <w:sz w:val="20"/>
                <w:szCs w:val="20"/>
              </w:rPr>
              <w:t>(6</w:t>
            </w:r>
            <w:r w:rsidRPr="00005DA0">
              <w:rPr>
                <w:color w:val="000000"/>
                <w:spacing w:val="-5"/>
                <w:w w:val="115"/>
                <w:sz w:val="20"/>
                <w:szCs w:val="20"/>
              </w:rPr>
              <w:t xml:space="preserve"> </w:t>
            </w:r>
            <w:r w:rsidRPr="00005DA0">
              <w:rPr>
                <w:color w:val="000000"/>
                <w:w w:val="115"/>
                <w:sz w:val="20"/>
                <w:szCs w:val="20"/>
              </w:rPr>
              <w:t>ч)</w:t>
            </w:r>
          </w:p>
        </w:tc>
        <w:tc>
          <w:tcPr>
            <w:tcW w:w="5046" w:type="dxa"/>
            <w:tcBorders>
              <w:top w:val="nil"/>
              <w:bottom w:val="nil"/>
            </w:tcBorders>
          </w:tcPr>
          <w:p w14:paraId="2A30786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произведениях</w:t>
            </w:r>
            <w:r w:rsidRPr="00005DA0">
              <w:rPr>
                <w:color w:val="000000"/>
                <w:spacing w:val="8"/>
                <w:w w:val="115"/>
                <w:sz w:val="20"/>
                <w:szCs w:val="20"/>
              </w:rPr>
              <w:t xml:space="preserve"> </w:t>
            </w:r>
            <w:r w:rsidRPr="00005DA0">
              <w:rPr>
                <w:color w:val="000000"/>
                <w:w w:val="115"/>
                <w:sz w:val="20"/>
                <w:szCs w:val="20"/>
              </w:rPr>
              <w:t>(эпитет,</w:t>
            </w:r>
            <w:r w:rsidRPr="00005DA0">
              <w:rPr>
                <w:color w:val="000000"/>
                <w:spacing w:val="9"/>
                <w:w w:val="115"/>
                <w:sz w:val="20"/>
                <w:szCs w:val="20"/>
              </w:rPr>
              <w:t xml:space="preserve"> </w:t>
            </w:r>
            <w:r w:rsidRPr="00005DA0">
              <w:rPr>
                <w:color w:val="000000"/>
                <w:w w:val="115"/>
                <w:sz w:val="20"/>
                <w:szCs w:val="20"/>
              </w:rPr>
              <w:t>метафору,</w:t>
            </w:r>
            <w:r w:rsidRPr="00005DA0">
              <w:rPr>
                <w:color w:val="000000"/>
                <w:spacing w:val="9"/>
                <w:w w:val="115"/>
                <w:sz w:val="20"/>
                <w:szCs w:val="20"/>
              </w:rPr>
              <w:t xml:space="preserve"> </w:t>
            </w:r>
            <w:r w:rsidRPr="00005DA0">
              <w:rPr>
                <w:color w:val="000000"/>
                <w:w w:val="115"/>
                <w:sz w:val="20"/>
                <w:szCs w:val="20"/>
              </w:rPr>
              <w:t>олицетворение,</w:t>
            </w:r>
          </w:p>
        </w:tc>
      </w:tr>
      <w:tr w:rsidR="00005DA0" w:rsidRPr="00005DA0" w14:paraId="7F15F0D8" w14:textId="77777777" w:rsidTr="00617258">
        <w:trPr>
          <w:trHeight w:val="179"/>
        </w:trPr>
        <w:tc>
          <w:tcPr>
            <w:tcW w:w="1928" w:type="dxa"/>
            <w:vMerge/>
            <w:tcBorders>
              <w:top w:val="nil"/>
              <w:left w:val="single" w:sz="6" w:space="0" w:color="000000"/>
              <w:bottom w:val="single" w:sz="6" w:space="0" w:color="000000"/>
              <w:right w:val="single" w:sz="6" w:space="0" w:color="000000"/>
            </w:tcBorders>
          </w:tcPr>
          <w:p w14:paraId="7571FEE6" w14:textId="77777777" w:rsidR="005B2FBF" w:rsidRPr="00005DA0" w:rsidRDefault="005B2FBF" w:rsidP="00220FF5">
            <w:pPr>
              <w:jc w:val="center"/>
              <w:rPr>
                <w:color w:val="000000"/>
                <w:sz w:val="20"/>
                <w:szCs w:val="20"/>
              </w:rPr>
            </w:pPr>
          </w:p>
        </w:tc>
        <w:tc>
          <w:tcPr>
            <w:tcW w:w="3175" w:type="dxa"/>
            <w:tcBorders>
              <w:top w:val="nil"/>
              <w:bottom w:val="nil"/>
            </w:tcBorders>
          </w:tcPr>
          <w:p w14:paraId="314CC2B4"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68D644B0"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сравнение).</w:t>
            </w:r>
            <w:r w:rsidRPr="00005DA0">
              <w:rPr>
                <w:color w:val="000000"/>
                <w:spacing w:val="1"/>
                <w:w w:val="115"/>
                <w:sz w:val="20"/>
                <w:szCs w:val="20"/>
              </w:rPr>
              <w:t xml:space="preserve"> </w:t>
            </w:r>
            <w:r w:rsidRPr="00005DA0">
              <w:rPr>
                <w:color w:val="000000"/>
                <w:w w:val="115"/>
                <w:sz w:val="20"/>
                <w:szCs w:val="20"/>
              </w:rPr>
              <w:t>Выполнять</w:t>
            </w:r>
            <w:r w:rsidRPr="00005DA0">
              <w:rPr>
                <w:color w:val="000000"/>
                <w:spacing w:val="1"/>
                <w:w w:val="115"/>
                <w:sz w:val="20"/>
                <w:szCs w:val="20"/>
              </w:rPr>
              <w:t xml:space="preserve"> </w:t>
            </w:r>
            <w:r w:rsidRPr="00005DA0">
              <w:rPr>
                <w:color w:val="000000"/>
                <w:w w:val="115"/>
                <w:sz w:val="20"/>
                <w:szCs w:val="20"/>
              </w:rPr>
              <w:t>письменные</w:t>
            </w:r>
            <w:r w:rsidRPr="00005DA0">
              <w:rPr>
                <w:color w:val="000000"/>
                <w:spacing w:val="1"/>
                <w:w w:val="115"/>
                <w:sz w:val="20"/>
                <w:szCs w:val="20"/>
              </w:rPr>
              <w:t xml:space="preserve"> </w:t>
            </w:r>
            <w:r w:rsidRPr="00005DA0">
              <w:rPr>
                <w:color w:val="000000"/>
                <w:w w:val="115"/>
                <w:sz w:val="20"/>
                <w:szCs w:val="20"/>
              </w:rPr>
              <w:t>работы</w:t>
            </w:r>
            <w:r w:rsidRPr="00005DA0">
              <w:rPr>
                <w:color w:val="000000"/>
                <w:spacing w:val="1"/>
                <w:w w:val="115"/>
                <w:sz w:val="20"/>
                <w:szCs w:val="20"/>
              </w:rPr>
              <w:t xml:space="preserve"> </w:t>
            </w:r>
            <w:r w:rsidRPr="00005DA0">
              <w:rPr>
                <w:color w:val="000000"/>
                <w:w w:val="115"/>
                <w:sz w:val="20"/>
                <w:szCs w:val="20"/>
              </w:rPr>
              <w:t>по</w:t>
            </w:r>
          </w:p>
        </w:tc>
      </w:tr>
      <w:tr w:rsidR="00005DA0" w:rsidRPr="00005DA0" w14:paraId="764F672E"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07C597AB" w14:textId="77777777" w:rsidR="005B2FBF" w:rsidRPr="00005DA0" w:rsidRDefault="005B2FBF" w:rsidP="00220FF5">
            <w:pPr>
              <w:jc w:val="center"/>
              <w:rPr>
                <w:color w:val="000000"/>
                <w:sz w:val="20"/>
                <w:szCs w:val="20"/>
              </w:rPr>
            </w:pPr>
          </w:p>
        </w:tc>
        <w:tc>
          <w:tcPr>
            <w:tcW w:w="3175" w:type="dxa"/>
            <w:tcBorders>
              <w:top w:val="nil"/>
              <w:bottom w:val="nil"/>
            </w:tcBorders>
          </w:tcPr>
          <w:p w14:paraId="42581EB6"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499F10AC"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первоначальному</w:t>
            </w:r>
            <w:r w:rsidRPr="00005DA0">
              <w:rPr>
                <w:color w:val="000000"/>
                <w:spacing w:val="19"/>
                <w:w w:val="115"/>
                <w:sz w:val="20"/>
                <w:szCs w:val="20"/>
              </w:rPr>
              <w:t xml:space="preserve"> </w:t>
            </w:r>
            <w:r w:rsidRPr="00005DA0">
              <w:rPr>
                <w:color w:val="000000"/>
                <w:w w:val="115"/>
                <w:sz w:val="20"/>
                <w:szCs w:val="20"/>
              </w:rPr>
              <w:t>анализу</w:t>
            </w:r>
            <w:r w:rsidRPr="00005DA0">
              <w:rPr>
                <w:color w:val="000000"/>
                <w:spacing w:val="19"/>
                <w:w w:val="115"/>
                <w:sz w:val="20"/>
                <w:szCs w:val="20"/>
              </w:rPr>
              <w:t xml:space="preserve"> </w:t>
            </w:r>
            <w:r w:rsidRPr="00005DA0">
              <w:rPr>
                <w:color w:val="000000"/>
                <w:w w:val="115"/>
                <w:sz w:val="20"/>
                <w:szCs w:val="20"/>
              </w:rPr>
              <w:t>стихотворения.</w:t>
            </w:r>
            <w:r w:rsidRPr="00005DA0">
              <w:rPr>
                <w:color w:val="000000"/>
                <w:spacing w:val="19"/>
                <w:w w:val="115"/>
                <w:sz w:val="20"/>
                <w:szCs w:val="20"/>
              </w:rPr>
              <w:t xml:space="preserve"> </w:t>
            </w:r>
            <w:r w:rsidRPr="00005DA0">
              <w:rPr>
                <w:color w:val="000000"/>
                <w:w w:val="115"/>
                <w:sz w:val="20"/>
                <w:szCs w:val="20"/>
              </w:rPr>
              <w:t>Заучивать</w:t>
            </w:r>
          </w:p>
        </w:tc>
      </w:tr>
      <w:tr w:rsidR="00005DA0" w:rsidRPr="00005DA0" w14:paraId="0099C472"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5F36419A" w14:textId="77777777" w:rsidR="005B2FBF" w:rsidRPr="00005DA0" w:rsidRDefault="005B2FBF" w:rsidP="00220FF5">
            <w:pPr>
              <w:jc w:val="center"/>
              <w:rPr>
                <w:color w:val="000000"/>
                <w:sz w:val="20"/>
                <w:szCs w:val="20"/>
              </w:rPr>
            </w:pPr>
          </w:p>
        </w:tc>
        <w:tc>
          <w:tcPr>
            <w:tcW w:w="3175" w:type="dxa"/>
            <w:tcBorders>
              <w:top w:val="nil"/>
              <w:bottom w:val="nil"/>
            </w:tcBorders>
          </w:tcPr>
          <w:p w14:paraId="3F7F8E62"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1B860C7C"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стихотворения</w:t>
            </w:r>
            <w:r w:rsidRPr="00005DA0">
              <w:rPr>
                <w:color w:val="000000"/>
                <w:spacing w:val="12"/>
                <w:w w:val="115"/>
                <w:sz w:val="20"/>
                <w:szCs w:val="20"/>
              </w:rPr>
              <w:t xml:space="preserve"> </w:t>
            </w:r>
            <w:r w:rsidRPr="00005DA0">
              <w:rPr>
                <w:color w:val="000000"/>
                <w:w w:val="115"/>
                <w:sz w:val="20"/>
                <w:szCs w:val="20"/>
              </w:rPr>
              <w:t>наизусть.</w:t>
            </w:r>
            <w:r w:rsidRPr="00005DA0">
              <w:rPr>
                <w:color w:val="000000"/>
                <w:spacing w:val="13"/>
                <w:w w:val="115"/>
                <w:sz w:val="20"/>
                <w:szCs w:val="20"/>
              </w:rPr>
              <w:t xml:space="preserve"> </w:t>
            </w:r>
            <w:r w:rsidRPr="00005DA0">
              <w:rPr>
                <w:color w:val="000000"/>
                <w:w w:val="115"/>
                <w:sz w:val="20"/>
                <w:szCs w:val="20"/>
              </w:rPr>
              <w:t>Выразительно</w:t>
            </w:r>
            <w:r w:rsidRPr="00005DA0">
              <w:rPr>
                <w:color w:val="000000"/>
                <w:spacing w:val="13"/>
                <w:w w:val="115"/>
                <w:sz w:val="20"/>
                <w:szCs w:val="20"/>
              </w:rPr>
              <w:t xml:space="preserve"> </w:t>
            </w:r>
            <w:r w:rsidRPr="00005DA0">
              <w:rPr>
                <w:color w:val="000000"/>
                <w:w w:val="115"/>
                <w:sz w:val="20"/>
                <w:szCs w:val="20"/>
              </w:rPr>
              <w:t>читать</w:t>
            </w:r>
          </w:p>
        </w:tc>
      </w:tr>
      <w:tr w:rsidR="00005DA0" w:rsidRPr="00005DA0" w14:paraId="5C15296F"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26120343" w14:textId="77777777" w:rsidR="005B2FBF" w:rsidRPr="00005DA0" w:rsidRDefault="005B2FBF" w:rsidP="00220FF5">
            <w:pPr>
              <w:jc w:val="center"/>
              <w:rPr>
                <w:color w:val="000000"/>
                <w:sz w:val="20"/>
                <w:szCs w:val="20"/>
              </w:rPr>
            </w:pPr>
          </w:p>
        </w:tc>
        <w:tc>
          <w:tcPr>
            <w:tcW w:w="3175" w:type="dxa"/>
            <w:tcBorders>
              <w:top w:val="nil"/>
              <w:bottom w:val="nil"/>
            </w:tcBorders>
          </w:tcPr>
          <w:p w14:paraId="1C13DD83"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4125A419"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сказку,</w:t>
            </w:r>
            <w:r w:rsidRPr="00005DA0">
              <w:rPr>
                <w:color w:val="000000"/>
                <w:spacing w:val="-3"/>
                <w:w w:val="115"/>
                <w:sz w:val="20"/>
                <w:szCs w:val="20"/>
              </w:rPr>
              <w:t xml:space="preserve"> </w:t>
            </w:r>
            <w:r w:rsidRPr="00005DA0">
              <w:rPr>
                <w:color w:val="000000"/>
                <w:w w:val="115"/>
                <w:sz w:val="20"/>
                <w:szCs w:val="20"/>
              </w:rPr>
              <w:t>отвечать</w:t>
            </w:r>
            <w:r w:rsidRPr="00005DA0">
              <w:rPr>
                <w:color w:val="000000"/>
                <w:spacing w:val="-2"/>
                <w:w w:val="115"/>
                <w:sz w:val="20"/>
                <w:szCs w:val="20"/>
              </w:rPr>
              <w:t xml:space="preserve"> </w:t>
            </w:r>
            <w:r w:rsidRPr="00005DA0">
              <w:rPr>
                <w:color w:val="000000"/>
                <w:w w:val="115"/>
                <w:sz w:val="20"/>
                <w:szCs w:val="20"/>
              </w:rPr>
              <w:t>на</w:t>
            </w:r>
            <w:r w:rsidRPr="00005DA0">
              <w:rPr>
                <w:color w:val="000000"/>
                <w:spacing w:val="-2"/>
                <w:w w:val="115"/>
                <w:sz w:val="20"/>
                <w:szCs w:val="20"/>
              </w:rPr>
              <w:t xml:space="preserve"> </w:t>
            </w:r>
            <w:r w:rsidRPr="00005DA0">
              <w:rPr>
                <w:color w:val="000000"/>
                <w:w w:val="115"/>
                <w:sz w:val="20"/>
                <w:szCs w:val="20"/>
              </w:rPr>
              <w:t>вопросы</w:t>
            </w:r>
            <w:r w:rsidRPr="00005DA0">
              <w:rPr>
                <w:color w:val="000000"/>
                <w:spacing w:val="-2"/>
                <w:w w:val="115"/>
                <w:sz w:val="20"/>
                <w:szCs w:val="20"/>
              </w:rPr>
              <w:t xml:space="preserve"> </w:t>
            </w:r>
            <w:r w:rsidRPr="00005DA0">
              <w:rPr>
                <w:color w:val="000000"/>
                <w:w w:val="115"/>
                <w:sz w:val="20"/>
                <w:szCs w:val="20"/>
              </w:rPr>
              <w:t>по</w:t>
            </w:r>
            <w:r w:rsidRPr="00005DA0">
              <w:rPr>
                <w:color w:val="000000"/>
                <w:spacing w:val="-2"/>
                <w:w w:val="115"/>
                <w:sz w:val="20"/>
                <w:szCs w:val="20"/>
              </w:rPr>
              <w:t xml:space="preserve"> </w:t>
            </w:r>
            <w:r w:rsidRPr="00005DA0">
              <w:rPr>
                <w:color w:val="000000"/>
                <w:w w:val="115"/>
                <w:sz w:val="20"/>
                <w:szCs w:val="20"/>
              </w:rPr>
              <w:t>содержанию.</w:t>
            </w:r>
            <w:r w:rsidRPr="00005DA0">
              <w:rPr>
                <w:color w:val="000000"/>
                <w:spacing w:val="-2"/>
                <w:w w:val="115"/>
                <w:sz w:val="20"/>
                <w:szCs w:val="20"/>
              </w:rPr>
              <w:t xml:space="preserve"> </w:t>
            </w:r>
            <w:r w:rsidR="00220FF5">
              <w:rPr>
                <w:color w:val="000000"/>
                <w:w w:val="115"/>
                <w:sz w:val="20"/>
                <w:szCs w:val="20"/>
              </w:rPr>
              <w:t>Определять</w:t>
            </w:r>
          </w:p>
        </w:tc>
      </w:tr>
      <w:tr w:rsidR="00005DA0" w:rsidRPr="00005DA0" w14:paraId="139FF8D1"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32E38175" w14:textId="77777777" w:rsidR="005B2FBF" w:rsidRPr="00005DA0" w:rsidRDefault="005B2FBF" w:rsidP="00220FF5">
            <w:pPr>
              <w:jc w:val="center"/>
              <w:rPr>
                <w:color w:val="000000"/>
                <w:sz w:val="20"/>
                <w:szCs w:val="20"/>
              </w:rPr>
            </w:pPr>
          </w:p>
        </w:tc>
        <w:tc>
          <w:tcPr>
            <w:tcW w:w="3175" w:type="dxa"/>
            <w:tcBorders>
              <w:top w:val="nil"/>
              <w:bottom w:val="nil"/>
            </w:tcBorders>
          </w:tcPr>
          <w:p w14:paraId="5CEA4230"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21FA1FBA"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идейно-тематическое</w:t>
            </w:r>
            <w:r w:rsidRPr="00005DA0">
              <w:rPr>
                <w:color w:val="000000"/>
                <w:spacing w:val="14"/>
                <w:w w:val="115"/>
                <w:sz w:val="20"/>
                <w:szCs w:val="20"/>
              </w:rPr>
              <w:t xml:space="preserve"> </w:t>
            </w:r>
            <w:r w:rsidRPr="00005DA0">
              <w:rPr>
                <w:color w:val="000000"/>
                <w:w w:val="115"/>
                <w:sz w:val="20"/>
                <w:szCs w:val="20"/>
              </w:rPr>
              <w:t>содержание</w:t>
            </w:r>
            <w:r w:rsidRPr="00005DA0">
              <w:rPr>
                <w:color w:val="000000"/>
                <w:spacing w:val="14"/>
                <w:w w:val="115"/>
                <w:sz w:val="20"/>
                <w:szCs w:val="20"/>
              </w:rPr>
              <w:t xml:space="preserve"> </w:t>
            </w:r>
            <w:r w:rsidRPr="00005DA0">
              <w:rPr>
                <w:color w:val="000000"/>
                <w:w w:val="115"/>
                <w:sz w:val="20"/>
                <w:szCs w:val="20"/>
              </w:rPr>
              <w:t>сказки</w:t>
            </w:r>
          </w:p>
        </w:tc>
      </w:tr>
      <w:tr w:rsidR="00005DA0" w:rsidRPr="00005DA0" w14:paraId="5FFA1D94"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7B192005" w14:textId="77777777" w:rsidR="005B2FBF" w:rsidRPr="00005DA0" w:rsidRDefault="005B2FBF" w:rsidP="00220FF5">
            <w:pPr>
              <w:jc w:val="center"/>
              <w:rPr>
                <w:color w:val="000000"/>
                <w:sz w:val="20"/>
                <w:szCs w:val="20"/>
              </w:rPr>
            </w:pPr>
          </w:p>
        </w:tc>
        <w:tc>
          <w:tcPr>
            <w:tcW w:w="3175" w:type="dxa"/>
            <w:tcBorders>
              <w:top w:val="nil"/>
              <w:bottom w:val="nil"/>
            </w:tcBorders>
          </w:tcPr>
          <w:p w14:paraId="0DEE6591"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0DBB27FF"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А.</w:t>
            </w:r>
            <w:r w:rsidRPr="00005DA0">
              <w:rPr>
                <w:color w:val="000000"/>
                <w:spacing w:val="7"/>
                <w:w w:val="115"/>
                <w:sz w:val="20"/>
                <w:szCs w:val="20"/>
              </w:rPr>
              <w:t xml:space="preserve"> </w:t>
            </w:r>
            <w:r w:rsidRPr="00005DA0">
              <w:rPr>
                <w:color w:val="000000"/>
                <w:w w:val="115"/>
                <w:sz w:val="20"/>
                <w:szCs w:val="20"/>
              </w:rPr>
              <w:t>С.</w:t>
            </w:r>
            <w:r w:rsidRPr="00005DA0">
              <w:rPr>
                <w:color w:val="000000"/>
                <w:spacing w:val="8"/>
                <w:w w:val="115"/>
                <w:sz w:val="20"/>
                <w:szCs w:val="20"/>
              </w:rPr>
              <w:t xml:space="preserve"> </w:t>
            </w:r>
            <w:r w:rsidRPr="00005DA0">
              <w:rPr>
                <w:color w:val="000000"/>
                <w:w w:val="115"/>
                <w:sz w:val="20"/>
                <w:szCs w:val="20"/>
              </w:rPr>
              <w:t>Пушкина.</w:t>
            </w:r>
            <w:r w:rsidRPr="00005DA0">
              <w:rPr>
                <w:color w:val="000000"/>
                <w:spacing w:val="8"/>
                <w:w w:val="115"/>
                <w:sz w:val="20"/>
                <w:szCs w:val="20"/>
              </w:rPr>
              <w:t xml:space="preserve"> </w:t>
            </w:r>
            <w:r w:rsidRPr="00005DA0">
              <w:rPr>
                <w:color w:val="000000"/>
                <w:w w:val="115"/>
                <w:sz w:val="20"/>
                <w:szCs w:val="20"/>
              </w:rPr>
              <w:t>Выявлять</w:t>
            </w:r>
            <w:r w:rsidRPr="00005DA0">
              <w:rPr>
                <w:color w:val="000000"/>
                <w:spacing w:val="8"/>
                <w:w w:val="115"/>
                <w:sz w:val="20"/>
                <w:szCs w:val="20"/>
              </w:rPr>
              <w:t xml:space="preserve"> </w:t>
            </w:r>
            <w:r w:rsidRPr="00005DA0">
              <w:rPr>
                <w:color w:val="000000"/>
                <w:w w:val="115"/>
                <w:sz w:val="20"/>
                <w:szCs w:val="20"/>
              </w:rPr>
              <w:t>своеобразие</w:t>
            </w:r>
            <w:r w:rsidRPr="00005DA0">
              <w:rPr>
                <w:color w:val="000000"/>
                <w:spacing w:val="7"/>
                <w:w w:val="115"/>
                <w:sz w:val="20"/>
                <w:szCs w:val="20"/>
              </w:rPr>
              <w:t xml:space="preserve"> </w:t>
            </w:r>
            <w:r w:rsidRPr="00005DA0">
              <w:rPr>
                <w:color w:val="000000"/>
                <w:w w:val="115"/>
                <w:sz w:val="20"/>
                <w:szCs w:val="20"/>
              </w:rPr>
              <w:lastRenderedPageBreak/>
              <w:t>авторской</w:t>
            </w:r>
          </w:p>
        </w:tc>
      </w:tr>
      <w:tr w:rsidR="00005DA0" w:rsidRPr="00005DA0" w14:paraId="711D4711"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194D9C99" w14:textId="77777777" w:rsidR="005B2FBF" w:rsidRPr="00005DA0" w:rsidRDefault="005B2FBF" w:rsidP="00220FF5">
            <w:pPr>
              <w:jc w:val="center"/>
              <w:rPr>
                <w:color w:val="000000"/>
                <w:sz w:val="20"/>
                <w:szCs w:val="20"/>
              </w:rPr>
            </w:pPr>
          </w:p>
        </w:tc>
        <w:tc>
          <w:tcPr>
            <w:tcW w:w="3175" w:type="dxa"/>
            <w:tcBorders>
              <w:top w:val="nil"/>
              <w:bottom w:val="nil"/>
            </w:tcBorders>
          </w:tcPr>
          <w:p w14:paraId="517D474A"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4E24B414"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сказки</w:t>
            </w:r>
            <w:r w:rsidRPr="00005DA0">
              <w:rPr>
                <w:color w:val="000000"/>
                <w:spacing w:val="2"/>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её</w:t>
            </w:r>
            <w:r w:rsidRPr="00005DA0">
              <w:rPr>
                <w:color w:val="000000"/>
                <w:spacing w:val="3"/>
                <w:w w:val="115"/>
                <w:sz w:val="20"/>
                <w:szCs w:val="20"/>
              </w:rPr>
              <w:t xml:space="preserve"> </w:t>
            </w:r>
            <w:r w:rsidRPr="00005DA0">
              <w:rPr>
                <w:color w:val="000000"/>
                <w:w w:val="115"/>
                <w:sz w:val="20"/>
                <w:szCs w:val="20"/>
              </w:rPr>
              <w:t>отличие</w:t>
            </w:r>
            <w:r w:rsidRPr="00005DA0">
              <w:rPr>
                <w:color w:val="000000"/>
                <w:spacing w:val="3"/>
                <w:w w:val="115"/>
                <w:sz w:val="20"/>
                <w:szCs w:val="20"/>
              </w:rPr>
              <w:t xml:space="preserve"> </w:t>
            </w:r>
            <w:r w:rsidRPr="00005DA0">
              <w:rPr>
                <w:color w:val="000000"/>
                <w:w w:val="115"/>
                <w:sz w:val="20"/>
                <w:szCs w:val="20"/>
              </w:rPr>
              <w:t>от</w:t>
            </w:r>
            <w:r w:rsidRPr="00005DA0">
              <w:rPr>
                <w:color w:val="000000"/>
                <w:spacing w:val="3"/>
                <w:w w:val="115"/>
                <w:sz w:val="20"/>
                <w:szCs w:val="20"/>
              </w:rPr>
              <w:t xml:space="preserve"> </w:t>
            </w:r>
            <w:r w:rsidRPr="00005DA0">
              <w:rPr>
                <w:color w:val="000000"/>
                <w:w w:val="115"/>
                <w:sz w:val="20"/>
                <w:szCs w:val="20"/>
              </w:rPr>
              <w:t>народной.</w:t>
            </w:r>
            <w:r w:rsidRPr="00005DA0">
              <w:rPr>
                <w:color w:val="000000"/>
                <w:spacing w:val="3"/>
                <w:w w:val="115"/>
                <w:sz w:val="20"/>
                <w:szCs w:val="20"/>
              </w:rPr>
              <w:t xml:space="preserve"> </w:t>
            </w:r>
            <w:r w:rsidRPr="00005DA0">
              <w:rPr>
                <w:color w:val="000000"/>
                <w:w w:val="115"/>
                <w:sz w:val="20"/>
                <w:szCs w:val="20"/>
              </w:rPr>
              <w:t>Выделять</w:t>
            </w:r>
            <w:r w:rsidRPr="00005DA0">
              <w:rPr>
                <w:color w:val="000000"/>
                <w:spacing w:val="2"/>
                <w:w w:val="115"/>
                <w:sz w:val="20"/>
                <w:szCs w:val="20"/>
              </w:rPr>
              <w:t xml:space="preserve"> </w:t>
            </w:r>
            <w:r w:rsidRPr="00005DA0">
              <w:rPr>
                <w:color w:val="000000"/>
                <w:w w:val="115"/>
                <w:sz w:val="20"/>
                <w:szCs w:val="20"/>
              </w:rPr>
              <w:t>ключевые</w:t>
            </w:r>
          </w:p>
        </w:tc>
      </w:tr>
      <w:tr w:rsidR="00005DA0" w:rsidRPr="00005DA0" w14:paraId="557F5CB5"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0B3C5549" w14:textId="77777777" w:rsidR="005B2FBF" w:rsidRPr="00005DA0" w:rsidRDefault="005B2FBF" w:rsidP="00220FF5">
            <w:pPr>
              <w:jc w:val="center"/>
              <w:rPr>
                <w:color w:val="000000"/>
                <w:sz w:val="20"/>
                <w:szCs w:val="20"/>
              </w:rPr>
            </w:pPr>
          </w:p>
        </w:tc>
        <w:tc>
          <w:tcPr>
            <w:tcW w:w="3175" w:type="dxa"/>
            <w:tcBorders>
              <w:top w:val="nil"/>
              <w:bottom w:val="nil"/>
            </w:tcBorders>
          </w:tcPr>
          <w:p w14:paraId="24A0799C"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3B660FF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эпизоды</w:t>
            </w:r>
            <w:r w:rsidRPr="00005DA0">
              <w:rPr>
                <w:color w:val="000000"/>
                <w:spacing w:val="6"/>
                <w:w w:val="115"/>
                <w:sz w:val="20"/>
                <w:szCs w:val="20"/>
              </w:rPr>
              <w:t xml:space="preserve"> </w:t>
            </w:r>
            <w:r w:rsidRPr="00005DA0">
              <w:rPr>
                <w:color w:val="000000"/>
                <w:w w:val="115"/>
                <w:sz w:val="20"/>
                <w:szCs w:val="20"/>
              </w:rPr>
              <w:t>в</w:t>
            </w:r>
            <w:r w:rsidRPr="00005DA0">
              <w:rPr>
                <w:color w:val="000000"/>
                <w:spacing w:val="6"/>
                <w:w w:val="115"/>
                <w:sz w:val="20"/>
                <w:szCs w:val="20"/>
              </w:rPr>
              <w:t xml:space="preserve"> </w:t>
            </w:r>
            <w:r w:rsidRPr="00005DA0">
              <w:rPr>
                <w:color w:val="000000"/>
                <w:w w:val="115"/>
                <w:sz w:val="20"/>
                <w:szCs w:val="20"/>
              </w:rPr>
              <w:t>тексте</w:t>
            </w:r>
            <w:r w:rsidRPr="00005DA0">
              <w:rPr>
                <w:color w:val="000000"/>
                <w:spacing w:val="6"/>
                <w:w w:val="115"/>
                <w:sz w:val="20"/>
                <w:szCs w:val="20"/>
              </w:rPr>
              <w:t xml:space="preserve"> </w:t>
            </w:r>
            <w:r w:rsidRPr="00005DA0">
              <w:rPr>
                <w:color w:val="000000"/>
                <w:w w:val="115"/>
                <w:sz w:val="20"/>
                <w:szCs w:val="20"/>
              </w:rPr>
              <w:t>произведения.</w:t>
            </w:r>
            <w:r w:rsidRPr="00005DA0">
              <w:rPr>
                <w:color w:val="000000"/>
                <w:spacing w:val="7"/>
                <w:w w:val="115"/>
                <w:sz w:val="20"/>
                <w:szCs w:val="20"/>
              </w:rPr>
              <w:t xml:space="preserve"> </w:t>
            </w:r>
            <w:r w:rsidRPr="00005DA0">
              <w:rPr>
                <w:color w:val="000000"/>
                <w:w w:val="115"/>
                <w:sz w:val="20"/>
                <w:szCs w:val="20"/>
              </w:rPr>
              <w:t>Сопоставлять</w:t>
            </w:r>
            <w:r w:rsidRPr="00005DA0">
              <w:rPr>
                <w:color w:val="000000"/>
                <w:spacing w:val="6"/>
                <w:w w:val="115"/>
                <w:sz w:val="20"/>
                <w:szCs w:val="20"/>
              </w:rPr>
              <w:t xml:space="preserve"> </w:t>
            </w:r>
            <w:r w:rsidRPr="00005DA0">
              <w:rPr>
                <w:color w:val="000000"/>
                <w:w w:val="115"/>
                <w:sz w:val="20"/>
                <w:szCs w:val="20"/>
              </w:rPr>
              <w:t>сказку</w:t>
            </w:r>
          </w:p>
        </w:tc>
      </w:tr>
      <w:tr w:rsidR="00005DA0" w:rsidRPr="00005DA0" w14:paraId="63B81DAB" w14:textId="77777777" w:rsidTr="00617258">
        <w:trPr>
          <w:trHeight w:val="256"/>
        </w:trPr>
        <w:tc>
          <w:tcPr>
            <w:tcW w:w="1928" w:type="dxa"/>
            <w:vMerge/>
            <w:tcBorders>
              <w:top w:val="nil"/>
              <w:left w:val="single" w:sz="6" w:space="0" w:color="000000"/>
              <w:bottom w:val="single" w:sz="6" w:space="0" w:color="000000"/>
              <w:right w:val="single" w:sz="6" w:space="0" w:color="000000"/>
            </w:tcBorders>
          </w:tcPr>
          <w:p w14:paraId="12146DC3" w14:textId="77777777" w:rsidR="005B2FBF" w:rsidRPr="00005DA0" w:rsidRDefault="005B2FBF" w:rsidP="00220FF5">
            <w:pPr>
              <w:jc w:val="center"/>
              <w:rPr>
                <w:color w:val="000000"/>
                <w:sz w:val="20"/>
                <w:szCs w:val="20"/>
              </w:rPr>
            </w:pPr>
          </w:p>
        </w:tc>
        <w:tc>
          <w:tcPr>
            <w:tcW w:w="3175" w:type="dxa"/>
            <w:tcBorders>
              <w:top w:val="nil"/>
            </w:tcBorders>
          </w:tcPr>
          <w:p w14:paraId="34C39BCC" w14:textId="77777777" w:rsidR="005B2FBF" w:rsidRPr="00005DA0" w:rsidRDefault="005B2FBF" w:rsidP="00220FF5">
            <w:pPr>
              <w:pStyle w:val="TableParagraph"/>
              <w:ind w:left="0"/>
              <w:jc w:val="center"/>
              <w:rPr>
                <w:color w:val="000000"/>
                <w:sz w:val="20"/>
                <w:szCs w:val="20"/>
              </w:rPr>
            </w:pPr>
          </w:p>
        </w:tc>
        <w:tc>
          <w:tcPr>
            <w:tcW w:w="5046" w:type="dxa"/>
            <w:tcBorders>
              <w:top w:val="nil"/>
              <w:bottom w:val="single" w:sz="6" w:space="0" w:color="000000"/>
            </w:tcBorders>
          </w:tcPr>
          <w:p w14:paraId="4F3C9F4D"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w:t>
            </w:r>
            <w:r w:rsidRPr="00005DA0">
              <w:rPr>
                <w:color w:val="000000"/>
                <w:spacing w:val="1"/>
                <w:w w:val="115"/>
                <w:sz w:val="20"/>
                <w:szCs w:val="20"/>
              </w:rPr>
              <w:t xml:space="preserve"> </w:t>
            </w:r>
            <w:r w:rsidRPr="00005DA0">
              <w:rPr>
                <w:color w:val="000000"/>
                <w:w w:val="115"/>
                <w:sz w:val="20"/>
                <w:szCs w:val="20"/>
              </w:rPr>
              <w:t>другими</w:t>
            </w:r>
            <w:r w:rsidRPr="00005DA0">
              <w:rPr>
                <w:color w:val="000000"/>
                <w:spacing w:val="2"/>
                <w:w w:val="115"/>
                <w:sz w:val="20"/>
                <w:szCs w:val="20"/>
              </w:rPr>
              <w:t xml:space="preserve"> </w:t>
            </w:r>
            <w:r w:rsidRPr="00005DA0">
              <w:rPr>
                <w:color w:val="000000"/>
                <w:w w:val="115"/>
                <w:sz w:val="20"/>
                <w:szCs w:val="20"/>
              </w:rPr>
              <w:t>видами</w:t>
            </w:r>
            <w:r w:rsidRPr="00005DA0">
              <w:rPr>
                <w:color w:val="000000"/>
                <w:spacing w:val="1"/>
                <w:w w:val="115"/>
                <w:sz w:val="20"/>
                <w:szCs w:val="20"/>
              </w:rPr>
              <w:t xml:space="preserve"> </w:t>
            </w:r>
            <w:r w:rsidRPr="00005DA0">
              <w:rPr>
                <w:color w:val="000000"/>
                <w:w w:val="115"/>
                <w:sz w:val="20"/>
                <w:szCs w:val="20"/>
              </w:rPr>
              <w:t>искусства.</w:t>
            </w:r>
          </w:p>
        </w:tc>
      </w:tr>
      <w:tr w:rsidR="00005DA0" w:rsidRPr="00005DA0" w14:paraId="3AA30B7E" w14:textId="77777777" w:rsidTr="00617258">
        <w:trPr>
          <w:trHeight w:val="258"/>
        </w:trPr>
        <w:tc>
          <w:tcPr>
            <w:tcW w:w="1928" w:type="dxa"/>
            <w:vMerge/>
            <w:tcBorders>
              <w:top w:val="nil"/>
              <w:left w:val="single" w:sz="6" w:space="0" w:color="000000"/>
              <w:bottom w:val="single" w:sz="6" w:space="0" w:color="000000"/>
              <w:right w:val="single" w:sz="6" w:space="0" w:color="000000"/>
            </w:tcBorders>
          </w:tcPr>
          <w:p w14:paraId="29571B04" w14:textId="77777777" w:rsidR="005B2FBF" w:rsidRPr="00005DA0" w:rsidRDefault="005B2FBF" w:rsidP="00220FF5">
            <w:pPr>
              <w:jc w:val="center"/>
              <w:rPr>
                <w:color w:val="000000"/>
                <w:sz w:val="20"/>
                <w:szCs w:val="20"/>
              </w:rPr>
            </w:pPr>
          </w:p>
        </w:tc>
        <w:tc>
          <w:tcPr>
            <w:tcW w:w="3175" w:type="dxa"/>
            <w:tcBorders>
              <w:bottom w:val="nil"/>
            </w:tcBorders>
          </w:tcPr>
          <w:p w14:paraId="0DB41F8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М.</w:t>
            </w:r>
            <w:r w:rsidRPr="00005DA0">
              <w:rPr>
                <w:color w:val="000000"/>
                <w:spacing w:val="-6"/>
                <w:w w:val="115"/>
                <w:sz w:val="20"/>
                <w:szCs w:val="20"/>
              </w:rPr>
              <w:t xml:space="preserve"> </w:t>
            </w:r>
            <w:r w:rsidRPr="00005DA0">
              <w:rPr>
                <w:color w:val="000000"/>
                <w:w w:val="115"/>
                <w:sz w:val="20"/>
                <w:szCs w:val="20"/>
              </w:rPr>
              <w:t>Ю.</w:t>
            </w:r>
            <w:r w:rsidRPr="00005DA0">
              <w:rPr>
                <w:color w:val="000000"/>
                <w:spacing w:val="-6"/>
                <w:w w:val="115"/>
                <w:sz w:val="20"/>
                <w:szCs w:val="20"/>
              </w:rPr>
              <w:t xml:space="preserve"> </w:t>
            </w:r>
            <w:r w:rsidRPr="00005DA0">
              <w:rPr>
                <w:color w:val="000000"/>
                <w:w w:val="115"/>
                <w:sz w:val="20"/>
                <w:szCs w:val="20"/>
              </w:rPr>
              <w:t>Лермонтов.</w:t>
            </w:r>
          </w:p>
        </w:tc>
        <w:tc>
          <w:tcPr>
            <w:tcW w:w="5046" w:type="dxa"/>
            <w:tcBorders>
              <w:top w:val="single" w:sz="6" w:space="0" w:color="000000"/>
              <w:bottom w:val="nil"/>
            </w:tcBorders>
          </w:tcPr>
          <w:p w14:paraId="522A44ED"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9"/>
                <w:w w:val="115"/>
                <w:sz w:val="20"/>
                <w:szCs w:val="20"/>
              </w:rPr>
              <w:t xml:space="preserve"> </w:t>
            </w:r>
            <w:r w:rsidRPr="00005DA0">
              <w:rPr>
                <w:color w:val="000000"/>
                <w:w w:val="115"/>
                <w:sz w:val="20"/>
                <w:szCs w:val="20"/>
              </w:rPr>
              <w:t>читать</w:t>
            </w:r>
            <w:r w:rsidRPr="00005DA0">
              <w:rPr>
                <w:color w:val="000000"/>
                <w:spacing w:val="10"/>
                <w:w w:val="115"/>
                <w:sz w:val="20"/>
                <w:szCs w:val="20"/>
              </w:rPr>
              <w:t xml:space="preserve"> </w:t>
            </w:r>
            <w:r w:rsidRPr="00005DA0">
              <w:rPr>
                <w:color w:val="000000"/>
                <w:w w:val="115"/>
                <w:sz w:val="20"/>
                <w:szCs w:val="20"/>
              </w:rPr>
              <w:t>стихотворение.</w:t>
            </w:r>
          </w:p>
        </w:tc>
      </w:tr>
      <w:tr w:rsidR="00005DA0" w:rsidRPr="00005DA0" w14:paraId="17A529E8"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1BFCC0FC" w14:textId="77777777" w:rsidR="005B2FBF" w:rsidRPr="00005DA0" w:rsidRDefault="005B2FBF" w:rsidP="00220FF5">
            <w:pPr>
              <w:jc w:val="center"/>
              <w:rPr>
                <w:color w:val="000000"/>
                <w:sz w:val="20"/>
                <w:szCs w:val="20"/>
              </w:rPr>
            </w:pPr>
          </w:p>
        </w:tc>
        <w:tc>
          <w:tcPr>
            <w:tcW w:w="3175" w:type="dxa"/>
            <w:tcBorders>
              <w:top w:val="nil"/>
              <w:bottom w:val="nil"/>
            </w:tcBorders>
          </w:tcPr>
          <w:p w14:paraId="4A843FB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Стихотворение</w:t>
            </w:r>
          </w:p>
        </w:tc>
        <w:tc>
          <w:tcPr>
            <w:tcW w:w="5046" w:type="dxa"/>
            <w:tcBorders>
              <w:top w:val="nil"/>
              <w:bottom w:val="nil"/>
            </w:tcBorders>
          </w:tcPr>
          <w:p w14:paraId="4E8D23D9"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Отвечать</w:t>
            </w:r>
            <w:r w:rsidRPr="00005DA0">
              <w:rPr>
                <w:color w:val="000000"/>
                <w:spacing w:val="-4"/>
                <w:w w:val="115"/>
                <w:sz w:val="20"/>
                <w:szCs w:val="20"/>
              </w:rPr>
              <w:t xml:space="preserve"> </w:t>
            </w:r>
            <w:r w:rsidRPr="00005DA0">
              <w:rPr>
                <w:color w:val="000000"/>
                <w:w w:val="115"/>
                <w:sz w:val="20"/>
                <w:szCs w:val="20"/>
              </w:rPr>
              <w:t>на</w:t>
            </w:r>
            <w:r w:rsidRPr="00005DA0">
              <w:rPr>
                <w:color w:val="000000"/>
                <w:spacing w:val="-4"/>
                <w:w w:val="115"/>
                <w:sz w:val="20"/>
                <w:szCs w:val="20"/>
              </w:rPr>
              <w:t xml:space="preserve"> </w:t>
            </w:r>
            <w:r w:rsidRPr="00005DA0">
              <w:rPr>
                <w:color w:val="000000"/>
                <w:w w:val="115"/>
                <w:sz w:val="20"/>
                <w:szCs w:val="20"/>
              </w:rPr>
              <w:t>вопросы</w:t>
            </w:r>
            <w:r w:rsidRPr="00005DA0">
              <w:rPr>
                <w:color w:val="000000"/>
                <w:spacing w:val="-3"/>
                <w:w w:val="115"/>
                <w:sz w:val="20"/>
                <w:szCs w:val="20"/>
              </w:rPr>
              <w:t xml:space="preserve"> </w:t>
            </w:r>
            <w:r w:rsidRPr="00005DA0">
              <w:rPr>
                <w:color w:val="000000"/>
                <w:w w:val="115"/>
                <w:sz w:val="20"/>
                <w:szCs w:val="20"/>
              </w:rPr>
              <w:t>по</w:t>
            </w:r>
            <w:r w:rsidRPr="00005DA0">
              <w:rPr>
                <w:color w:val="000000"/>
                <w:spacing w:val="-4"/>
                <w:w w:val="115"/>
                <w:sz w:val="20"/>
                <w:szCs w:val="20"/>
              </w:rPr>
              <w:t xml:space="preserve"> </w:t>
            </w:r>
            <w:r w:rsidRPr="00005DA0">
              <w:rPr>
                <w:color w:val="000000"/>
                <w:w w:val="115"/>
                <w:sz w:val="20"/>
                <w:szCs w:val="20"/>
              </w:rPr>
              <w:t>прочитанному</w:t>
            </w:r>
            <w:r w:rsidRPr="00005DA0">
              <w:rPr>
                <w:color w:val="000000"/>
                <w:spacing w:val="-3"/>
                <w:w w:val="115"/>
                <w:sz w:val="20"/>
                <w:szCs w:val="20"/>
              </w:rPr>
              <w:t xml:space="preserve"> </w:t>
            </w:r>
            <w:r w:rsidRPr="00005DA0">
              <w:rPr>
                <w:color w:val="000000"/>
                <w:w w:val="115"/>
                <w:sz w:val="20"/>
                <w:szCs w:val="20"/>
              </w:rPr>
              <w:t>тексту,</w:t>
            </w:r>
          </w:p>
        </w:tc>
      </w:tr>
      <w:tr w:rsidR="00005DA0" w:rsidRPr="00005DA0" w14:paraId="02F659C1" w14:textId="77777777" w:rsidTr="00617258">
        <w:trPr>
          <w:trHeight w:val="182"/>
        </w:trPr>
        <w:tc>
          <w:tcPr>
            <w:tcW w:w="1928" w:type="dxa"/>
            <w:vMerge/>
            <w:tcBorders>
              <w:top w:val="nil"/>
              <w:left w:val="single" w:sz="6" w:space="0" w:color="000000"/>
              <w:bottom w:val="single" w:sz="6" w:space="0" w:color="000000"/>
              <w:right w:val="single" w:sz="6" w:space="0" w:color="000000"/>
            </w:tcBorders>
          </w:tcPr>
          <w:p w14:paraId="3645563D" w14:textId="77777777" w:rsidR="005B2FBF" w:rsidRPr="00005DA0" w:rsidRDefault="005B2FBF" w:rsidP="00220FF5">
            <w:pPr>
              <w:jc w:val="center"/>
              <w:rPr>
                <w:color w:val="000000"/>
                <w:sz w:val="20"/>
                <w:szCs w:val="20"/>
              </w:rPr>
            </w:pPr>
          </w:p>
        </w:tc>
        <w:tc>
          <w:tcPr>
            <w:tcW w:w="3175" w:type="dxa"/>
            <w:tcBorders>
              <w:top w:val="nil"/>
              <w:bottom w:val="nil"/>
            </w:tcBorders>
          </w:tcPr>
          <w:p w14:paraId="1D0A3B6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«Бородино»</w:t>
            </w:r>
            <w:r w:rsidRPr="00005DA0">
              <w:rPr>
                <w:color w:val="000000"/>
                <w:spacing w:val="-8"/>
                <w:w w:val="115"/>
                <w:sz w:val="20"/>
                <w:szCs w:val="20"/>
              </w:rPr>
              <w:t xml:space="preserve"> </w:t>
            </w:r>
            <w:r w:rsidRPr="00005DA0">
              <w:rPr>
                <w:color w:val="000000"/>
                <w:w w:val="115"/>
                <w:sz w:val="20"/>
                <w:szCs w:val="20"/>
              </w:rPr>
              <w:t>(2</w:t>
            </w:r>
            <w:r w:rsidRPr="00005DA0">
              <w:rPr>
                <w:color w:val="000000"/>
                <w:spacing w:val="-8"/>
                <w:w w:val="115"/>
                <w:sz w:val="20"/>
                <w:szCs w:val="20"/>
              </w:rPr>
              <w:t xml:space="preserve"> </w:t>
            </w:r>
            <w:r w:rsidRPr="00005DA0">
              <w:rPr>
                <w:color w:val="000000"/>
                <w:w w:val="115"/>
                <w:sz w:val="20"/>
                <w:szCs w:val="20"/>
              </w:rPr>
              <w:t>ч)</w:t>
            </w:r>
          </w:p>
        </w:tc>
        <w:tc>
          <w:tcPr>
            <w:tcW w:w="5046" w:type="dxa"/>
            <w:tcBorders>
              <w:top w:val="nil"/>
              <w:bottom w:val="nil"/>
            </w:tcBorders>
          </w:tcPr>
          <w:p w14:paraId="2C959EB5"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задавать</w:t>
            </w:r>
            <w:r w:rsidRPr="00005DA0">
              <w:rPr>
                <w:color w:val="000000"/>
                <w:spacing w:val="5"/>
                <w:w w:val="115"/>
                <w:sz w:val="20"/>
                <w:szCs w:val="20"/>
              </w:rPr>
              <w:t xml:space="preserve"> </w:t>
            </w:r>
            <w:r w:rsidRPr="00005DA0">
              <w:rPr>
                <w:color w:val="000000"/>
                <w:w w:val="115"/>
                <w:sz w:val="20"/>
                <w:szCs w:val="20"/>
              </w:rPr>
              <w:t>вопросы</w:t>
            </w:r>
            <w:r w:rsidRPr="00005DA0">
              <w:rPr>
                <w:color w:val="000000"/>
                <w:spacing w:val="5"/>
                <w:w w:val="115"/>
                <w:sz w:val="20"/>
                <w:szCs w:val="20"/>
              </w:rPr>
              <w:t xml:space="preserve"> </w:t>
            </w:r>
            <w:r w:rsidRPr="00005DA0">
              <w:rPr>
                <w:color w:val="000000"/>
                <w:w w:val="115"/>
                <w:sz w:val="20"/>
                <w:szCs w:val="20"/>
              </w:rPr>
              <w:t>с</w:t>
            </w:r>
            <w:r w:rsidRPr="00005DA0">
              <w:rPr>
                <w:color w:val="000000"/>
                <w:spacing w:val="6"/>
                <w:w w:val="115"/>
                <w:sz w:val="20"/>
                <w:szCs w:val="20"/>
              </w:rPr>
              <w:t xml:space="preserve"> </w:t>
            </w:r>
            <w:r w:rsidRPr="00005DA0">
              <w:rPr>
                <w:color w:val="000000"/>
                <w:w w:val="115"/>
                <w:sz w:val="20"/>
                <w:szCs w:val="20"/>
              </w:rPr>
              <w:t>целью</w:t>
            </w:r>
            <w:r w:rsidRPr="00005DA0">
              <w:rPr>
                <w:color w:val="000000"/>
                <w:spacing w:val="5"/>
                <w:w w:val="115"/>
                <w:sz w:val="20"/>
                <w:szCs w:val="20"/>
              </w:rPr>
              <w:t xml:space="preserve"> </w:t>
            </w:r>
            <w:r w:rsidRPr="00005DA0">
              <w:rPr>
                <w:color w:val="000000"/>
                <w:w w:val="115"/>
                <w:sz w:val="20"/>
                <w:szCs w:val="20"/>
              </w:rPr>
              <w:t>понимания</w:t>
            </w:r>
            <w:r w:rsidRPr="00005DA0">
              <w:rPr>
                <w:color w:val="000000"/>
                <w:spacing w:val="6"/>
                <w:w w:val="115"/>
                <w:sz w:val="20"/>
                <w:szCs w:val="20"/>
              </w:rPr>
              <w:t xml:space="preserve"> </w:t>
            </w:r>
            <w:r w:rsidRPr="00005DA0">
              <w:rPr>
                <w:color w:val="000000"/>
                <w:w w:val="115"/>
                <w:sz w:val="20"/>
                <w:szCs w:val="20"/>
              </w:rPr>
              <w:t>содержания</w:t>
            </w:r>
          </w:p>
        </w:tc>
      </w:tr>
      <w:tr w:rsidR="00005DA0" w:rsidRPr="00005DA0" w14:paraId="295F5B4F" w14:textId="77777777" w:rsidTr="00617258">
        <w:trPr>
          <w:trHeight w:val="179"/>
        </w:trPr>
        <w:tc>
          <w:tcPr>
            <w:tcW w:w="1928" w:type="dxa"/>
            <w:vMerge/>
            <w:tcBorders>
              <w:top w:val="nil"/>
              <w:left w:val="single" w:sz="6" w:space="0" w:color="000000"/>
              <w:bottom w:val="single" w:sz="6" w:space="0" w:color="000000"/>
              <w:right w:val="single" w:sz="6" w:space="0" w:color="000000"/>
            </w:tcBorders>
          </w:tcPr>
          <w:p w14:paraId="3FDDE5FA" w14:textId="77777777" w:rsidR="005B2FBF" w:rsidRPr="00005DA0" w:rsidRDefault="005B2FBF" w:rsidP="00220FF5">
            <w:pPr>
              <w:jc w:val="center"/>
              <w:rPr>
                <w:color w:val="000000"/>
                <w:sz w:val="20"/>
                <w:szCs w:val="20"/>
              </w:rPr>
            </w:pPr>
          </w:p>
        </w:tc>
        <w:tc>
          <w:tcPr>
            <w:tcW w:w="3175" w:type="dxa"/>
            <w:tcBorders>
              <w:top w:val="nil"/>
              <w:bottom w:val="nil"/>
            </w:tcBorders>
          </w:tcPr>
          <w:p w14:paraId="3ECC8FC0"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48B380C2"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стихотворения.</w:t>
            </w:r>
          </w:p>
        </w:tc>
      </w:tr>
      <w:tr w:rsidR="00005DA0" w:rsidRPr="00005DA0" w14:paraId="35D15B11"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4A3EAE74" w14:textId="77777777" w:rsidR="005B2FBF" w:rsidRPr="00005DA0" w:rsidRDefault="005B2FBF" w:rsidP="00220FF5">
            <w:pPr>
              <w:jc w:val="center"/>
              <w:rPr>
                <w:color w:val="000000"/>
                <w:sz w:val="20"/>
                <w:szCs w:val="20"/>
              </w:rPr>
            </w:pPr>
          </w:p>
        </w:tc>
        <w:tc>
          <w:tcPr>
            <w:tcW w:w="3175" w:type="dxa"/>
            <w:tcBorders>
              <w:top w:val="nil"/>
              <w:bottom w:val="nil"/>
            </w:tcBorders>
          </w:tcPr>
          <w:p w14:paraId="61B7804A"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57C1832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Определять</w:t>
            </w:r>
            <w:r w:rsidRPr="00005DA0">
              <w:rPr>
                <w:color w:val="000000"/>
                <w:spacing w:val="-8"/>
                <w:w w:val="115"/>
                <w:sz w:val="20"/>
                <w:szCs w:val="20"/>
              </w:rPr>
              <w:t xml:space="preserve"> </w:t>
            </w:r>
            <w:r w:rsidRPr="00005DA0">
              <w:rPr>
                <w:color w:val="000000"/>
                <w:w w:val="115"/>
                <w:sz w:val="20"/>
                <w:szCs w:val="20"/>
              </w:rPr>
              <w:t>его</w:t>
            </w:r>
            <w:r w:rsidRPr="00005DA0">
              <w:rPr>
                <w:color w:val="000000"/>
                <w:spacing w:val="-8"/>
                <w:w w:val="115"/>
                <w:sz w:val="20"/>
                <w:szCs w:val="20"/>
              </w:rPr>
              <w:t xml:space="preserve"> </w:t>
            </w:r>
            <w:r w:rsidRPr="00005DA0">
              <w:rPr>
                <w:color w:val="000000"/>
                <w:w w:val="115"/>
                <w:sz w:val="20"/>
                <w:szCs w:val="20"/>
              </w:rPr>
              <w:t>историческую</w:t>
            </w:r>
            <w:r w:rsidRPr="00005DA0">
              <w:rPr>
                <w:color w:val="000000"/>
                <w:spacing w:val="-8"/>
                <w:w w:val="115"/>
                <w:sz w:val="20"/>
                <w:szCs w:val="20"/>
              </w:rPr>
              <w:t xml:space="preserve"> </w:t>
            </w:r>
            <w:r w:rsidRPr="00005DA0">
              <w:rPr>
                <w:color w:val="000000"/>
                <w:w w:val="115"/>
                <w:sz w:val="20"/>
                <w:szCs w:val="20"/>
              </w:rPr>
              <w:t>основу,</w:t>
            </w:r>
            <w:r w:rsidRPr="00005DA0">
              <w:rPr>
                <w:color w:val="000000"/>
                <w:spacing w:val="-7"/>
                <w:w w:val="115"/>
                <w:sz w:val="20"/>
                <w:szCs w:val="20"/>
              </w:rPr>
              <w:t xml:space="preserve"> </w:t>
            </w:r>
            <w:r w:rsidR="00220FF5">
              <w:rPr>
                <w:color w:val="000000"/>
                <w:w w:val="115"/>
                <w:sz w:val="20"/>
                <w:szCs w:val="20"/>
              </w:rPr>
              <w:t>идейно-тематическое</w:t>
            </w:r>
          </w:p>
        </w:tc>
      </w:tr>
      <w:tr w:rsidR="00005DA0" w:rsidRPr="00005DA0" w14:paraId="533B7755"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3B9F643B" w14:textId="77777777" w:rsidR="005B2FBF" w:rsidRPr="00005DA0" w:rsidRDefault="005B2FBF" w:rsidP="00220FF5">
            <w:pPr>
              <w:jc w:val="center"/>
              <w:rPr>
                <w:color w:val="000000"/>
                <w:sz w:val="20"/>
                <w:szCs w:val="20"/>
              </w:rPr>
            </w:pPr>
          </w:p>
        </w:tc>
        <w:tc>
          <w:tcPr>
            <w:tcW w:w="3175" w:type="dxa"/>
            <w:tcBorders>
              <w:top w:val="nil"/>
              <w:bottom w:val="nil"/>
            </w:tcBorders>
          </w:tcPr>
          <w:p w14:paraId="6CD50917"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43CAB98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содержание.</w:t>
            </w:r>
            <w:r w:rsidRPr="00005DA0">
              <w:rPr>
                <w:color w:val="000000"/>
                <w:spacing w:val="4"/>
                <w:w w:val="115"/>
                <w:sz w:val="20"/>
                <w:szCs w:val="20"/>
              </w:rPr>
              <w:t xml:space="preserve"> </w:t>
            </w:r>
            <w:r w:rsidRPr="00005DA0">
              <w:rPr>
                <w:color w:val="000000"/>
                <w:w w:val="115"/>
                <w:sz w:val="20"/>
                <w:szCs w:val="20"/>
              </w:rPr>
              <w:t>Определять</w:t>
            </w:r>
            <w:r w:rsidRPr="00005DA0">
              <w:rPr>
                <w:color w:val="000000"/>
                <w:spacing w:val="4"/>
                <w:w w:val="115"/>
                <w:sz w:val="20"/>
                <w:szCs w:val="20"/>
              </w:rPr>
              <w:t xml:space="preserve"> </w:t>
            </w:r>
            <w:r w:rsidRPr="00005DA0">
              <w:rPr>
                <w:color w:val="000000"/>
                <w:w w:val="115"/>
                <w:sz w:val="20"/>
                <w:szCs w:val="20"/>
              </w:rPr>
              <w:t>позицию</w:t>
            </w:r>
            <w:r w:rsidRPr="00005DA0">
              <w:rPr>
                <w:color w:val="000000"/>
                <w:spacing w:val="4"/>
                <w:w w:val="115"/>
                <w:sz w:val="20"/>
                <w:szCs w:val="20"/>
              </w:rPr>
              <w:t xml:space="preserve"> </w:t>
            </w:r>
            <w:r w:rsidRPr="00005DA0">
              <w:rPr>
                <w:color w:val="000000"/>
                <w:w w:val="115"/>
                <w:sz w:val="20"/>
                <w:szCs w:val="20"/>
              </w:rPr>
              <w:t>автора.</w:t>
            </w:r>
          </w:p>
        </w:tc>
      </w:tr>
      <w:tr w:rsidR="00005DA0" w:rsidRPr="00005DA0" w14:paraId="720A8B53"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2B5DE02E" w14:textId="77777777" w:rsidR="005B2FBF" w:rsidRPr="00005DA0" w:rsidRDefault="005B2FBF" w:rsidP="00220FF5">
            <w:pPr>
              <w:jc w:val="center"/>
              <w:rPr>
                <w:color w:val="000000"/>
                <w:sz w:val="20"/>
                <w:szCs w:val="20"/>
              </w:rPr>
            </w:pPr>
          </w:p>
        </w:tc>
        <w:tc>
          <w:tcPr>
            <w:tcW w:w="3175" w:type="dxa"/>
            <w:tcBorders>
              <w:top w:val="nil"/>
              <w:bottom w:val="nil"/>
            </w:tcBorders>
          </w:tcPr>
          <w:p w14:paraId="4B6E188E"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59B0E33D"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Выявлять</w:t>
            </w:r>
            <w:r w:rsidRPr="00005DA0">
              <w:rPr>
                <w:color w:val="000000"/>
                <w:spacing w:val="10"/>
                <w:w w:val="115"/>
                <w:sz w:val="20"/>
                <w:szCs w:val="20"/>
              </w:rPr>
              <w:t xml:space="preserve"> </w:t>
            </w:r>
            <w:r w:rsidRPr="00005DA0">
              <w:rPr>
                <w:color w:val="000000"/>
                <w:w w:val="115"/>
                <w:sz w:val="20"/>
                <w:szCs w:val="20"/>
              </w:rPr>
              <w:t>жанровые</w:t>
            </w:r>
            <w:r w:rsidRPr="00005DA0">
              <w:rPr>
                <w:color w:val="000000"/>
                <w:spacing w:val="11"/>
                <w:w w:val="115"/>
                <w:sz w:val="20"/>
                <w:szCs w:val="20"/>
              </w:rPr>
              <w:t xml:space="preserve"> </w:t>
            </w:r>
            <w:r w:rsidRPr="00005DA0">
              <w:rPr>
                <w:color w:val="000000"/>
                <w:w w:val="115"/>
                <w:sz w:val="20"/>
                <w:szCs w:val="20"/>
              </w:rPr>
              <w:t>признаки</w:t>
            </w:r>
            <w:r w:rsidRPr="00005DA0">
              <w:rPr>
                <w:color w:val="000000"/>
                <w:spacing w:val="11"/>
                <w:w w:val="115"/>
                <w:sz w:val="20"/>
                <w:szCs w:val="20"/>
              </w:rPr>
              <w:t xml:space="preserve"> </w:t>
            </w:r>
            <w:r w:rsidRPr="00005DA0">
              <w:rPr>
                <w:color w:val="000000"/>
                <w:w w:val="115"/>
                <w:sz w:val="20"/>
                <w:szCs w:val="20"/>
              </w:rPr>
              <w:t>и</w:t>
            </w:r>
            <w:r w:rsidRPr="00005DA0">
              <w:rPr>
                <w:color w:val="000000"/>
                <w:spacing w:val="11"/>
                <w:w w:val="115"/>
                <w:sz w:val="20"/>
                <w:szCs w:val="20"/>
              </w:rPr>
              <w:t xml:space="preserve"> </w:t>
            </w:r>
            <w:r w:rsidRPr="00005DA0">
              <w:rPr>
                <w:color w:val="000000"/>
                <w:w w:val="115"/>
                <w:sz w:val="20"/>
                <w:szCs w:val="20"/>
              </w:rPr>
              <w:t>средства</w:t>
            </w:r>
            <w:r w:rsidRPr="00005DA0">
              <w:rPr>
                <w:color w:val="000000"/>
                <w:spacing w:val="11"/>
                <w:w w:val="115"/>
                <w:sz w:val="20"/>
                <w:szCs w:val="20"/>
              </w:rPr>
              <w:t xml:space="preserve"> </w:t>
            </w:r>
            <w:r w:rsidR="00220FF5">
              <w:rPr>
                <w:color w:val="000000"/>
                <w:w w:val="115"/>
                <w:sz w:val="20"/>
                <w:szCs w:val="20"/>
              </w:rPr>
              <w:t>художественной</w:t>
            </w:r>
          </w:p>
        </w:tc>
      </w:tr>
      <w:tr w:rsidR="00005DA0" w:rsidRPr="00005DA0" w14:paraId="472B87A9"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198FEC23" w14:textId="77777777" w:rsidR="005B2FBF" w:rsidRPr="00005DA0" w:rsidRDefault="005B2FBF" w:rsidP="00220FF5">
            <w:pPr>
              <w:jc w:val="center"/>
              <w:rPr>
                <w:color w:val="000000"/>
                <w:sz w:val="20"/>
                <w:szCs w:val="20"/>
              </w:rPr>
            </w:pPr>
          </w:p>
        </w:tc>
        <w:tc>
          <w:tcPr>
            <w:tcW w:w="3175" w:type="dxa"/>
            <w:tcBorders>
              <w:top w:val="nil"/>
              <w:bottom w:val="nil"/>
            </w:tcBorders>
          </w:tcPr>
          <w:p w14:paraId="4162AD4B"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019EE10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изобразительности</w:t>
            </w:r>
            <w:r w:rsidRPr="00005DA0">
              <w:rPr>
                <w:color w:val="000000"/>
                <w:spacing w:val="2"/>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sidRPr="00005DA0">
              <w:rPr>
                <w:color w:val="000000"/>
                <w:w w:val="115"/>
                <w:sz w:val="20"/>
                <w:szCs w:val="20"/>
              </w:rPr>
              <w:t>произведении</w:t>
            </w:r>
            <w:r w:rsidRPr="00005DA0">
              <w:rPr>
                <w:color w:val="000000"/>
                <w:spacing w:val="2"/>
                <w:w w:val="115"/>
                <w:sz w:val="20"/>
                <w:szCs w:val="20"/>
              </w:rPr>
              <w:t xml:space="preserve"> </w:t>
            </w:r>
            <w:r w:rsidRPr="00005DA0">
              <w:rPr>
                <w:color w:val="000000"/>
                <w:w w:val="115"/>
                <w:sz w:val="20"/>
                <w:szCs w:val="20"/>
              </w:rPr>
              <w:t>(эпитет,</w:t>
            </w:r>
          </w:p>
        </w:tc>
      </w:tr>
      <w:tr w:rsidR="00005DA0" w:rsidRPr="00005DA0" w14:paraId="6A8F2272" w14:textId="77777777" w:rsidTr="00617258">
        <w:trPr>
          <w:trHeight w:val="181"/>
        </w:trPr>
        <w:tc>
          <w:tcPr>
            <w:tcW w:w="1928" w:type="dxa"/>
            <w:vMerge/>
            <w:tcBorders>
              <w:top w:val="nil"/>
              <w:left w:val="single" w:sz="6" w:space="0" w:color="000000"/>
              <w:bottom w:val="single" w:sz="6" w:space="0" w:color="000000"/>
              <w:right w:val="single" w:sz="6" w:space="0" w:color="000000"/>
            </w:tcBorders>
          </w:tcPr>
          <w:p w14:paraId="6C00281F" w14:textId="77777777" w:rsidR="005B2FBF" w:rsidRPr="00005DA0" w:rsidRDefault="005B2FBF" w:rsidP="00220FF5">
            <w:pPr>
              <w:jc w:val="center"/>
              <w:rPr>
                <w:color w:val="000000"/>
                <w:sz w:val="20"/>
                <w:szCs w:val="20"/>
              </w:rPr>
            </w:pPr>
          </w:p>
        </w:tc>
        <w:tc>
          <w:tcPr>
            <w:tcW w:w="3175" w:type="dxa"/>
            <w:tcBorders>
              <w:top w:val="nil"/>
              <w:bottom w:val="nil"/>
            </w:tcBorders>
          </w:tcPr>
          <w:p w14:paraId="5D102EBD"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50DDDDB4"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олицетворение,</w:t>
            </w:r>
            <w:r w:rsidRPr="00005DA0">
              <w:rPr>
                <w:color w:val="000000"/>
                <w:spacing w:val="13"/>
                <w:w w:val="115"/>
                <w:sz w:val="20"/>
                <w:szCs w:val="20"/>
              </w:rPr>
              <w:t xml:space="preserve"> </w:t>
            </w:r>
            <w:r w:rsidRPr="00005DA0">
              <w:rPr>
                <w:color w:val="000000"/>
                <w:w w:val="115"/>
                <w:sz w:val="20"/>
                <w:szCs w:val="20"/>
              </w:rPr>
              <w:t>сравнение,</w:t>
            </w:r>
            <w:r w:rsidRPr="00005DA0">
              <w:rPr>
                <w:color w:val="000000"/>
                <w:spacing w:val="13"/>
                <w:w w:val="115"/>
                <w:sz w:val="20"/>
                <w:szCs w:val="20"/>
              </w:rPr>
              <w:t xml:space="preserve"> </w:t>
            </w:r>
            <w:r w:rsidRPr="00005DA0">
              <w:rPr>
                <w:color w:val="000000"/>
                <w:w w:val="115"/>
                <w:sz w:val="20"/>
                <w:szCs w:val="20"/>
              </w:rPr>
              <w:t>метафора).</w:t>
            </w:r>
            <w:r w:rsidRPr="00005DA0">
              <w:rPr>
                <w:color w:val="000000"/>
                <w:spacing w:val="14"/>
                <w:w w:val="115"/>
                <w:sz w:val="20"/>
                <w:szCs w:val="20"/>
              </w:rPr>
              <w:t xml:space="preserve"> </w:t>
            </w:r>
            <w:r w:rsidRPr="00005DA0">
              <w:rPr>
                <w:color w:val="000000"/>
                <w:w w:val="115"/>
                <w:sz w:val="20"/>
                <w:szCs w:val="20"/>
              </w:rPr>
              <w:t>Заучивать</w:t>
            </w:r>
          </w:p>
        </w:tc>
      </w:tr>
      <w:tr w:rsidR="00005DA0" w:rsidRPr="00005DA0" w14:paraId="068BEB7F" w14:textId="77777777" w:rsidTr="00617258">
        <w:trPr>
          <w:trHeight w:val="256"/>
        </w:trPr>
        <w:tc>
          <w:tcPr>
            <w:tcW w:w="1928" w:type="dxa"/>
            <w:vMerge/>
            <w:tcBorders>
              <w:top w:val="nil"/>
              <w:left w:val="single" w:sz="6" w:space="0" w:color="000000"/>
              <w:bottom w:val="single" w:sz="6" w:space="0" w:color="000000"/>
              <w:right w:val="single" w:sz="6" w:space="0" w:color="000000"/>
            </w:tcBorders>
          </w:tcPr>
          <w:p w14:paraId="10296A60" w14:textId="77777777" w:rsidR="005B2FBF" w:rsidRPr="00005DA0" w:rsidRDefault="005B2FBF" w:rsidP="00220FF5">
            <w:pPr>
              <w:jc w:val="center"/>
              <w:rPr>
                <w:color w:val="000000"/>
                <w:sz w:val="20"/>
                <w:szCs w:val="20"/>
              </w:rPr>
            </w:pPr>
          </w:p>
        </w:tc>
        <w:tc>
          <w:tcPr>
            <w:tcW w:w="3175" w:type="dxa"/>
            <w:tcBorders>
              <w:top w:val="nil"/>
              <w:bottom w:val="single" w:sz="6" w:space="0" w:color="000000"/>
            </w:tcBorders>
          </w:tcPr>
          <w:p w14:paraId="1FE29B20" w14:textId="77777777" w:rsidR="005B2FBF" w:rsidRPr="00005DA0" w:rsidRDefault="005B2FBF" w:rsidP="00220FF5">
            <w:pPr>
              <w:pStyle w:val="TableParagraph"/>
              <w:ind w:left="0"/>
              <w:jc w:val="center"/>
              <w:rPr>
                <w:color w:val="000000"/>
                <w:sz w:val="20"/>
                <w:szCs w:val="20"/>
              </w:rPr>
            </w:pPr>
          </w:p>
        </w:tc>
        <w:tc>
          <w:tcPr>
            <w:tcW w:w="5046" w:type="dxa"/>
            <w:tcBorders>
              <w:top w:val="nil"/>
              <w:bottom w:val="single" w:sz="6" w:space="0" w:color="000000"/>
            </w:tcBorders>
          </w:tcPr>
          <w:p w14:paraId="5365E195"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стихотворение</w:t>
            </w:r>
            <w:r w:rsidRPr="00005DA0">
              <w:rPr>
                <w:color w:val="000000"/>
                <w:spacing w:val="8"/>
                <w:w w:val="115"/>
                <w:sz w:val="20"/>
                <w:szCs w:val="20"/>
              </w:rPr>
              <w:t xml:space="preserve"> </w:t>
            </w:r>
            <w:r w:rsidRPr="00005DA0">
              <w:rPr>
                <w:color w:val="000000"/>
                <w:w w:val="115"/>
                <w:sz w:val="20"/>
                <w:szCs w:val="20"/>
              </w:rPr>
              <w:t>наизусть.</w:t>
            </w:r>
            <w:r w:rsidRPr="00005DA0">
              <w:rPr>
                <w:color w:val="000000"/>
                <w:spacing w:val="9"/>
                <w:w w:val="115"/>
                <w:sz w:val="20"/>
                <w:szCs w:val="20"/>
              </w:rPr>
              <w:t xml:space="preserve"> </w:t>
            </w:r>
            <w:r w:rsidRPr="00005DA0">
              <w:rPr>
                <w:color w:val="000000"/>
                <w:w w:val="115"/>
                <w:sz w:val="20"/>
                <w:szCs w:val="20"/>
              </w:rPr>
              <w:t>Писать</w:t>
            </w:r>
            <w:r w:rsidRPr="00005DA0">
              <w:rPr>
                <w:color w:val="000000"/>
                <w:spacing w:val="9"/>
                <w:w w:val="115"/>
                <w:sz w:val="20"/>
                <w:szCs w:val="20"/>
              </w:rPr>
              <w:t xml:space="preserve"> </w:t>
            </w:r>
            <w:r w:rsidRPr="00005DA0">
              <w:rPr>
                <w:color w:val="000000"/>
                <w:w w:val="115"/>
                <w:sz w:val="20"/>
                <w:szCs w:val="20"/>
              </w:rPr>
              <w:t>мини-сочинение.</w:t>
            </w:r>
          </w:p>
        </w:tc>
      </w:tr>
      <w:tr w:rsidR="00005DA0" w:rsidRPr="00005DA0" w14:paraId="0D7ECED4" w14:textId="77777777" w:rsidTr="00617258">
        <w:trPr>
          <w:trHeight w:val="563"/>
        </w:trPr>
        <w:tc>
          <w:tcPr>
            <w:tcW w:w="1928" w:type="dxa"/>
          </w:tcPr>
          <w:p w14:paraId="40D61CDC" w14:textId="77777777" w:rsidR="005B2FBF" w:rsidRPr="00005DA0" w:rsidRDefault="00005DA0" w:rsidP="00220FF5">
            <w:pPr>
              <w:pStyle w:val="TableParagraph"/>
              <w:ind w:left="0"/>
              <w:jc w:val="center"/>
              <w:rPr>
                <w:b/>
                <w:color w:val="000000"/>
                <w:sz w:val="20"/>
                <w:szCs w:val="20"/>
              </w:rPr>
            </w:pPr>
            <w:r w:rsidRPr="00005DA0">
              <w:rPr>
                <w:b/>
                <w:color w:val="000000"/>
                <w:spacing w:val="-2"/>
                <w:w w:val="110"/>
                <w:sz w:val="20"/>
                <w:szCs w:val="20"/>
              </w:rPr>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711E06D3" w14:textId="77777777" w:rsidR="005B2FBF" w:rsidRPr="00005DA0" w:rsidRDefault="00005DA0" w:rsidP="00220FF5">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27F8C3DD" w14:textId="77777777" w:rsidR="005B2FBF" w:rsidRPr="00005DA0" w:rsidRDefault="00005DA0" w:rsidP="00220FF5">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6A3A705B" w14:textId="77777777" w:rsidTr="00617258">
        <w:trPr>
          <w:trHeight w:val="2353"/>
        </w:trPr>
        <w:tc>
          <w:tcPr>
            <w:tcW w:w="1928" w:type="dxa"/>
            <w:tcBorders>
              <w:left w:val="single" w:sz="6" w:space="0" w:color="000000"/>
            </w:tcBorders>
          </w:tcPr>
          <w:p w14:paraId="54D150D0" w14:textId="77777777" w:rsidR="005B2FBF" w:rsidRPr="00005DA0" w:rsidRDefault="005B2FBF" w:rsidP="00220FF5">
            <w:pPr>
              <w:pStyle w:val="TableParagraph"/>
              <w:ind w:left="0"/>
              <w:jc w:val="center"/>
              <w:rPr>
                <w:color w:val="000000"/>
                <w:sz w:val="20"/>
                <w:szCs w:val="20"/>
              </w:rPr>
            </w:pPr>
          </w:p>
        </w:tc>
        <w:tc>
          <w:tcPr>
            <w:tcW w:w="3175" w:type="dxa"/>
          </w:tcPr>
          <w:p w14:paraId="7D16256F" w14:textId="77777777" w:rsidR="005B2FBF" w:rsidRPr="00005DA0" w:rsidRDefault="00005DA0" w:rsidP="00220FF5">
            <w:pPr>
              <w:pStyle w:val="TableParagraph"/>
              <w:ind w:left="0"/>
              <w:jc w:val="center"/>
              <w:rPr>
                <w:color w:val="000000"/>
                <w:sz w:val="20"/>
                <w:szCs w:val="20"/>
              </w:rPr>
            </w:pPr>
            <w:r w:rsidRPr="00005DA0">
              <w:rPr>
                <w:color w:val="000000"/>
                <w:spacing w:val="-1"/>
                <w:w w:val="115"/>
                <w:sz w:val="20"/>
                <w:szCs w:val="20"/>
              </w:rPr>
              <w:t>Н.</w:t>
            </w:r>
            <w:r w:rsidRPr="00005DA0">
              <w:rPr>
                <w:color w:val="000000"/>
                <w:spacing w:val="-13"/>
                <w:w w:val="115"/>
                <w:sz w:val="20"/>
                <w:szCs w:val="20"/>
              </w:rPr>
              <w:t xml:space="preserve"> </w:t>
            </w:r>
            <w:r w:rsidRPr="00005DA0">
              <w:rPr>
                <w:color w:val="000000"/>
                <w:spacing w:val="-1"/>
                <w:w w:val="115"/>
                <w:sz w:val="20"/>
                <w:szCs w:val="20"/>
              </w:rPr>
              <w:t>В.</w:t>
            </w:r>
            <w:r w:rsidRPr="00005DA0">
              <w:rPr>
                <w:color w:val="000000"/>
                <w:spacing w:val="-12"/>
                <w:w w:val="115"/>
                <w:sz w:val="20"/>
                <w:szCs w:val="20"/>
              </w:rPr>
              <w:t xml:space="preserve"> </w:t>
            </w:r>
            <w:r w:rsidRPr="00005DA0">
              <w:rPr>
                <w:color w:val="000000"/>
                <w:spacing w:val="-1"/>
                <w:w w:val="115"/>
                <w:sz w:val="20"/>
                <w:szCs w:val="20"/>
              </w:rPr>
              <w:t>Гоголь.</w:t>
            </w:r>
            <w:r w:rsidRPr="00005DA0">
              <w:rPr>
                <w:color w:val="000000"/>
                <w:spacing w:val="-13"/>
                <w:w w:val="115"/>
                <w:sz w:val="20"/>
                <w:szCs w:val="20"/>
              </w:rPr>
              <w:t xml:space="preserve"> </w:t>
            </w:r>
            <w:r w:rsidRPr="00005DA0">
              <w:rPr>
                <w:color w:val="000000"/>
                <w:spacing w:val="-1"/>
                <w:w w:val="115"/>
                <w:sz w:val="20"/>
                <w:szCs w:val="20"/>
              </w:rPr>
              <w:t>Повесть</w:t>
            </w:r>
          </w:p>
          <w:p w14:paraId="55A7066A" w14:textId="77777777" w:rsidR="005B2FBF" w:rsidRPr="00005DA0" w:rsidRDefault="00005DA0" w:rsidP="00220FF5">
            <w:pPr>
              <w:pStyle w:val="TableParagraph"/>
              <w:ind w:left="0"/>
              <w:jc w:val="center"/>
              <w:rPr>
                <w:color w:val="000000"/>
                <w:sz w:val="20"/>
                <w:szCs w:val="20"/>
              </w:rPr>
            </w:pPr>
            <w:r w:rsidRPr="00005DA0">
              <w:rPr>
                <w:color w:val="000000"/>
                <w:spacing w:val="-1"/>
                <w:w w:val="115"/>
                <w:sz w:val="20"/>
                <w:szCs w:val="20"/>
              </w:rPr>
              <w:t>«Ночь</w:t>
            </w:r>
            <w:r w:rsidRPr="00005DA0">
              <w:rPr>
                <w:color w:val="000000"/>
                <w:spacing w:val="-13"/>
                <w:w w:val="115"/>
                <w:sz w:val="20"/>
                <w:szCs w:val="20"/>
              </w:rPr>
              <w:t xml:space="preserve"> </w:t>
            </w:r>
            <w:r w:rsidRPr="00005DA0">
              <w:rPr>
                <w:color w:val="000000"/>
                <w:spacing w:val="-1"/>
                <w:w w:val="115"/>
                <w:sz w:val="20"/>
                <w:szCs w:val="20"/>
              </w:rPr>
              <w:t>перед</w:t>
            </w:r>
            <w:r w:rsidRPr="00005DA0">
              <w:rPr>
                <w:color w:val="000000"/>
                <w:spacing w:val="-13"/>
                <w:w w:val="115"/>
                <w:sz w:val="20"/>
                <w:szCs w:val="20"/>
              </w:rPr>
              <w:t xml:space="preserve"> </w:t>
            </w:r>
            <w:r w:rsidRPr="00005DA0">
              <w:rPr>
                <w:color w:val="000000"/>
                <w:spacing w:val="-1"/>
                <w:w w:val="115"/>
                <w:sz w:val="20"/>
                <w:szCs w:val="20"/>
              </w:rPr>
              <w:t>Рождеством»</w:t>
            </w:r>
            <w:r w:rsidRPr="00005DA0">
              <w:rPr>
                <w:color w:val="000000"/>
                <w:spacing w:val="-12"/>
                <w:w w:val="115"/>
                <w:sz w:val="20"/>
                <w:szCs w:val="20"/>
              </w:rPr>
              <w:t xml:space="preserve"> </w:t>
            </w:r>
            <w:r w:rsidRPr="00005DA0">
              <w:rPr>
                <w:color w:val="000000"/>
                <w:w w:val="115"/>
                <w:sz w:val="20"/>
                <w:szCs w:val="20"/>
              </w:rPr>
              <w:t>(2</w:t>
            </w:r>
            <w:r w:rsidRPr="00005DA0">
              <w:rPr>
                <w:color w:val="000000"/>
                <w:spacing w:val="-13"/>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03ADEA5A"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Читать выразительно прозаический текст, отвечать</w:t>
            </w:r>
            <w:r w:rsidRPr="00005DA0">
              <w:rPr>
                <w:color w:val="000000"/>
                <w:spacing w:val="1"/>
                <w:w w:val="115"/>
                <w:sz w:val="20"/>
                <w:szCs w:val="20"/>
              </w:rPr>
              <w:t xml:space="preserve"> </w:t>
            </w:r>
            <w:r w:rsidRPr="00005DA0">
              <w:rPr>
                <w:color w:val="000000"/>
                <w:spacing w:val="-1"/>
                <w:w w:val="115"/>
                <w:sz w:val="20"/>
                <w:szCs w:val="20"/>
              </w:rPr>
              <w:t xml:space="preserve">на вопросы. Учиться самостоятельно </w:t>
            </w:r>
            <w:r w:rsidRPr="00005DA0">
              <w:rPr>
                <w:color w:val="000000"/>
                <w:w w:val="115"/>
                <w:sz w:val="20"/>
                <w:szCs w:val="20"/>
              </w:rPr>
              <w:t>формулировать</w:t>
            </w:r>
            <w:r w:rsidRPr="00005DA0">
              <w:rPr>
                <w:color w:val="000000"/>
                <w:spacing w:val="-49"/>
                <w:w w:val="115"/>
                <w:sz w:val="20"/>
                <w:szCs w:val="20"/>
              </w:rPr>
              <w:t xml:space="preserve"> </w:t>
            </w:r>
            <w:r w:rsidRPr="00005DA0">
              <w:rPr>
                <w:color w:val="000000"/>
                <w:w w:val="115"/>
                <w:sz w:val="20"/>
                <w:szCs w:val="20"/>
              </w:rPr>
              <w:t>вопросы.</w:t>
            </w:r>
            <w:r w:rsidRPr="00005DA0">
              <w:rPr>
                <w:color w:val="000000"/>
                <w:spacing w:val="-13"/>
                <w:w w:val="115"/>
                <w:sz w:val="20"/>
                <w:szCs w:val="20"/>
              </w:rPr>
              <w:t xml:space="preserve"> </w:t>
            </w:r>
            <w:r w:rsidRPr="00005DA0">
              <w:rPr>
                <w:color w:val="000000"/>
                <w:w w:val="115"/>
                <w:sz w:val="20"/>
                <w:szCs w:val="20"/>
              </w:rPr>
              <w:t>Пересказывать</w:t>
            </w:r>
            <w:r w:rsidRPr="00005DA0">
              <w:rPr>
                <w:color w:val="000000"/>
                <w:spacing w:val="-13"/>
                <w:w w:val="115"/>
                <w:sz w:val="20"/>
                <w:szCs w:val="20"/>
              </w:rPr>
              <w:t xml:space="preserve"> </w:t>
            </w:r>
            <w:r w:rsidRPr="00005DA0">
              <w:rPr>
                <w:color w:val="000000"/>
                <w:w w:val="115"/>
                <w:sz w:val="20"/>
                <w:szCs w:val="20"/>
              </w:rPr>
              <w:t>(кратко,</w:t>
            </w:r>
            <w:r w:rsidRPr="00005DA0">
              <w:rPr>
                <w:color w:val="000000"/>
                <w:spacing w:val="-13"/>
                <w:w w:val="115"/>
                <w:sz w:val="20"/>
                <w:szCs w:val="20"/>
              </w:rPr>
              <w:t xml:space="preserve"> </w:t>
            </w:r>
            <w:r w:rsidRPr="00005DA0">
              <w:rPr>
                <w:color w:val="000000"/>
                <w:w w:val="115"/>
                <w:sz w:val="20"/>
                <w:szCs w:val="20"/>
              </w:rPr>
              <w:t>подробно,</w:t>
            </w:r>
            <w:r w:rsidRPr="00005DA0">
              <w:rPr>
                <w:color w:val="000000"/>
                <w:spacing w:val="-13"/>
                <w:w w:val="115"/>
                <w:sz w:val="20"/>
                <w:szCs w:val="20"/>
              </w:rPr>
              <w:t xml:space="preserve"> </w:t>
            </w:r>
            <w:r w:rsidR="00220FF5">
              <w:rPr>
                <w:color w:val="000000"/>
                <w:w w:val="115"/>
                <w:sz w:val="20"/>
                <w:szCs w:val="20"/>
              </w:rPr>
              <w:t>выбороч</w:t>
            </w:r>
            <w:r w:rsidRPr="00005DA0">
              <w:rPr>
                <w:color w:val="000000"/>
                <w:w w:val="115"/>
                <w:sz w:val="20"/>
                <w:szCs w:val="20"/>
              </w:rPr>
              <w:t>но)</w:t>
            </w:r>
            <w:r w:rsidRPr="00005DA0">
              <w:rPr>
                <w:color w:val="000000"/>
                <w:spacing w:val="-13"/>
                <w:w w:val="115"/>
                <w:sz w:val="20"/>
                <w:szCs w:val="20"/>
              </w:rPr>
              <w:t xml:space="preserve"> </w:t>
            </w:r>
            <w:r w:rsidRPr="00005DA0">
              <w:rPr>
                <w:color w:val="000000"/>
                <w:w w:val="115"/>
                <w:sz w:val="20"/>
                <w:szCs w:val="20"/>
              </w:rPr>
              <w:t>текст</w:t>
            </w:r>
            <w:r w:rsidRPr="00005DA0">
              <w:rPr>
                <w:color w:val="000000"/>
                <w:spacing w:val="-13"/>
                <w:w w:val="115"/>
                <w:sz w:val="20"/>
                <w:szCs w:val="20"/>
              </w:rPr>
              <w:t xml:space="preserve"> </w:t>
            </w:r>
            <w:r w:rsidRPr="00005DA0">
              <w:rPr>
                <w:color w:val="000000"/>
                <w:w w:val="115"/>
                <w:sz w:val="20"/>
                <w:szCs w:val="20"/>
              </w:rPr>
              <w:t>повести.</w:t>
            </w:r>
            <w:r w:rsidRPr="00005DA0">
              <w:rPr>
                <w:color w:val="000000"/>
                <w:spacing w:val="-13"/>
                <w:w w:val="115"/>
                <w:sz w:val="20"/>
                <w:szCs w:val="20"/>
              </w:rPr>
              <w:t xml:space="preserve"> </w:t>
            </w:r>
            <w:r w:rsidRPr="00005DA0">
              <w:rPr>
                <w:color w:val="000000"/>
                <w:w w:val="115"/>
                <w:sz w:val="20"/>
                <w:szCs w:val="20"/>
              </w:rPr>
              <w:t>Выделять</w:t>
            </w:r>
            <w:r w:rsidRPr="00005DA0">
              <w:rPr>
                <w:color w:val="000000"/>
                <w:spacing w:val="-13"/>
                <w:w w:val="115"/>
                <w:sz w:val="20"/>
                <w:szCs w:val="20"/>
              </w:rPr>
              <w:t xml:space="preserve"> </w:t>
            </w:r>
            <w:r w:rsidRPr="00005DA0">
              <w:rPr>
                <w:color w:val="000000"/>
                <w:w w:val="115"/>
                <w:sz w:val="20"/>
                <w:szCs w:val="20"/>
              </w:rPr>
              <w:t>ключевые</w:t>
            </w:r>
            <w:r w:rsidRPr="00005DA0">
              <w:rPr>
                <w:color w:val="000000"/>
                <w:spacing w:val="-13"/>
                <w:w w:val="115"/>
                <w:sz w:val="20"/>
                <w:szCs w:val="20"/>
              </w:rPr>
              <w:t xml:space="preserve"> </w:t>
            </w:r>
            <w:r w:rsidRPr="00005DA0">
              <w:rPr>
                <w:color w:val="000000"/>
                <w:w w:val="115"/>
                <w:sz w:val="20"/>
                <w:szCs w:val="20"/>
              </w:rPr>
              <w:t>эпизоды</w:t>
            </w:r>
          </w:p>
          <w:p w14:paraId="42042A0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w:t>
            </w:r>
            <w:r w:rsidRPr="00005DA0">
              <w:rPr>
                <w:color w:val="000000"/>
                <w:spacing w:val="-12"/>
                <w:w w:val="115"/>
                <w:sz w:val="20"/>
                <w:szCs w:val="20"/>
              </w:rPr>
              <w:t xml:space="preserve"> </w:t>
            </w:r>
            <w:r w:rsidRPr="00005DA0">
              <w:rPr>
                <w:color w:val="000000"/>
                <w:w w:val="115"/>
                <w:sz w:val="20"/>
                <w:szCs w:val="20"/>
              </w:rPr>
              <w:t>тексте</w:t>
            </w:r>
            <w:r w:rsidRPr="00005DA0">
              <w:rPr>
                <w:color w:val="000000"/>
                <w:spacing w:val="-12"/>
                <w:w w:val="115"/>
                <w:sz w:val="20"/>
                <w:szCs w:val="20"/>
              </w:rPr>
              <w:t xml:space="preserve"> </w:t>
            </w:r>
            <w:r w:rsidRPr="00005DA0">
              <w:rPr>
                <w:color w:val="000000"/>
                <w:w w:val="115"/>
                <w:sz w:val="20"/>
                <w:szCs w:val="20"/>
              </w:rPr>
              <w:t>произведения.</w:t>
            </w:r>
            <w:r w:rsidRPr="00005DA0">
              <w:rPr>
                <w:color w:val="000000"/>
                <w:spacing w:val="-12"/>
                <w:w w:val="115"/>
                <w:sz w:val="20"/>
                <w:szCs w:val="20"/>
              </w:rPr>
              <w:t xml:space="preserve"> </w:t>
            </w:r>
            <w:r w:rsidRPr="00005DA0">
              <w:rPr>
                <w:color w:val="000000"/>
                <w:w w:val="115"/>
                <w:sz w:val="20"/>
                <w:szCs w:val="20"/>
              </w:rPr>
              <w:t>Составлять</w:t>
            </w:r>
            <w:r w:rsidRPr="00005DA0">
              <w:rPr>
                <w:color w:val="000000"/>
                <w:spacing w:val="-12"/>
                <w:w w:val="115"/>
                <w:sz w:val="20"/>
                <w:szCs w:val="20"/>
              </w:rPr>
              <w:t xml:space="preserve"> </w:t>
            </w:r>
            <w:r w:rsidRPr="00005DA0">
              <w:rPr>
                <w:color w:val="000000"/>
                <w:w w:val="115"/>
                <w:sz w:val="20"/>
                <w:szCs w:val="20"/>
              </w:rPr>
              <w:t>устный</w:t>
            </w:r>
            <w:r w:rsidRPr="00005DA0">
              <w:rPr>
                <w:color w:val="000000"/>
                <w:spacing w:val="-12"/>
                <w:w w:val="115"/>
                <w:sz w:val="20"/>
                <w:szCs w:val="20"/>
              </w:rPr>
              <w:t xml:space="preserve"> </w:t>
            </w:r>
            <w:r w:rsidRPr="00005DA0">
              <w:rPr>
                <w:color w:val="000000"/>
                <w:w w:val="115"/>
                <w:sz w:val="20"/>
                <w:szCs w:val="20"/>
              </w:rPr>
              <w:t>отзыв</w:t>
            </w:r>
            <w:r w:rsidRPr="00005DA0">
              <w:rPr>
                <w:color w:val="000000"/>
                <w:spacing w:val="-49"/>
                <w:w w:val="115"/>
                <w:sz w:val="20"/>
                <w:szCs w:val="20"/>
              </w:rPr>
              <w:t xml:space="preserve"> </w:t>
            </w:r>
            <w:r w:rsidRPr="00005DA0">
              <w:rPr>
                <w:color w:val="000000"/>
                <w:w w:val="115"/>
                <w:sz w:val="20"/>
                <w:szCs w:val="20"/>
              </w:rPr>
              <w:t>о</w:t>
            </w:r>
            <w:r w:rsidRPr="00005DA0">
              <w:rPr>
                <w:color w:val="000000"/>
                <w:spacing w:val="-13"/>
                <w:w w:val="115"/>
                <w:sz w:val="20"/>
                <w:szCs w:val="20"/>
              </w:rPr>
              <w:t xml:space="preserve"> </w:t>
            </w:r>
            <w:r w:rsidRPr="00005DA0">
              <w:rPr>
                <w:color w:val="000000"/>
                <w:w w:val="115"/>
                <w:sz w:val="20"/>
                <w:szCs w:val="20"/>
              </w:rPr>
              <w:t>прочитанном</w:t>
            </w:r>
            <w:r w:rsidRPr="00005DA0">
              <w:rPr>
                <w:color w:val="000000"/>
                <w:spacing w:val="-13"/>
                <w:w w:val="115"/>
                <w:sz w:val="20"/>
                <w:szCs w:val="20"/>
              </w:rPr>
              <w:t xml:space="preserve"> </w:t>
            </w:r>
            <w:r w:rsidRPr="00005DA0">
              <w:rPr>
                <w:color w:val="000000"/>
                <w:w w:val="115"/>
                <w:sz w:val="20"/>
                <w:szCs w:val="20"/>
              </w:rPr>
              <w:t>произведении.</w:t>
            </w:r>
          </w:p>
          <w:p w14:paraId="34CC41C1" w14:textId="77777777" w:rsidR="005B2FBF" w:rsidRPr="00005DA0" w:rsidRDefault="00005DA0" w:rsidP="00220FF5">
            <w:pPr>
              <w:pStyle w:val="TableParagraph"/>
              <w:ind w:left="0"/>
              <w:jc w:val="center"/>
              <w:rPr>
                <w:color w:val="000000"/>
                <w:sz w:val="20"/>
                <w:szCs w:val="20"/>
              </w:rPr>
            </w:pPr>
            <w:r w:rsidRPr="00005DA0">
              <w:rPr>
                <w:color w:val="000000"/>
                <w:spacing w:val="-1"/>
                <w:w w:val="115"/>
                <w:sz w:val="20"/>
                <w:szCs w:val="20"/>
              </w:rPr>
              <w:t>Определять художественные средства, создающие</w:t>
            </w:r>
            <w:r w:rsidRPr="00005DA0">
              <w:rPr>
                <w:color w:val="000000"/>
                <w:w w:val="115"/>
                <w:sz w:val="20"/>
                <w:szCs w:val="20"/>
              </w:rPr>
              <w:t xml:space="preserve"> фантастический настрой повести, а также картины</w:t>
            </w:r>
            <w:r w:rsidRPr="00005DA0">
              <w:rPr>
                <w:color w:val="000000"/>
                <w:spacing w:val="-49"/>
                <w:w w:val="115"/>
                <w:sz w:val="20"/>
                <w:szCs w:val="20"/>
              </w:rPr>
              <w:t xml:space="preserve"> </w:t>
            </w:r>
            <w:r w:rsidRPr="00005DA0">
              <w:rPr>
                <w:color w:val="000000"/>
                <w:spacing w:val="-1"/>
                <w:w w:val="115"/>
                <w:sz w:val="20"/>
                <w:szCs w:val="20"/>
              </w:rPr>
              <w:t>народной</w:t>
            </w:r>
            <w:r w:rsidRPr="00005DA0">
              <w:rPr>
                <w:color w:val="000000"/>
                <w:spacing w:val="-13"/>
                <w:w w:val="115"/>
                <w:sz w:val="20"/>
                <w:szCs w:val="20"/>
              </w:rPr>
              <w:t xml:space="preserve"> </w:t>
            </w:r>
            <w:r w:rsidRPr="00005DA0">
              <w:rPr>
                <w:color w:val="000000"/>
                <w:w w:val="115"/>
                <w:sz w:val="20"/>
                <w:szCs w:val="20"/>
              </w:rPr>
              <w:t>жизни.</w:t>
            </w:r>
            <w:r w:rsidRPr="00005DA0">
              <w:rPr>
                <w:color w:val="000000"/>
                <w:spacing w:val="-13"/>
                <w:w w:val="115"/>
                <w:sz w:val="20"/>
                <w:szCs w:val="20"/>
              </w:rPr>
              <w:t xml:space="preserve"> </w:t>
            </w:r>
            <w:r w:rsidRPr="00005DA0">
              <w:rPr>
                <w:color w:val="000000"/>
                <w:w w:val="115"/>
                <w:sz w:val="20"/>
                <w:szCs w:val="20"/>
              </w:rPr>
              <w:t>Определять</w:t>
            </w:r>
            <w:r w:rsidRPr="00005DA0">
              <w:rPr>
                <w:color w:val="000000"/>
                <w:spacing w:val="-13"/>
                <w:w w:val="115"/>
                <w:sz w:val="20"/>
                <w:szCs w:val="20"/>
              </w:rPr>
              <w:t xml:space="preserve"> </w:t>
            </w:r>
            <w:r w:rsidRPr="00005DA0">
              <w:rPr>
                <w:color w:val="000000"/>
                <w:w w:val="115"/>
                <w:sz w:val="20"/>
                <w:szCs w:val="20"/>
              </w:rPr>
              <w:t>близость</w:t>
            </w:r>
            <w:r w:rsidRPr="00005DA0">
              <w:rPr>
                <w:color w:val="000000"/>
                <w:spacing w:val="-12"/>
                <w:w w:val="115"/>
                <w:sz w:val="20"/>
                <w:szCs w:val="20"/>
              </w:rPr>
              <w:t xml:space="preserve"> </w:t>
            </w:r>
            <w:r w:rsidRPr="00005DA0">
              <w:rPr>
                <w:color w:val="000000"/>
                <w:w w:val="115"/>
                <w:sz w:val="20"/>
                <w:szCs w:val="20"/>
              </w:rPr>
              <w:t>повести</w:t>
            </w:r>
          </w:p>
          <w:p w14:paraId="1B03575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к народным сказкам и легендам. Пользоваться</w:t>
            </w:r>
            <w:r w:rsidRPr="00005DA0">
              <w:rPr>
                <w:color w:val="000000"/>
                <w:spacing w:val="-49"/>
                <w:w w:val="115"/>
                <w:sz w:val="20"/>
                <w:szCs w:val="20"/>
              </w:rPr>
              <w:t xml:space="preserve"> </w:t>
            </w:r>
            <w:r w:rsidRPr="00005DA0">
              <w:rPr>
                <w:color w:val="000000"/>
                <w:w w:val="115"/>
                <w:sz w:val="20"/>
                <w:szCs w:val="20"/>
              </w:rPr>
              <w:t>библиотечным</w:t>
            </w:r>
            <w:r w:rsidRPr="00005DA0">
              <w:rPr>
                <w:color w:val="000000"/>
                <w:spacing w:val="-9"/>
                <w:w w:val="115"/>
                <w:sz w:val="20"/>
                <w:szCs w:val="20"/>
              </w:rPr>
              <w:t xml:space="preserve"> </w:t>
            </w:r>
            <w:r w:rsidRPr="00005DA0">
              <w:rPr>
                <w:color w:val="000000"/>
                <w:w w:val="115"/>
                <w:sz w:val="20"/>
                <w:szCs w:val="20"/>
              </w:rPr>
              <w:t>каталогом</w:t>
            </w:r>
            <w:r w:rsidRPr="00005DA0">
              <w:rPr>
                <w:color w:val="000000"/>
                <w:spacing w:val="-8"/>
                <w:w w:val="115"/>
                <w:sz w:val="20"/>
                <w:szCs w:val="20"/>
              </w:rPr>
              <w:t xml:space="preserve"> </w:t>
            </w:r>
            <w:r w:rsidRPr="00005DA0">
              <w:rPr>
                <w:color w:val="000000"/>
                <w:w w:val="115"/>
                <w:sz w:val="20"/>
                <w:szCs w:val="20"/>
              </w:rPr>
              <w:t>для</w:t>
            </w:r>
            <w:r w:rsidRPr="00005DA0">
              <w:rPr>
                <w:color w:val="000000"/>
                <w:spacing w:val="-9"/>
                <w:w w:val="115"/>
                <w:sz w:val="20"/>
                <w:szCs w:val="20"/>
              </w:rPr>
              <w:t xml:space="preserve"> </w:t>
            </w:r>
            <w:r w:rsidRPr="00005DA0">
              <w:rPr>
                <w:color w:val="000000"/>
                <w:w w:val="115"/>
                <w:sz w:val="20"/>
                <w:szCs w:val="20"/>
              </w:rPr>
              <w:t>поиска</w:t>
            </w:r>
            <w:r w:rsidRPr="00005DA0">
              <w:rPr>
                <w:color w:val="000000"/>
                <w:spacing w:val="-8"/>
                <w:w w:val="115"/>
                <w:sz w:val="20"/>
                <w:szCs w:val="20"/>
              </w:rPr>
              <w:t xml:space="preserve"> </w:t>
            </w:r>
            <w:r w:rsidRPr="00005DA0">
              <w:rPr>
                <w:color w:val="000000"/>
                <w:w w:val="115"/>
                <w:sz w:val="20"/>
                <w:szCs w:val="20"/>
              </w:rPr>
              <w:t>книги.</w:t>
            </w:r>
          </w:p>
        </w:tc>
      </w:tr>
      <w:tr w:rsidR="00005DA0" w:rsidRPr="00005DA0" w14:paraId="3C173E66" w14:textId="77777777" w:rsidTr="00617258">
        <w:trPr>
          <w:trHeight w:val="1748"/>
        </w:trPr>
        <w:tc>
          <w:tcPr>
            <w:tcW w:w="1928" w:type="dxa"/>
            <w:vMerge w:val="restart"/>
            <w:tcBorders>
              <w:left w:val="single" w:sz="6" w:space="0" w:color="000000"/>
              <w:bottom w:val="single" w:sz="6" w:space="0" w:color="000000"/>
            </w:tcBorders>
          </w:tcPr>
          <w:p w14:paraId="5EF54566" w14:textId="77777777" w:rsidR="005B2FBF" w:rsidRPr="00005DA0" w:rsidRDefault="00005DA0" w:rsidP="00220FF5">
            <w:pPr>
              <w:pStyle w:val="TableParagraph"/>
              <w:ind w:left="0"/>
              <w:jc w:val="center"/>
              <w:rPr>
                <w:color w:val="000000"/>
                <w:sz w:val="20"/>
                <w:szCs w:val="20"/>
              </w:rPr>
            </w:pPr>
            <w:r w:rsidRPr="00005DA0">
              <w:rPr>
                <w:color w:val="000000"/>
                <w:spacing w:val="-1"/>
                <w:w w:val="115"/>
                <w:sz w:val="20"/>
                <w:szCs w:val="20"/>
              </w:rPr>
              <w:t>Литература второй</w:t>
            </w:r>
            <w:r w:rsidRPr="00005DA0">
              <w:rPr>
                <w:color w:val="000000"/>
                <w:spacing w:val="-49"/>
                <w:w w:val="115"/>
                <w:sz w:val="20"/>
                <w:szCs w:val="20"/>
              </w:rPr>
              <w:t xml:space="preserve"> </w:t>
            </w:r>
            <w:r w:rsidRPr="00005DA0">
              <w:rPr>
                <w:color w:val="000000"/>
                <w:spacing w:val="-1"/>
                <w:w w:val="115"/>
                <w:sz w:val="20"/>
                <w:szCs w:val="20"/>
              </w:rPr>
              <w:t xml:space="preserve">половины XIX </w:t>
            </w:r>
            <w:r w:rsidR="00220FF5">
              <w:rPr>
                <w:color w:val="000000"/>
                <w:w w:val="115"/>
                <w:sz w:val="20"/>
                <w:szCs w:val="20"/>
              </w:rPr>
              <w:t>ве</w:t>
            </w:r>
            <w:r w:rsidRPr="00005DA0">
              <w:rPr>
                <w:color w:val="000000"/>
                <w:w w:val="115"/>
                <w:sz w:val="20"/>
                <w:szCs w:val="20"/>
              </w:rPr>
              <w:t>ка</w:t>
            </w:r>
            <w:r w:rsidRPr="00005DA0">
              <w:rPr>
                <w:color w:val="000000"/>
                <w:spacing w:val="-13"/>
                <w:w w:val="115"/>
                <w:sz w:val="20"/>
                <w:szCs w:val="20"/>
              </w:rPr>
              <w:t xml:space="preserve"> </w:t>
            </w:r>
            <w:r w:rsidRPr="00005DA0">
              <w:rPr>
                <w:color w:val="000000"/>
                <w:w w:val="115"/>
                <w:sz w:val="20"/>
                <w:szCs w:val="20"/>
              </w:rPr>
              <w:t>(13</w:t>
            </w:r>
            <w:r w:rsidRPr="00005DA0">
              <w:rPr>
                <w:color w:val="000000"/>
                <w:spacing w:val="-12"/>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02743AF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 С. Тургенев.</w:t>
            </w:r>
            <w:r w:rsidRPr="00005DA0">
              <w:rPr>
                <w:color w:val="000000"/>
                <w:spacing w:val="1"/>
                <w:w w:val="115"/>
                <w:sz w:val="20"/>
                <w:szCs w:val="20"/>
              </w:rPr>
              <w:t xml:space="preserve"> </w:t>
            </w:r>
            <w:r w:rsidRPr="00005DA0">
              <w:rPr>
                <w:color w:val="000000"/>
                <w:spacing w:val="-1"/>
                <w:w w:val="115"/>
                <w:sz w:val="20"/>
                <w:szCs w:val="20"/>
              </w:rPr>
              <w:t>Рассказ</w:t>
            </w:r>
            <w:r w:rsidRPr="00005DA0">
              <w:rPr>
                <w:color w:val="000000"/>
                <w:spacing w:val="-12"/>
                <w:w w:val="115"/>
                <w:sz w:val="20"/>
                <w:szCs w:val="20"/>
              </w:rPr>
              <w:t xml:space="preserve"> </w:t>
            </w:r>
            <w:r w:rsidRPr="00005DA0">
              <w:rPr>
                <w:color w:val="000000"/>
                <w:spacing w:val="-1"/>
                <w:w w:val="115"/>
                <w:sz w:val="20"/>
                <w:szCs w:val="20"/>
              </w:rPr>
              <w:t>«Муму»</w:t>
            </w:r>
            <w:r w:rsidRPr="00005DA0">
              <w:rPr>
                <w:color w:val="000000"/>
                <w:spacing w:val="-12"/>
                <w:w w:val="115"/>
                <w:sz w:val="20"/>
                <w:szCs w:val="20"/>
              </w:rPr>
              <w:t xml:space="preserve"> </w:t>
            </w:r>
            <w:r w:rsidRPr="00005DA0">
              <w:rPr>
                <w:color w:val="000000"/>
                <w:w w:val="115"/>
                <w:sz w:val="20"/>
                <w:szCs w:val="20"/>
              </w:rPr>
              <w:t>(5</w:t>
            </w:r>
            <w:r w:rsidRPr="00005DA0">
              <w:rPr>
                <w:color w:val="000000"/>
                <w:spacing w:val="-12"/>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4005DDB5"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 читать рассказ, отвечать на вопросы,</w:t>
            </w:r>
            <w:r w:rsidRPr="00005DA0">
              <w:rPr>
                <w:color w:val="000000"/>
                <w:spacing w:val="1"/>
                <w:w w:val="115"/>
                <w:sz w:val="20"/>
                <w:szCs w:val="20"/>
              </w:rPr>
              <w:t xml:space="preserve"> </w:t>
            </w:r>
            <w:r w:rsidRPr="00005DA0">
              <w:rPr>
                <w:color w:val="000000"/>
                <w:spacing w:val="-1"/>
                <w:w w:val="115"/>
                <w:sz w:val="20"/>
                <w:szCs w:val="20"/>
              </w:rPr>
              <w:t xml:space="preserve">пересказывать (подробно </w:t>
            </w:r>
            <w:r w:rsidR="00220FF5">
              <w:rPr>
                <w:color w:val="000000"/>
                <w:w w:val="115"/>
                <w:sz w:val="20"/>
                <w:szCs w:val="20"/>
              </w:rPr>
              <w:t>и сжато). Выделять наибо</w:t>
            </w:r>
            <w:r w:rsidRPr="00005DA0">
              <w:rPr>
                <w:color w:val="000000"/>
                <w:w w:val="115"/>
                <w:sz w:val="20"/>
                <w:szCs w:val="20"/>
              </w:rPr>
              <w:t>лее</w:t>
            </w:r>
            <w:r w:rsidRPr="00005DA0">
              <w:rPr>
                <w:color w:val="000000"/>
                <w:spacing w:val="-11"/>
                <w:w w:val="115"/>
                <w:sz w:val="20"/>
                <w:szCs w:val="20"/>
              </w:rPr>
              <w:t xml:space="preserve"> </w:t>
            </w:r>
            <w:r w:rsidRPr="00005DA0">
              <w:rPr>
                <w:color w:val="000000"/>
                <w:w w:val="115"/>
                <w:sz w:val="20"/>
                <w:szCs w:val="20"/>
              </w:rPr>
              <w:t>яркие</w:t>
            </w:r>
            <w:r w:rsidRPr="00005DA0">
              <w:rPr>
                <w:color w:val="000000"/>
                <w:spacing w:val="-10"/>
                <w:w w:val="115"/>
                <w:sz w:val="20"/>
                <w:szCs w:val="20"/>
              </w:rPr>
              <w:t xml:space="preserve"> </w:t>
            </w:r>
            <w:r w:rsidRPr="00005DA0">
              <w:rPr>
                <w:color w:val="000000"/>
                <w:w w:val="115"/>
                <w:sz w:val="20"/>
                <w:szCs w:val="20"/>
              </w:rPr>
              <w:t>эпизоды</w:t>
            </w:r>
            <w:r w:rsidRPr="00005DA0">
              <w:rPr>
                <w:color w:val="000000"/>
                <w:spacing w:val="-11"/>
                <w:w w:val="115"/>
                <w:sz w:val="20"/>
                <w:szCs w:val="20"/>
              </w:rPr>
              <w:t xml:space="preserve"> </w:t>
            </w:r>
            <w:r w:rsidRPr="00005DA0">
              <w:rPr>
                <w:color w:val="000000"/>
                <w:w w:val="115"/>
                <w:sz w:val="20"/>
                <w:szCs w:val="20"/>
              </w:rPr>
              <w:t>произведения.</w:t>
            </w:r>
            <w:r w:rsidRPr="00005DA0">
              <w:rPr>
                <w:color w:val="000000"/>
                <w:spacing w:val="-10"/>
                <w:w w:val="115"/>
                <w:sz w:val="20"/>
                <w:szCs w:val="20"/>
              </w:rPr>
              <w:t xml:space="preserve"> </w:t>
            </w:r>
            <w:r w:rsidRPr="00005DA0">
              <w:rPr>
                <w:color w:val="000000"/>
                <w:w w:val="115"/>
                <w:sz w:val="20"/>
                <w:szCs w:val="20"/>
              </w:rPr>
              <w:t>Составлять</w:t>
            </w:r>
            <w:r w:rsidRPr="00005DA0">
              <w:rPr>
                <w:color w:val="000000"/>
                <w:spacing w:val="-11"/>
                <w:w w:val="115"/>
                <w:sz w:val="20"/>
                <w:szCs w:val="20"/>
              </w:rPr>
              <w:t xml:space="preserve"> </w:t>
            </w:r>
            <w:r w:rsidRPr="00005DA0">
              <w:rPr>
                <w:color w:val="000000"/>
                <w:w w:val="115"/>
                <w:sz w:val="20"/>
                <w:szCs w:val="20"/>
              </w:rPr>
              <w:t>простой</w:t>
            </w:r>
            <w:r w:rsidRPr="00005DA0">
              <w:rPr>
                <w:color w:val="000000"/>
                <w:spacing w:val="-49"/>
                <w:w w:val="115"/>
                <w:sz w:val="20"/>
                <w:szCs w:val="20"/>
              </w:rPr>
              <w:t xml:space="preserve"> </w:t>
            </w:r>
            <w:r w:rsidRPr="00005DA0">
              <w:rPr>
                <w:color w:val="000000"/>
                <w:w w:val="115"/>
                <w:sz w:val="20"/>
                <w:szCs w:val="20"/>
              </w:rPr>
              <w:t>план рассказа. Определять тему, идею произведения.</w:t>
            </w:r>
            <w:r w:rsidRPr="00005DA0">
              <w:rPr>
                <w:color w:val="000000"/>
                <w:spacing w:val="-49"/>
                <w:w w:val="115"/>
                <w:sz w:val="20"/>
                <w:szCs w:val="20"/>
              </w:rPr>
              <w:t xml:space="preserve"> </w:t>
            </w:r>
            <w:r w:rsidRPr="00005DA0">
              <w:rPr>
                <w:color w:val="000000"/>
                <w:w w:val="115"/>
                <w:sz w:val="20"/>
                <w:szCs w:val="20"/>
              </w:rPr>
              <w:t>Характеризовать главных героев расска</w:t>
            </w:r>
            <w:r w:rsidR="00220FF5">
              <w:rPr>
                <w:color w:val="000000"/>
                <w:w w:val="115"/>
                <w:sz w:val="20"/>
                <w:szCs w:val="20"/>
              </w:rPr>
              <w:t>за. Состав</w:t>
            </w:r>
            <w:r w:rsidRPr="00005DA0">
              <w:rPr>
                <w:color w:val="000000"/>
                <w:spacing w:val="-1"/>
                <w:w w:val="115"/>
                <w:sz w:val="20"/>
                <w:szCs w:val="20"/>
              </w:rPr>
              <w:t xml:space="preserve">лять устный </w:t>
            </w:r>
            <w:r w:rsidRPr="00005DA0">
              <w:rPr>
                <w:color w:val="000000"/>
                <w:w w:val="115"/>
                <w:sz w:val="20"/>
                <w:szCs w:val="20"/>
              </w:rPr>
              <w:t>портрет Герасима. Определять роль</w:t>
            </w:r>
            <w:r w:rsidRPr="00005DA0">
              <w:rPr>
                <w:color w:val="000000"/>
                <w:spacing w:val="1"/>
                <w:w w:val="115"/>
                <w:sz w:val="20"/>
                <w:szCs w:val="20"/>
              </w:rPr>
              <w:t xml:space="preserve"> </w:t>
            </w:r>
            <w:r w:rsidRPr="00005DA0">
              <w:rPr>
                <w:color w:val="000000"/>
                <w:w w:val="115"/>
                <w:sz w:val="20"/>
                <w:szCs w:val="20"/>
              </w:rPr>
              <w:t>пейзажных описан</w:t>
            </w:r>
            <w:r w:rsidR="00220FF5">
              <w:rPr>
                <w:color w:val="000000"/>
                <w:w w:val="115"/>
                <w:sz w:val="20"/>
                <w:szCs w:val="20"/>
              </w:rPr>
              <w:t>ий. Писать сочинение по содержа</w:t>
            </w:r>
            <w:r w:rsidRPr="00005DA0">
              <w:rPr>
                <w:color w:val="000000"/>
                <w:spacing w:val="-2"/>
                <w:w w:val="120"/>
                <w:sz w:val="20"/>
                <w:szCs w:val="20"/>
              </w:rPr>
              <w:t>нию</w:t>
            </w:r>
            <w:r w:rsidRPr="00005DA0">
              <w:rPr>
                <w:color w:val="000000"/>
                <w:spacing w:val="-15"/>
                <w:w w:val="120"/>
                <w:sz w:val="20"/>
                <w:szCs w:val="20"/>
              </w:rPr>
              <w:t xml:space="preserve"> </w:t>
            </w:r>
            <w:r w:rsidRPr="00005DA0">
              <w:rPr>
                <w:color w:val="000000"/>
                <w:spacing w:val="-2"/>
                <w:w w:val="120"/>
                <w:sz w:val="20"/>
                <w:szCs w:val="20"/>
              </w:rPr>
              <w:t>рассказа.</w:t>
            </w:r>
          </w:p>
        </w:tc>
      </w:tr>
      <w:tr w:rsidR="00005DA0" w:rsidRPr="00005DA0" w14:paraId="0B9FDF3F" w14:textId="77777777" w:rsidTr="00617258">
        <w:trPr>
          <w:trHeight w:val="1348"/>
        </w:trPr>
        <w:tc>
          <w:tcPr>
            <w:tcW w:w="1928" w:type="dxa"/>
            <w:vMerge/>
            <w:tcBorders>
              <w:top w:val="nil"/>
              <w:left w:val="single" w:sz="6" w:space="0" w:color="000000"/>
              <w:bottom w:val="single" w:sz="6" w:space="0" w:color="000000"/>
            </w:tcBorders>
          </w:tcPr>
          <w:p w14:paraId="62C1B122" w14:textId="77777777" w:rsidR="005B2FBF" w:rsidRPr="00005DA0" w:rsidRDefault="005B2FBF" w:rsidP="00220FF5">
            <w:pPr>
              <w:jc w:val="center"/>
              <w:rPr>
                <w:color w:val="000000"/>
                <w:sz w:val="20"/>
                <w:szCs w:val="20"/>
              </w:rPr>
            </w:pPr>
          </w:p>
        </w:tc>
        <w:tc>
          <w:tcPr>
            <w:tcW w:w="3175" w:type="dxa"/>
            <w:tcBorders>
              <w:top w:val="single" w:sz="6" w:space="0" w:color="000000"/>
              <w:bottom w:val="single" w:sz="6" w:space="0" w:color="000000"/>
            </w:tcBorders>
          </w:tcPr>
          <w:p w14:paraId="3BB55CA3"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w:t>
            </w:r>
            <w:r w:rsidRPr="00005DA0">
              <w:rPr>
                <w:color w:val="000000"/>
                <w:spacing w:val="-5"/>
                <w:w w:val="115"/>
                <w:sz w:val="20"/>
                <w:szCs w:val="20"/>
              </w:rPr>
              <w:t xml:space="preserve"> </w:t>
            </w:r>
            <w:r w:rsidRPr="00005DA0">
              <w:rPr>
                <w:color w:val="000000"/>
                <w:w w:val="115"/>
                <w:sz w:val="20"/>
                <w:szCs w:val="20"/>
              </w:rPr>
              <w:t>А.</w:t>
            </w:r>
            <w:r w:rsidRPr="00005DA0">
              <w:rPr>
                <w:color w:val="000000"/>
                <w:spacing w:val="-4"/>
                <w:w w:val="115"/>
                <w:sz w:val="20"/>
                <w:szCs w:val="20"/>
              </w:rPr>
              <w:t xml:space="preserve"> </w:t>
            </w:r>
            <w:r w:rsidRPr="00005DA0">
              <w:rPr>
                <w:color w:val="000000"/>
                <w:w w:val="115"/>
                <w:sz w:val="20"/>
                <w:szCs w:val="20"/>
              </w:rPr>
              <w:t>Некрасов.</w:t>
            </w:r>
            <w:r w:rsidRPr="00005DA0">
              <w:rPr>
                <w:color w:val="000000"/>
                <w:spacing w:val="-4"/>
                <w:w w:val="115"/>
                <w:sz w:val="20"/>
                <w:szCs w:val="20"/>
              </w:rPr>
              <w:t xml:space="preserve"> </w:t>
            </w:r>
            <w:r w:rsidRPr="00005DA0">
              <w:rPr>
                <w:color w:val="000000"/>
                <w:w w:val="115"/>
                <w:sz w:val="20"/>
                <w:szCs w:val="20"/>
              </w:rPr>
              <w:t>Стихотворения</w:t>
            </w:r>
            <w:r w:rsidRPr="00005DA0">
              <w:rPr>
                <w:color w:val="000000"/>
                <w:spacing w:val="-48"/>
                <w:w w:val="115"/>
                <w:sz w:val="20"/>
                <w:szCs w:val="20"/>
              </w:rPr>
              <w:t xml:space="preserve"> </w:t>
            </w:r>
            <w:r w:rsidRPr="00005DA0">
              <w:rPr>
                <w:color w:val="000000"/>
                <w:spacing w:val="-2"/>
                <w:w w:val="115"/>
                <w:sz w:val="20"/>
                <w:szCs w:val="20"/>
              </w:rPr>
              <w:t>(не</w:t>
            </w:r>
            <w:r w:rsidRPr="00005DA0">
              <w:rPr>
                <w:color w:val="000000"/>
                <w:spacing w:val="-13"/>
                <w:w w:val="115"/>
                <w:sz w:val="20"/>
                <w:szCs w:val="20"/>
              </w:rPr>
              <w:t xml:space="preserve"> </w:t>
            </w:r>
            <w:r w:rsidRPr="00005DA0">
              <w:rPr>
                <w:color w:val="000000"/>
                <w:spacing w:val="-2"/>
                <w:w w:val="115"/>
                <w:sz w:val="20"/>
                <w:szCs w:val="20"/>
              </w:rPr>
              <w:t>менее</w:t>
            </w:r>
            <w:r w:rsidRPr="00005DA0">
              <w:rPr>
                <w:color w:val="000000"/>
                <w:spacing w:val="-13"/>
                <w:w w:val="115"/>
                <w:sz w:val="20"/>
                <w:szCs w:val="20"/>
              </w:rPr>
              <w:t xml:space="preserve"> </w:t>
            </w:r>
            <w:r w:rsidRPr="00005DA0">
              <w:rPr>
                <w:color w:val="000000"/>
                <w:spacing w:val="-1"/>
                <w:w w:val="115"/>
                <w:sz w:val="20"/>
                <w:szCs w:val="20"/>
              </w:rPr>
              <w:t>двух).</w:t>
            </w:r>
          </w:p>
          <w:p w14:paraId="37AFB9A6" w14:textId="77777777" w:rsidR="005B2FBF" w:rsidRPr="00005DA0" w:rsidRDefault="00220FF5" w:rsidP="00220FF5">
            <w:pPr>
              <w:pStyle w:val="TableParagraph"/>
              <w:ind w:left="0"/>
              <w:jc w:val="center"/>
              <w:rPr>
                <w:color w:val="000000"/>
                <w:sz w:val="20"/>
                <w:szCs w:val="20"/>
              </w:rPr>
            </w:pPr>
            <w:r>
              <w:rPr>
                <w:color w:val="000000"/>
                <w:w w:val="115"/>
                <w:sz w:val="20"/>
                <w:szCs w:val="20"/>
              </w:rPr>
              <w:t>«Крестьянские дети». «Школь</w:t>
            </w:r>
            <w:r w:rsidR="00005DA0" w:rsidRPr="00005DA0">
              <w:rPr>
                <w:color w:val="000000"/>
                <w:w w:val="115"/>
                <w:sz w:val="20"/>
                <w:szCs w:val="20"/>
              </w:rPr>
              <w:t>ник». Поэма «Мороз, Красный</w:t>
            </w:r>
            <w:r w:rsidR="00005DA0" w:rsidRPr="00005DA0">
              <w:rPr>
                <w:color w:val="000000"/>
                <w:spacing w:val="1"/>
                <w:w w:val="115"/>
                <w:sz w:val="20"/>
                <w:szCs w:val="20"/>
              </w:rPr>
              <w:t xml:space="preserve"> </w:t>
            </w:r>
            <w:r w:rsidR="00005DA0" w:rsidRPr="00005DA0">
              <w:rPr>
                <w:color w:val="000000"/>
                <w:spacing w:val="-2"/>
                <w:w w:val="115"/>
                <w:sz w:val="20"/>
                <w:szCs w:val="20"/>
              </w:rPr>
              <w:t>нос»</w:t>
            </w:r>
            <w:r w:rsidR="00005DA0" w:rsidRPr="00005DA0">
              <w:rPr>
                <w:color w:val="000000"/>
                <w:spacing w:val="-13"/>
                <w:w w:val="115"/>
                <w:sz w:val="20"/>
                <w:szCs w:val="20"/>
              </w:rPr>
              <w:t xml:space="preserve"> </w:t>
            </w:r>
            <w:r w:rsidR="00005DA0" w:rsidRPr="00005DA0">
              <w:rPr>
                <w:color w:val="000000"/>
                <w:spacing w:val="-2"/>
                <w:w w:val="115"/>
                <w:sz w:val="20"/>
                <w:szCs w:val="20"/>
              </w:rPr>
              <w:t>(фрагмент)</w:t>
            </w:r>
            <w:r w:rsidR="00005DA0" w:rsidRPr="00005DA0">
              <w:rPr>
                <w:color w:val="000000"/>
                <w:spacing w:val="-13"/>
                <w:w w:val="115"/>
                <w:sz w:val="20"/>
                <w:szCs w:val="20"/>
              </w:rPr>
              <w:t xml:space="preserve"> </w:t>
            </w:r>
            <w:r w:rsidR="00005DA0" w:rsidRPr="00005DA0">
              <w:rPr>
                <w:color w:val="000000"/>
                <w:spacing w:val="-1"/>
                <w:w w:val="115"/>
                <w:sz w:val="20"/>
                <w:szCs w:val="20"/>
              </w:rPr>
              <w:t>(3</w:t>
            </w:r>
            <w:r w:rsidR="00005DA0" w:rsidRPr="00005DA0">
              <w:rPr>
                <w:color w:val="000000"/>
                <w:spacing w:val="-12"/>
                <w:w w:val="115"/>
                <w:sz w:val="20"/>
                <w:szCs w:val="20"/>
              </w:rPr>
              <w:t xml:space="preserve"> </w:t>
            </w:r>
            <w:r w:rsidR="00005DA0" w:rsidRPr="00005DA0">
              <w:rPr>
                <w:color w:val="000000"/>
                <w:spacing w:val="-1"/>
                <w:w w:val="115"/>
                <w:sz w:val="20"/>
                <w:szCs w:val="20"/>
              </w:rPr>
              <w:t>ч)</w:t>
            </w:r>
          </w:p>
        </w:tc>
        <w:tc>
          <w:tcPr>
            <w:tcW w:w="5046" w:type="dxa"/>
            <w:tcBorders>
              <w:top w:val="single" w:sz="6" w:space="0" w:color="000000"/>
              <w:bottom w:val="single" w:sz="6" w:space="0" w:color="000000"/>
            </w:tcBorders>
          </w:tcPr>
          <w:p w14:paraId="6B71E660"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 читать поэтический текст, в том числе</w:t>
            </w:r>
            <w:r w:rsidRPr="00005DA0">
              <w:rPr>
                <w:color w:val="000000"/>
                <w:spacing w:val="-49"/>
                <w:w w:val="115"/>
                <w:sz w:val="20"/>
                <w:szCs w:val="20"/>
              </w:rPr>
              <w:t xml:space="preserve"> </w:t>
            </w:r>
            <w:r w:rsidRPr="00005DA0">
              <w:rPr>
                <w:color w:val="000000"/>
                <w:w w:val="115"/>
                <w:sz w:val="20"/>
                <w:szCs w:val="20"/>
              </w:rPr>
              <w:t>по ролям. Определять тематическое содержание</w:t>
            </w:r>
            <w:r w:rsidRPr="00005DA0">
              <w:rPr>
                <w:color w:val="000000"/>
                <w:spacing w:val="1"/>
                <w:w w:val="115"/>
                <w:sz w:val="20"/>
                <w:szCs w:val="20"/>
              </w:rPr>
              <w:t xml:space="preserve"> </w:t>
            </w:r>
            <w:r w:rsidRPr="00005DA0">
              <w:rPr>
                <w:color w:val="000000"/>
                <w:w w:val="115"/>
                <w:sz w:val="20"/>
                <w:szCs w:val="20"/>
              </w:rPr>
              <w:t>стихотворения. Характеризовать главных героев,</w:t>
            </w:r>
            <w:r w:rsidRPr="00005DA0">
              <w:rPr>
                <w:color w:val="000000"/>
                <w:spacing w:val="1"/>
                <w:w w:val="115"/>
                <w:sz w:val="20"/>
                <w:szCs w:val="20"/>
              </w:rPr>
              <w:t xml:space="preserve"> </w:t>
            </w:r>
            <w:r w:rsidRPr="00005DA0">
              <w:rPr>
                <w:color w:val="000000"/>
                <w:spacing w:val="-1"/>
                <w:w w:val="115"/>
                <w:sz w:val="20"/>
                <w:szCs w:val="20"/>
              </w:rPr>
              <w:t xml:space="preserve">лирического героя (автора). </w:t>
            </w:r>
            <w:r w:rsidRPr="00005DA0">
              <w:rPr>
                <w:color w:val="000000"/>
                <w:w w:val="115"/>
                <w:sz w:val="20"/>
                <w:szCs w:val="20"/>
              </w:rPr>
              <w:t>Определять отношение</w:t>
            </w:r>
            <w:r w:rsidRPr="00005DA0">
              <w:rPr>
                <w:color w:val="000000"/>
                <w:spacing w:val="1"/>
                <w:w w:val="115"/>
                <w:sz w:val="20"/>
                <w:szCs w:val="20"/>
              </w:rPr>
              <w:t xml:space="preserve"> </w:t>
            </w:r>
            <w:r w:rsidRPr="00005DA0">
              <w:rPr>
                <w:color w:val="000000"/>
                <w:w w:val="115"/>
                <w:sz w:val="20"/>
                <w:szCs w:val="20"/>
              </w:rPr>
              <w:t>автора к детям. Выявлять средства художественной</w:t>
            </w:r>
            <w:r w:rsidRPr="00005DA0">
              <w:rPr>
                <w:color w:val="000000"/>
                <w:spacing w:val="1"/>
                <w:w w:val="115"/>
                <w:sz w:val="20"/>
                <w:szCs w:val="20"/>
              </w:rPr>
              <w:t xml:space="preserve"> </w:t>
            </w:r>
            <w:r w:rsidRPr="00005DA0">
              <w:rPr>
                <w:color w:val="000000"/>
                <w:w w:val="115"/>
                <w:sz w:val="20"/>
                <w:szCs w:val="20"/>
              </w:rPr>
              <w:t>выразительности.</w:t>
            </w:r>
            <w:r w:rsidRPr="00005DA0">
              <w:rPr>
                <w:color w:val="000000"/>
                <w:spacing w:val="-2"/>
                <w:w w:val="115"/>
                <w:sz w:val="20"/>
                <w:szCs w:val="20"/>
              </w:rPr>
              <w:t xml:space="preserve"> </w:t>
            </w:r>
            <w:r w:rsidRPr="00005DA0">
              <w:rPr>
                <w:color w:val="000000"/>
                <w:w w:val="115"/>
                <w:sz w:val="20"/>
                <w:szCs w:val="20"/>
              </w:rPr>
              <w:t>Заучивать</w:t>
            </w:r>
            <w:r w:rsidRPr="00005DA0">
              <w:rPr>
                <w:color w:val="000000"/>
                <w:spacing w:val="-2"/>
                <w:w w:val="115"/>
                <w:sz w:val="20"/>
                <w:szCs w:val="20"/>
              </w:rPr>
              <w:t xml:space="preserve"> </w:t>
            </w:r>
            <w:r w:rsidRPr="00005DA0">
              <w:rPr>
                <w:color w:val="000000"/>
                <w:w w:val="115"/>
                <w:sz w:val="20"/>
                <w:szCs w:val="20"/>
              </w:rPr>
              <w:t>стихотворение</w:t>
            </w:r>
            <w:r w:rsidRPr="00005DA0">
              <w:rPr>
                <w:color w:val="000000"/>
                <w:spacing w:val="-1"/>
                <w:w w:val="115"/>
                <w:sz w:val="20"/>
                <w:szCs w:val="20"/>
              </w:rPr>
              <w:t xml:space="preserve"> </w:t>
            </w:r>
            <w:r w:rsidRPr="00005DA0">
              <w:rPr>
                <w:color w:val="000000"/>
                <w:w w:val="115"/>
                <w:sz w:val="20"/>
                <w:szCs w:val="20"/>
              </w:rPr>
              <w:t>наизусть.</w:t>
            </w:r>
          </w:p>
        </w:tc>
      </w:tr>
      <w:tr w:rsidR="00005DA0" w:rsidRPr="00005DA0" w14:paraId="3C9F7828" w14:textId="77777777" w:rsidTr="00617258">
        <w:trPr>
          <w:trHeight w:val="2503"/>
        </w:trPr>
        <w:tc>
          <w:tcPr>
            <w:tcW w:w="1928" w:type="dxa"/>
            <w:tcBorders>
              <w:left w:val="single" w:sz="6" w:space="0" w:color="000000"/>
            </w:tcBorders>
          </w:tcPr>
          <w:p w14:paraId="0F443CCC" w14:textId="77777777" w:rsidR="005B2FBF" w:rsidRPr="00005DA0" w:rsidRDefault="005B2FBF" w:rsidP="00220FF5">
            <w:pPr>
              <w:pStyle w:val="TableParagraph"/>
              <w:ind w:left="0"/>
              <w:jc w:val="center"/>
              <w:rPr>
                <w:color w:val="000000"/>
                <w:sz w:val="20"/>
                <w:szCs w:val="20"/>
              </w:rPr>
            </w:pPr>
          </w:p>
        </w:tc>
        <w:tc>
          <w:tcPr>
            <w:tcW w:w="3175" w:type="dxa"/>
          </w:tcPr>
          <w:p w14:paraId="47DD0778" w14:textId="77777777" w:rsidR="005B2FBF" w:rsidRPr="00005DA0" w:rsidRDefault="00005DA0" w:rsidP="00220FF5">
            <w:pPr>
              <w:pStyle w:val="TableParagraph"/>
              <w:ind w:left="0"/>
              <w:jc w:val="center"/>
              <w:rPr>
                <w:color w:val="000000"/>
                <w:sz w:val="20"/>
                <w:szCs w:val="20"/>
              </w:rPr>
            </w:pPr>
            <w:r w:rsidRPr="00005DA0">
              <w:rPr>
                <w:color w:val="000000"/>
                <w:spacing w:val="-1"/>
                <w:w w:val="120"/>
                <w:sz w:val="20"/>
                <w:szCs w:val="20"/>
              </w:rPr>
              <w:t>Л.</w:t>
            </w:r>
            <w:r w:rsidRPr="00005DA0">
              <w:rPr>
                <w:color w:val="000000"/>
                <w:spacing w:val="-11"/>
                <w:w w:val="120"/>
                <w:sz w:val="20"/>
                <w:szCs w:val="20"/>
              </w:rPr>
              <w:t xml:space="preserve"> </w:t>
            </w:r>
            <w:r w:rsidRPr="00005DA0">
              <w:rPr>
                <w:color w:val="000000"/>
                <w:spacing w:val="-1"/>
                <w:w w:val="120"/>
                <w:sz w:val="20"/>
                <w:szCs w:val="20"/>
              </w:rPr>
              <w:t>Н.</w:t>
            </w:r>
            <w:r w:rsidRPr="00005DA0">
              <w:rPr>
                <w:color w:val="000000"/>
                <w:spacing w:val="-12"/>
                <w:w w:val="120"/>
                <w:sz w:val="20"/>
                <w:szCs w:val="20"/>
              </w:rPr>
              <w:t xml:space="preserve"> </w:t>
            </w:r>
            <w:r w:rsidRPr="00005DA0">
              <w:rPr>
                <w:color w:val="000000"/>
                <w:spacing w:val="-1"/>
                <w:w w:val="120"/>
                <w:sz w:val="20"/>
                <w:szCs w:val="20"/>
              </w:rPr>
              <w:t>Толстой.</w:t>
            </w:r>
            <w:r w:rsidRPr="00005DA0">
              <w:rPr>
                <w:color w:val="000000"/>
                <w:spacing w:val="-11"/>
                <w:w w:val="120"/>
                <w:sz w:val="20"/>
                <w:szCs w:val="20"/>
              </w:rPr>
              <w:t xml:space="preserve"> </w:t>
            </w:r>
            <w:r w:rsidRPr="00005DA0">
              <w:rPr>
                <w:color w:val="000000"/>
                <w:spacing w:val="-1"/>
                <w:w w:val="120"/>
                <w:sz w:val="20"/>
                <w:szCs w:val="20"/>
              </w:rPr>
              <w:t>Рассказ</w:t>
            </w:r>
            <w:r w:rsidRPr="00005DA0">
              <w:rPr>
                <w:color w:val="000000"/>
                <w:spacing w:val="-11"/>
                <w:w w:val="120"/>
                <w:sz w:val="20"/>
                <w:szCs w:val="20"/>
              </w:rPr>
              <w:t xml:space="preserve"> </w:t>
            </w:r>
            <w:r w:rsidR="00220FF5">
              <w:rPr>
                <w:color w:val="000000"/>
                <w:spacing w:val="-1"/>
                <w:w w:val="120"/>
                <w:sz w:val="20"/>
                <w:szCs w:val="20"/>
              </w:rPr>
              <w:t>«Кавказ</w:t>
            </w:r>
            <w:r w:rsidRPr="00005DA0">
              <w:rPr>
                <w:color w:val="000000"/>
                <w:w w:val="120"/>
                <w:sz w:val="20"/>
                <w:szCs w:val="20"/>
              </w:rPr>
              <w:t>ский</w:t>
            </w:r>
            <w:r w:rsidRPr="00005DA0">
              <w:rPr>
                <w:color w:val="000000"/>
                <w:spacing w:val="-12"/>
                <w:w w:val="120"/>
                <w:sz w:val="20"/>
                <w:szCs w:val="20"/>
              </w:rPr>
              <w:t xml:space="preserve"> </w:t>
            </w:r>
            <w:r w:rsidRPr="00005DA0">
              <w:rPr>
                <w:color w:val="000000"/>
                <w:w w:val="120"/>
                <w:sz w:val="20"/>
                <w:szCs w:val="20"/>
              </w:rPr>
              <w:t>пленник»</w:t>
            </w:r>
            <w:r w:rsidRPr="00005DA0">
              <w:rPr>
                <w:color w:val="000000"/>
                <w:spacing w:val="-12"/>
                <w:w w:val="120"/>
                <w:sz w:val="20"/>
                <w:szCs w:val="20"/>
              </w:rPr>
              <w:t xml:space="preserve"> </w:t>
            </w:r>
            <w:r w:rsidRPr="00005DA0">
              <w:rPr>
                <w:color w:val="000000"/>
                <w:w w:val="120"/>
                <w:sz w:val="20"/>
                <w:szCs w:val="20"/>
              </w:rPr>
              <w:t>(5</w:t>
            </w:r>
            <w:r w:rsidRPr="00005DA0">
              <w:rPr>
                <w:color w:val="000000"/>
                <w:spacing w:val="-11"/>
                <w:w w:val="120"/>
                <w:sz w:val="20"/>
                <w:szCs w:val="20"/>
              </w:rPr>
              <w:t xml:space="preserve"> </w:t>
            </w:r>
            <w:r w:rsidRPr="00005DA0">
              <w:rPr>
                <w:color w:val="000000"/>
                <w:w w:val="120"/>
                <w:sz w:val="20"/>
                <w:szCs w:val="20"/>
              </w:rPr>
              <w:t>ч)</w:t>
            </w:r>
          </w:p>
        </w:tc>
        <w:tc>
          <w:tcPr>
            <w:tcW w:w="5046" w:type="dxa"/>
            <w:tcBorders>
              <w:bottom w:val="single" w:sz="6" w:space="0" w:color="000000"/>
            </w:tcBorders>
          </w:tcPr>
          <w:p w14:paraId="05746AA0"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9"/>
                <w:w w:val="115"/>
                <w:sz w:val="20"/>
                <w:szCs w:val="20"/>
              </w:rPr>
              <w:t xml:space="preserve"> </w:t>
            </w:r>
            <w:r w:rsidRPr="00005DA0">
              <w:rPr>
                <w:color w:val="000000"/>
                <w:w w:val="115"/>
                <w:sz w:val="20"/>
                <w:szCs w:val="20"/>
              </w:rPr>
              <w:t>читать</w:t>
            </w:r>
            <w:r w:rsidRPr="00005DA0">
              <w:rPr>
                <w:color w:val="000000"/>
                <w:spacing w:val="10"/>
                <w:w w:val="115"/>
                <w:sz w:val="20"/>
                <w:szCs w:val="20"/>
              </w:rPr>
              <w:t xml:space="preserve"> </w:t>
            </w:r>
            <w:r w:rsidRPr="00005DA0">
              <w:rPr>
                <w:color w:val="000000"/>
                <w:w w:val="115"/>
                <w:sz w:val="20"/>
                <w:szCs w:val="20"/>
              </w:rPr>
              <w:t>текст</w:t>
            </w:r>
            <w:r w:rsidRPr="00005DA0">
              <w:rPr>
                <w:color w:val="000000"/>
                <w:spacing w:val="9"/>
                <w:w w:val="115"/>
                <w:sz w:val="20"/>
                <w:szCs w:val="20"/>
              </w:rPr>
              <w:t xml:space="preserve"> </w:t>
            </w:r>
            <w:r w:rsidRPr="00005DA0">
              <w:rPr>
                <w:color w:val="000000"/>
                <w:w w:val="115"/>
                <w:sz w:val="20"/>
                <w:szCs w:val="20"/>
              </w:rPr>
              <w:t>рассказа,</w:t>
            </w:r>
            <w:r w:rsidRPr="00005DA0">
              <w:rPr>
                <w:color w:val="000000"/>
                <w:spacing w:val="10"/>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w:t>
            </w:r>
            <w:r w:rsidRPr="00005DA0">
              <w:rPr>
                <w:color w:val="000000"/>
                <w:spacing w:val="3"/>
                <w:w w:val="115"/>
                <w:sz w:val="20"/>
                <w:szCs w:val="20"/>
              </w:rPr>
              <w:t xml:space="preserve"> </w:t>
            </w:r>
            <w:r w:rsidRPr="00005DA0">
              <w:rPr>
                <w:color w:val="000000"/>
                <w:w w:val="115"/>
                <w:sz w:val="20"/>
                <w:szCs w:val="20"/>
              </w:rPr>
              <w:t>вопросы,</w:t>
            </w:r>
            <w:r w:rsidRPr="00005DA0">
              <w:rPr>
                <w:color w:val="000000"/>
                <w:spacing w:val="3"/>
                <w:w w:val="115"/>
                <w:sz w:val="20"/>
                <w:szCs w:val="20"/>
              </w:rPr>
              <w:t xml:space="preserve"> </w:t>
            </w:r>
            <w:r w:rsidRPr="00005DA0">
              <w:rPr>
                <w:color w:val="000000"/>
                <w:w w:val="115"/>
                <w:sz w:val="20"/>
                <w:szCs w:val="20"/>
              </w:rPr>
              <w:t>пересказывать</w:t>
            </w:r>
            <w:r w:rsidRPr="00005DA0">
              <w:rPr>
                <w:color w:val="000000"/>
                <w:spacing w:val="3"/>
                <w:w w:val="115"/>
                <w:sz w:val="20"/>
                <w:szCs w:val="20"/>
              </w:rPr>
              <w:t xml:space="preserve"> </w:t>
            </w:r>
            <w:r w:rsidRPr="00005DA0">
              <w:rPr>
                <w:color w:val="000000"/>
                <w:w w:val="115"/>
                <w:sz w:val="20"/>
                <w:szCs w:val="20"/>
              </w:rPr>
              <w:t>(подробно</w:t>
            </w:r>
            <w:r w:rsidRPr="00005DA0">
              <w:rPr>
                <w:color w:val="000000"/>
                <w:spacing w:val="4"/>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сжато).</w:t>
            </w:r>
          </w:p>
          <w:p w14:paraId="5E2B426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Выявлять</w:t>
            </w:r>
            <w:r w:rsidRPr="00005DA0">
              <w:rPr>
                <w:color w:val="000000"/>
                <w:spacing w:val="5"/>
                <w:w w:val="115"/>
                <w:sz w:val="20"/>
                <w:szCs w:val="20"/>
              </w:rPr>
              <w:t xml:space="preserve"> </w:t>
            </w:r>
            <w:r w:rsidRPr="00005DA0">
              <w:rPr>
                <w:color w:val="000000"/>
                <w:w w:val="115"/>
                <w:sz w:val="20"/>
                <w:szCs w:val="20"/>
              </w:rPr>
              <w:t>основную</w:t>
            </w:r>
            <w:r w:rsidRPr="00005DA0">
              <w:rPr>
                <w:color w:val="000000"/>
                <w:spacing w:val="5"/>
                <w:w w:val="115"/>
                <w:sz w:val="20"/>
                <w:szCs w:val="20"/>
              </w:rPr>
              <w:t xml:space="preserve"> </w:t>
            </w:r>
            <w:r w:rsidRPr="00005DA0">
              <w:rPr>
                <w:color w:val="000000"/>
                <w:w w:val="115"/>
                <w:sz w:val="20"/>
                <w:szCs w:val="20"/>
              </w:rPr>
              <w:t>мысль</w:t>
            </w:r>
            <w:r w:rsidRPr="00005DA0">
              <w:rPr>
                <w:color w:val="000000"/>
                <w:spacing w:val="5"/>
                <w:w w:val="115"/>
                <w:sz w:val="20"/>
                <w:szCs w:val="20"/>
              </w:rPr>
              <w:t xml:space="preserve"> </w:t>
            </w:r>
            <w:r w:rsidRPr="00005DA0">
              <w:rPr>
                <w:color w:val="000000"/>
                <w:w w:val="115"/>
                <w:sz w:val="20"/>
                <w:szCs w:val="20"/>
              </w:rPr>
              <w:t>рассказа,</w:t>
            </w:r>
            <w:r w:rsidRPr="00005DA0">
              <w:rPr>
                <w:color w:val="000000"/>
                <w:spacing w:val="5"/>
                <w:w w:val="115"/>
                <w:sz w:val="20"/>
                <w:szCs w:val="20"/>
              </w:rPr>
              <w:t xml:space="preserve"> </w:t>
            </w:r>
            <w:r w:rsidRPr="00005DA0">
              <w:rPr>
                <w:color w:val="000000"/>
                <w:w w:val="115"/>
                <w:sz w:val="20"/>
                <w:szCs w:val="20"/>
              </w:rPr>
              <w:t>определять</w:t>
            </w:r>
            <w:r w:rsidRPr="00005DA0">
              <w:rPr>
                <w:color w:val="000000"/>
                <w:spacing w:val="5"/>
                <w:w w:val="115"/>
                <w:sz w:val="20"/>
                <w:szCs w:val="20"/>
              </w:rPr>
              <w:t xml:space="preserve"> </w:t>
            </w:r>
            <w:r w:rsidRPr="00005DA0">
              <w:rPr>
                <w:color w:val="000000"/>
                <w:w w:val="115"/>
                <w:sz w:val="20"/>
                <w:szCs w:val="20"/>
              </w:rPr>
              <w:t>его</w:t>
            </w:r>
            <w:r w:rsidRPr="00005DA0">
              <w:rPr>
                <w:color w:val="000000"/>
                <w:spacing w:val="1"/>
                <w:w w:val="115"/>
                <w:sz w:val="20"/>
                <w:szCs w:val="20"/>
              </w:rPr>
              <w:t xml:space="preserve"> </w:t>
            </w:r>
            <w:r w:rsidRPr="00005DA0">
              <w:rPr>
                <w:color w:val="000000"/>
                <w:w w:val="115"/>
                <w:sz w:val="20"/>
                <w:szCs w:val="20"/>
              </w:rPr>
              <w:t>композиционные</w:t>
            </w:r>
            <w:r w:rsidRPr="00005DA0">
              <w:rPr>
                <w:color w:val="000000"/>
                <w:spacing w:val="1"/>
                <w:w w:val="115"/>
                <w:sz w:val="20"/>
                <w:szCs w:val="20"/>
              </w:rPr>
              <w:t xml:space="preserve"> </w:t>
            </w:r>
            <w:r w:rsidRPr="00005DA0">
              <w:rPr>
                <w:color w:val="000000"/>
                <w:w w:val="115"/>
                <w:sz w:val="20"/>
                <w:szCs w:val="20"/>
              </w:rPr>
              <w:t>особенности.</w:t>
            </w:r>
            <w:r w:rsidRPr="00005DA0">
              <w:rPr>
                <w:color w:val="000000"/>
                <w:spacing w:val="1"/>
                <w:w w:val="115"/>
                <w:sz w:val="20"/>
                <w:szCs w:val="20"/>
              </w:rPr>
              <w:t xml:space="preserve"> </w:t>
            </w:r>
            <w:r w:rsidRPr="00005DA0">
              <w:rPr>
                <w:color w:val="000000"/>
                <w:w w:val="115"/>
                <w:sz w:val="20"/>
                <w:szCs w:val="20"/>
              </w:rPr>
              <w:t>Выделять</w:t>
            </w:r>
            <w:r w:rsidRPr="00005DA0">
              <w:rPr>
                <w:color w:val="000000"/>
                <w:spacing w:val="1"/>
                <w:w w:val="115"/>
                <w:sz w:val="20"/>
                <w:szCs w:val="20"/>
              </w:rPr>
              <w:t xml:space="preserve"> </w:t>
            </w:r>
            <w:r w:rsidRPr="00005DA0">
              <w:rPr>
                <w:color w:val="000000"/>
                <w:w w:val="115"/>
                <w:sz w:val="20"/>
                <w:szCs w:val="20"/>
              </w:rPr>
              <w:t>ключевые</w:t>
            </w:r>
            <w:r w:rsidRPr="00005DA0">
              <w:rPr>
                <w:color w:val="000000"/>
                <w:spacing w:val="1"/>
                <w:w w:val="115"/>
                <w:sz w:val="20"/>
                <w:szCs w:val="20"/>
              </w:rPr>
              <w:t xml:space="preserve"> </w:t>
            </w:r>
            <w:r w:rsidRPr="00005DA0">
              <w:rPr>
                <w:color w:val="000000"/>
                <w:w w:val="115"/>
                <w:sz w:val="20"/>
                <w:szCs w:val="20"/>
              </w:rPr>
              <w:t>эпизоды в тексте произведения. Составлять план</w:t>
            </w:r>
            <w:r w:rsidRPr="00005DA0">
              <w:rPr>
                <w:color w:val="000000"/>
                <w:spacing w:val="1"/>
                <w:w w:val="115"/>
                <w:sz w:val="20"/>
                <w:szCs w:val="20"/>
              </w:rPr>
              <w:t xml:space="preserve"> </w:t>
            </w:r>
            <w:r w:rsidRPr="00005DA0">
              <w:rPr>
                <w:color w:val="000000"/>
                <w:w w:val="115"/>
                <w:sz w:val="20"/>
                <w:szCs w:val="20"/>
              </w:rPr>
              <w:t>сообщения о глав</w:t>
            </w:r>
            <w:r w:rsidR="00220FF5">
              <w:rPr>
                <w:color w:val="000000"/>
                <w:w w:val="115"/>
                <w:sz w:val="20"/>
                <w:szCs w:val="20"/>
              </w:rPr>
              <w:t>ных героях произведения. Состав</w:t>
            </w:r>
            <w:r w:rsidRPr="00005DA0">
              <w:rPr>
                <w:color w:val="000000"/>
                <w:w w:val="115"/>
                <w:sz w:val="20"/>
                <w:szCs w:val="20"/>
              </w:rPr>
              <w:t>лять</w:t>
            </w:r>
            <w:r w:rsidRPr="00005DA0">
              <w:rPr>
                <w:color w:val="000000"/>
                <w:spacing w:val="1"/>
                <w:w w:val="115"/>
                <w:sz w:val="20"/>
                <w:szCs w:val="20"/>
              </w:rPr>
              <w:t xml:space="preserve"> </w:t>
            </w:r>
            <w:r w:rsidRPr="00005DA0">
              <w:rPr>
                <w:color w:val="000000"/>
                <w:w w:val="115"/>
                <w:sz w:val="20"/>
                <w:szCs w:val="20"/>
              </w:rPr>
              <w:t>сравнительную</w:t>
            </w:r>
            <w:r w:rsidRPr="00005DA0">
              <w:rPr>
                <w:color w:val="000000"/>
                <w:spacing w:val="2"/>
                <w:w w:val="115"/>
                <w:sz w:val="20"/>
                <w:szCs w:val="20"/>
              </w:rPr>
              <w:t xml:space="preserve"> </w:t>
            </w:r>
            <w:r w:rsidRPr="00005DA0">
              <w:rPr>
                <w:color w:val="000000"/>
                <w:w w:val="115"/>
                <w:sz w:val="20"/>
                <w:szCs w:val="20"/>
              </w:rPr>
              <w:t>характеристику</w:t>
            </w:r>
            <w:r w:rsidRPr="00005DA0">
              <w:rPr>
                <w:color w:val="000000"/>
                <w:spacing w:val="1"/>
                <w:w w:val="115"/>
                <w:sz w:val="20"/>
                <w:szCs w:val="20"/>
              </w:rPr>
              <w:t xml:space="preserve"> </w:t>
            </w:r>
            <w:r w:rsidRPr="00005DA0">
              <w:rPr>
                <w:color w:val="000000"/>
                <w:w w:val="115"/>
                <w:sz w:val="20"/>
                <w:szCs w:val="20"/>
              </w:rPr>
              <w:t>Жилина</w:t>
            </w:r>
            <w:r w:rsidRPr="00005DA0">
              <w:rPr>
                <w:color w:val="000000"/>
                <w:spacing w:val="2"/>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Костылина.</w:t>
            </w:r>
            <w:r w:rsidRPr="00005DA0">
              <w:rPr>
                <w:color w:val="000000"/>
                <w:spacing w:val="1"/>
                <w:w w:val="115"/>
                <w:sz w:val="20"/>
                <w:szCs w:val="20"/>
              </w:rPr>
              <w:t xml:space="preserve"> </w:t>
            </w:r>
            <w:r w:rsidRPr="00005DA0">
              <w:rPr>
                <w:color w:val="000000"/>
                <w:w w:val="115"/>
                <w:sz w:val="20"/>
                <w:szCs w:val="20"/>
              </w:rPr>
              <w:t>Характеризовать</w:t>
            </w:r>
            <w:r w:rsidRPr="00005DA0">
              <w:rPr>
                <w:color w:val="000000"/>
                <w:spacing w:val="2"/>
                <w:w w:val="115"/>
                <w:sz w:val="20"/>
                <w:szCs w:val="20"/>
              </w:rPr>
              <w:t xml:space="preserve"> </w:t>
            </w:r>
            <w:r w:rsidRPr="00005DA0">
              <w:rPr>
                <w:color w:val="000000"/>
                <w:w w:val="115"/>
                <w:sz w:val="20"/>
                <w:szCs w:val="20"/>
              </w:rPr>
              <w:t>горцев,</w:t>
            </w:r>
            <w:r w:rsidRPr="00005DA0">
              <w:rPr>
                <w:color w:val="000000"/>
                <w:spacing w:val="2"/>
                <w:w w:val="115"/>
                <w:sz w:val="20"/>
                <w:szCs w:val="20"/>
              </w:rPr>
              <w:t xml:space="preserve"> </w:t>
            </w:r>
            <w:r w:rsidRPr="00005DA0">
              <w:rPr>
                <w:color w:val="000000"/>
                <w:w w:val="115"/>
                <w:sz w:val="20"/>
                <w:szCs w:val="20"/>
              </w:rPr>
              <w:t>их</w:t>
            </w:r>
            <w:r w:rsidRPr="00005DA0">
              <w:rPr>
                <w:color w:val="000000"/>
                <w:spacing w:val="2"/>
                <w:w w:val="115"/>
                <w:sz w:val="20"/>
                <w:szCs w:val="20"/>
              </w:rPr>
              <w:t xml:space="preserve"> </w:t>
            </w:r>
            <w:r w:rsidRPr="00005DA0">
              <w:rPr>
                <w:color w:val="000000"/>
                <w:w w:val="115"/>
                <w:sz w:val="20"/>
                <w:szCs w:val="20"/>
              </w:rPr>
              <w:t>обычаи</w:t>
            </w:r>
            <w:r w:rsidRPr="00005DA0">
              <w:rPr>
                <w:color w:val="000000"/>
                <w:spacing w:val="2"/>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нравы. Давать</w:t>
            </w:r>
            <w:r w:rsidRPr="00005DA0">
              <w:rPr>
                <w:color w:val="000000"/>
                <w:spacing w:val="1"/>
                <w:w w:val="115"/>
                <w:sz w:val="20"/>
                <w:szCs w:val="20"/>
              </w:rPr>
              <w:t xml:space="preserve"> </w:t>
            </w:r>
            <w:r w:rsidRPr="00005DA0">
              <w:rPr>
                <w:color w:val="000000"/>
                <w:w w:val="115"/>
                <w:sz w:val="20"/>
                <w:szCs w:val="20"/>
              </w:rPr>
              <w:t>собственную</w:t>
            </w:r>
            <w:r w:rsidRPr="00005DA0">
              <w:rPr>
                <w:color w:val="000000"/>
                <w:spacing w:val="1"/>
                <w:w w:val="115"/>
                <w:sz w:val="20"/>
                <w:szCs w:val="20"/>
              </w:rPr>
              <w:t xml:space="preserve"> </w:t>
            </w:r>
            <w:r w:rsidRPr="00005DA0">
              <w:rPr>
                <w:color w:val="000000"/>
                <w:w w:val="115"/>
                <w:sz w:val="20"/>
                <w:szCs w:val="20"/>
              </w:rPr>
              <w:t>интерпретацию</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оценку</w:t>
            </w:r>
            <w:r w:rsidRPr="00005DA0">
              <w:rPr>
                <w:color w:val="000000"/>
                <w:spacing w:val="-49"/>
                <w:w w:val="115"/>
                <w:sz w:val="20"/>
                <w:szCs w:val="20"/>
              </w:rPr>
              <w:t xml:space="preserve"> </w:t>
            </w:r>
            <w:r w:rsidRPr="00005DA0">
              <w:rPr>
                <w:color w:val="000000"/>
                <w:w w:val="115"/>
                <w:sz w:val="20"/>
                <w:szCs w:val="20"/>
              </w:rPr>
              <w:t>рассказа. Давать развёрнутый ответ на вопрос,</w:t>
            </w:r>
            <w:r w:rsidRPr="00005DA0">
              <w:rPr>
                <w:color w:val="000000"/>
                <w:spacing w:val="1"/>
                <w:w w:val="115"/>
                <w:sz w:val="20"/>
                <w:szCs w:val="20"/>
              </w:rPr>
              <w:t xml:space="preserve"> </w:t>
            </w:r>
            <w:r w:rsidRPr="00005DA0">
              <w:rPr>
                <w:color w:val="000000"/>
                <w:w w:val="115"/>
                <w:sz w:val="20"/>
                <w:szCs w:val="20"/>
              </w:rPr>
              <w:t>связанный</w:t>
            </w:r>
            <w:r w:rsidRPr="00005DA0">
              <w:rPr>
                <w:color w:val="000000"/>
                <w:spacing w:val="4"/>
                <w:w w:val="115"/>
                <w:sz w:val="20"/>
                <w:szCs w:val="20"/>
              </w:rPr>
              <w:t xml:space="preserve"> </w:t>
            </w:r>
            <w:r w:rsidRPr="00005DA0">
              <w:rPr>
                <w:color w:val="000000"/>
                <w:w w:val="115"/>
                <w:sz w:val="20"/>
                <w:szCs w:val="20"/>
              </w:rPr>
              <w:t>со</w:t>
            </w:r>
            <w:r w:rsidRPr="00005DA0">
              <w:rPr>
                <w:color w:val="000000"/>
                <w:spacing w:val="4"/>
                <w:w w:val="115"/>
                <w:sz w:val="20"/>
                <w:szCs w:val="20"/>
              </w:rPr>
              <w:t xml:space="preserve"> </w:t>
            </w:r>
            <w:r w:rsidRPr="00005DA0">
              <w:rPr>
                <w:color w:val="000000"/>
                <w:w w:val="115"/>
                <w:sz w:val="20"/>
                <w:szCs w:val="20"/>
              </w:rPr>
              <w:t>знанием</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пониманием</w:t>
            </w:r>
            <w:r w:rsidRPr="00005DA0">
              <w:rPr>
                <w:color w:val="000000"/>
                <w:spacing w:val="5"/>
                <w:w w:val="115"/>
                <w:sz w:val="20"/>
                <w:szCs w:val="20"/>
              </w:rPr>
              <w:t xml:space="preserve"> </w:t>
            </w:r>
            <w:r w:rsidRPr="00005DA0">
              <w:rPr>
                <w:color w:val="000000"/>
                <w:w w:val="115"/>
                <w:sz w:val="20"/>
                <w:szCs w:val="20"/>
              </w:rPr>
              <w:t>литературного</w:t>
            </w:r>
            <w:r w:rsidRPr="00005DA0">
              <w:rPr>
                <w:color w:val="000000"/>
                <w:spacing w:val="1"/>
                <w:w w:val="115"/>
                <w:sz w:val="20"/>
                <w:szCs w:val="20"/>
              </w:rPr>
              <w:t xml:space="preserve"> </w:t>
            </w:r>
            <w:r w:rsidRPr="00005DA0">
              <w:rPr>
                <w:color w:val="000000"/>
                <w:w w:val="115"/>
                <w:sz w:val="20"/>
                <w:szCs w:val="20"/>
              </w:rPr>
              <w:t>произведения.</w:t>
            </w:r>
          </w:p>
        </w:tc>
      </w:tr>
      <w:tr w:rsidR="00005DA0" w:rsidRPr="00005DA0" w14:paraId="7F177E58" w14:textId="77777777" w:rsidTr="00617258">
        <w:trPr>
          <w:trHeight w:val="2104"/>
        </w:trPr>
        <w:tc>
          <w:tcPr>
            <w:tcW w:w="1928" w:type="dxa"/>
            <w:vMerge w:val="restart"/>
            <w:tcBorders>
              <w:left w:val="single" w:sz="6" w:space="0" w:color="000000"/>
              <w:bottom w:val="single" w:sz="6" w:space="0" w:color="000000"/>
            </w:tcBorders>
          </w:tcPr>
          <w:p w14:paraId="4CD1715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lastRenderedPageBreak/>
              <w:t>Литература</w:t>
            </w:r>
            <w:r w:rsidRPr="00005DA0">
              <w:rPr>
                <w:color w:val="000000"/>
                <w:spacing w:val="1"/>
                <w:w w:val="115"/>
                <w:sz w:val="20"/>
                <w:szCs w:val="20"/>
              </w:rPr>
              <w:t xml:space="preserve"> </w:t>
            </w:r>
            <w:r w:rsidRPr="00005DA0">
              <w:rPr>
                <w:color w:val="000000"/>
                <w:spacing w:val="-1"/>
                <w:w w:val="115"/>
                <w:sz w:val="20"/>
                <w:szCs w:val="20"/>
              </w:rPr>
              <w:t xml:space="preserve">XIX—ХХ </w:t>
            </w:r>
            <w:r w:rsidRPr="00005DA0">
              <w:rPr>
                <w:color w:val="000000"/>
                <w:w w:val="115"/>
                <w:sz w:val="20"/>
                <w:szCs w:val="20"/>
              </w:rPr>
              <w:t>веков</w:t>
            </w:r>
            <w:r w:rsidRPr="00005DA0">
              <w:rPr>
                <w:color w:val="000000"/>
                <w:spacing w:val="-49"/>
                <w:w w:val="115"/>
                <w:sz w:val="20"/>
                <w:szCs w:val="20"/>
              </w:rPr>
              <w:t xml:space="preserve"> </w:t>
            </w:r>
            <w:r w:rsidRPr="00005DA0">
              <w:rPr>
                <w:color w:val="000000"/>
                <w:w w:val="115"/>
                <w:sz w:val="20"/>
                <w:szCs w:val="20"/>
              </w:rPr>
              <w:t>(16</w:t>
            </w:r>
            <w:r w:rsidRPr="00005DA0">
              <w:rPr>
                <w:color w:val="000000"/>
                <w:spacing w:val="-9"/>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19F61C8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Стихотворения отечественных</w:t>
            </w:r>
            <w:r w:rsidRPr="00005DA0">
              <w:rPr>
                <w:color w:val="000000"/>
                <w:spacing w:val="1"/>
                <w:w w:val="115"/>
                <w:sz w:val="20"/>
                <w:szCs w:val="20"/>
              </w:rPr>
              <w:t xml:space="preserve"> </w:t>
            </w:r>
            <w:r w:rsidRPr="00005DA0">
              <w:rPr>
                <w:color w:val="000000"/>
                <w:spacing w:val="-1"/>
                <w:w w:val="115"/>
                <w:sz w:val="20"/>
                <w:szCs w:val="20"/>
              </w:rPr>
              <w:t>поэтов</w:t>
            </w:r>
            <w:r w:rsidRPr="00005DA0">
              <w:rPr>
                <w:color w:val="000000"/>
                <w:spacing w:val="-12"/>
                <w:w w:val="115"/>
                <w:sz w:val="20"/>
                <w:szCs w:val="20"/>
              </w:rPr>
              <w:t xml:space="preserve"> </w:t>
            </w:r>
            <w:r w:rsidRPr="00005DA0">
              <w:rPr>
                <w:color w:val="000000"/>
                <w:spacing w:val="-1"/>
                <w:w w:val="115"/>
                <w:sz w:val="20"/>
                <w:szCs w:val="20"/>
              </w:rPr>
              <w:t>XIX—ХХ</w:t>
            </w:r>
            <w:r w:rsidRPr="00005DA0">
              <w:rPr>
                <w:color w:val="000000"/>
                <w:spacing w:val="-12"/>
                <w:w w:val="115"/>
                <w:sz w:val="20"/>
                <w:szCs w:val="20"/>
              </w:rPr>
              <w:t xml:space="preserve"> </w:t>
            </w:r>
            <w:r w:rsidRPr="00005DA0">
              <w:rPr>
                <w:color w:val="000000"/>
                <w:w w:val="115"/>
                <w:sz w:val="20"/>
                <w:szCs w:val="20"/>
              </w:rPr>
              <w:t>веков</w:t>
            </w:r>
            <w:r w:rsidRPr="00005DA0">
              <w:rPr>
                <w:color w:val="000000"/>
                <w:spacing w:val="-12"/>
                <w:w w:val="115"/>
                <w:sz w:val="20"/>
                <w:szCs w:val="20"/>
              </w:rPr>
              <w:t xml:space="preserve"> </w:t>
            </w:r>
            <w:r w:rsidRPr="00005DA0">
              <w:rPr>
                <w:color w:val="000000"/>
                <w:w w:val="115"/>
                <w:sz w:val="20"/>
                <w:szCs w:val="20"/>
              </w:rPr>
              <w:t>о</w:t>
            </w:r>
            <w:r w:rsidRPr="00005DA0">
              <w:rPr>
                <w:color w:val="000000"/>
                <w:spacing w:val="-12"/>
                <w:w w:val="115"/>
                <w:sz w:val="20"/>
                <w:szCs w:val="20"/>
              </w:rPr>
              <w:t xml:space="preserve"> </w:t>
            </w:r>
            <w:r w:rsidRPr="00005DA0">
              <w:rPr>
                <w:color w:val="000000"/>
                <w:w w:val="115"/>
                <w:sz w:val="20"/>
                <w:szCs w:val="20"/>
              </w:rPr>
              <w:t>родной</w:t>
            </w:r>
            <w:r w:rsidRPr="00005DA0">
              <w:rPr>
                <w:color w:val="000000"/>
                <w:spacing w:val="-49"/>
                <w:w w:val="115"/>
                <w:sz w:val="20"/>
                <w:szCs w:val="20"/>
              </w:rPr>
              <w:t xml:space="preserve"> </w:t>
            </w:r>
            <w:r w:rsidRPr="00005DA0">
              <w:rPr>
                <w:color w:val="000000"/>
                <w:w w:val="115"/>
                <w:sz w:val="20"/>
                <w:szCs w:val="20"/>
              </w:rPr>
              <w:t>природе</w:t>
            </w:r>
            <w:r w:rsidRPr="00005DA0">
              <w:rPr>
                <w:color w:val="000000"/>
                <w:spacing w:val="-6"/>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о</w:t>
            </w:r>
            <w:r w:rsidRPr="00005DA0">
              <w:rPr>
                <w:color w:val="000000"/>
                <w:spacing w:val="-6"/>
                <w:w w:val="115"/>
                <w:sz w:val="20"/>
                <w:szCs w:val="20"/>
              </w:rPr>
              <w:t xml:space="preserve"> </w:t>
            </w:r>
            <w:r w:rsidRPr="00005DA0">
              <w:rPr>
                <w:color w:val="000000"/>
                <w:w w:val="115"/>
                <w:sz w:val="20"/>
                <w:szCs w:val="20"/>
              </w:rPr>
              <w:t>связи</w:t>
            </w:r>
            <w:r w:rsidRPr="00005DA0">
              <w:rPr>
                <w:color w:val="000000"/>
                <w:spacing w:val="-6"/>
                <w:w w:val="115"/>
                <w:sz w:val="20"/>
                <w:szCs w:val="20"/>
              </w:rPr>
              <w:t xml:space="preserve"> </w:t>
            </w:r>
            <w:r w:rsidRPr="00005DA0">
              <w:rPr>
                <w:color w:val="000000"/>
                <w:w w:val="115"/>
                <w:sz w:val="20"/>
                <w:szCs w:val="20"/>
              </w:rPr>
              <w:t>человека</w:t>
            </w:r>
          </w:p>
          <w:p w14:paraId="11B04B0C"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w:t>
            </w:r>
            <w:r w:rsidRPr="00005DA0">
              <w:rPr>
                <w:color w:val="000000"/>
                <w:spacing w:val="-6"/>
                <w:w w:val="115"/>
                <w:sz w:val="20"/>
                <w:szCs w:val="20"/>
              </w:rPr>
              <w:t xml:space="preserve"> </w:t>
            </w:r>
            <w:r w:rsidRPr="00005DA0">
              <w:rPr>
                <w:color w:val="000000"/>
                <w:w w:val="115"/>
                <w:sz w:val="20"/>
                <w:szCs w:val="20"/>
              </w:rPr>
              <w:t>Родиной</w:t>
            </w:r>
            <w:r w:rsidRPr="00005DA0">
              <w:rPr>
                <w:color w:val="000000"/>
                <w:spacing w:val="-6"/>
                <w:w w:val="115"/>
                <w:sz w:val="20"/>
                <w:szCs w:val="20"/>
              </w:rPr>
              <w:t xml:space="preserve"> </w:t>
            </w:r>
            <w:r w:rsidRPr="00005DA0">
              <w:rPr>
                <w:color w:val="000000"/>
                <w:w w:val="115"/>
                <w:sz w:val="20"/>
                <w:szCs w:val="20"/>
              </w:rPr>
              <w:t>(не</w:t>
            </w:r>
            <w:r w:rsidRPr="00005DA0">
              <w:rPr>
                <w:color w:val="000000"/>
                <w:spacing w:val="-5"/>
                <w:w w:val="115"/>
                <w:sz w:val="20"/>
                <w:szCs w:val="20"/>
              </w:rPr>
              <w:t xml:space="preserve"> </w:t>
            </w:r>
            <w:r w:rsidRPr="00005DA0">
              <w:rPr>
                <w:color w:val="000000"/>
                <w:w w:val="115"/>
                <w:sz w:val="20"/>
                <w:szCs w:val="20"/>
              </w:rPr>
              <w:t>менее</w:t>
            </w:r>
            <w:r w:rsidRPr="00005DA0">
              <w:rPr>
                <w:color w:val="000000"/>
                <w:spacing w:val="-6"/>
                <w:w w:val="115"/>
                <w:sz w:val="20"/>
                <w:szCs w:val="20"/>
              </w:rPr>
              <w:t xml:space="preserve"> </w:t>
            </w:r>
            <w:r w:rsidRPr="00005DA0">
              <w:rPr>
                <w:color w:val="000000"/>
                <w:w w:val="115"/>
                <w:sz w:val="20"/>
                <w:szCs w:val="20"/>
              </w:rPr>
              <w:t>пяти).</w:t>
            </w:r>
            <w:r w:rsidRPr="00005DA0">
              <w:rPr>
                <w:color w:val="000000"/>
                <w:spacing w:val="-48"/>
                <w:w w:val="115"/>
                <w:sz w:val="20"/>
                <w:szCs w:val="20"/>
              </w:rPr>
              <w:t xml:space="preserve"> </w:t>
            </w:r>
            <w:r w:rsidRPr="00005DA0">
              <w:rPr>
                <w:color w:val="000000"/>
                <w:w w:val="115"/>
                <w:sz w:val="20"/>
                <w:szCs w:val="20"/>
              </w:rPr>
              <w:t>Например,</w:t>
            </w:r>
            <w:r w:rsidRPr="00005DA0">
              <w:rPr>
                <w:color w:val="000000"/>
                <w:spacing w:val="50"/>
                <w:w w:val="115"/>
                <w:sz w:val="20"/>
                <w:szCs w:val="20"/>
              </w:rPr>
              <w:t xml:space="preserve"> </w:t>
            </w:r>
            <w:r w:rsidRPr="00005DA0">
              <w:rPr>
                <w:color w:val="000000"/>
                <w:w w:val="115"/>
                <w:sz w:val="20"/>
                <w:szCs w:val="20"/>
              </w:rPr>
              <w:t>стихотворения</w:t>
            </w:r>
          </w:p>
          <w:p w14:paraId="333BB81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А. К. Толстого, Ф. И. Тютчева,</w:t>
            </w:r>
            <w:r w:rsidRPr="00005DA0">
              <w:rPr>
                <w:color w:val="000000"/>
                <w:spacing w:val="-49"/>
                <w:w w:val="115"/>
                <w:sz w:val="20"/>
                <w:szCs w:val="20"/>
              </w:rPr>
              <w:t xml:space="preserve"> </w:t>
            </w:r>
            <w:r w:rsidRPr="00005DA0">
              <w:rPr>
                <w:color w:val="000000"/>
                <w:w w:val="120"/>
                <w:sz w:val="20"/>
                <w:szCs w:val="20"/>
              </w:rPr>
              <w:t>А.</w:t>
            </w:r>
            <w:r w:rsidRPr="00005DA0">
              <w:rPr>
                <w:color w:val="000000"/>
                <w:spacing w:val="-9"/>
                <w:w w:val="120"/>
                <w:sz w:val="20"/>
                <w:szCs w:val="20"/>
              </w:rPr>
              <w:t xml:space="preserve"> </w:t>
            </w:r>
            <w:r w:rsidRPr="00005DA0">
              <w:rPr>
                <w:color w:val="000000"/>
                <w:w w:val="120"/>
                <w:sz w:val="20"/>
                <w:szCs w:val="20"/>
              </w:rPr>
              <w:t>А.</w:t>
            </w:r>
            <w:r w:rsidRPr="00005DA0">
              <w:rPr>
                <w:color w:val="000000"/>
                <w:spacing w:val="-9"/>
                <w:w w:val="120"/>
                <w:sz w:val="20"/>
                <w:szCs w:val="20"/>
              </w:rPr>
              <w:t xml:space="preserve"> </w:t>
            </w:r>
            <w:r w:rsidRPr="00005DA0">
              <w:rPr>
                <w:color w:val="000000"/>
                <w:w w:val="120"/>
                <w:sz w:val="20"/>
                <w:szCs w:val="20"/>
              </w:rPr>
              <w:t>Фета,</w:t>
            </w:r>
            <w:r w:rsidRPr="00005DA0">
              <w:rPr>
                <w:color w:val="000000"/>
                <w:spacing w:val="-8"/>
                <w:w w:val="120"/>
                <w:sz w:val="20"/>
                <w:szCs w:val="20"/>
              </w:rPr>
              <w:t xml:space="preserve"> </w:t>
            </w:r>
            <w:r w:rsidRPr="00005DA0">
              <w:rPr>
                <w:color w:val="000000"/>
                <w:w w:val="120"/>
                <w:sz w:val="20"/>
                <w:szCs w:val="20"/>
              </w:rPr>
              <w:t>И.</w:t>
            </w:r>
            <w:r w:rsidRPr="00005DA0">
              <w:rPr>
                <w:color w:val="000000"/>
                <w:spacing w:val="-9"/>
                <w:w w:val="120"/>
                <w:sz w:val="20"/>
                <w:szCs w:val="20"/>
              </w:rPr>
              <w:t xml:space="preserve"> </w:t>
            </w:r>
            <w:r w:rsidRPr="00005DA0">
              <w:rPr>
                <w:color w:val="000000"/>
                <w:w w:val="120"/>
                <w:sz w:val="20"/>
                <w:szCs w:val="20"/>
              </w:rPr>
              <w:t>А.</w:t>
            </w:r>
            <w:r w:rsidRPr="00005DA0">
              <w:rPr>
                <w:color w:val="000000"/>
                <w:spacing w:val="-8"/>
                <w:w w:val="120"/>
                <w:sz w:val="20"/>
                <w:szCs w:val="20"/>
              </w:rPr>
              <w:t xml:space="preserve"> </w:t>
            </w:r>
            <w:r w:rsidRPr="00005DA0">
              <w:rPr>
                <w:color w:val="000000"/>
                <w:w w:val="120"/>
                <w:sz w:val="20"/>
                <w:szCs w:val="20"/>
              </w:rPr>
              <w:t>Бунина,</w:t>
            </w:r>
          </w:p>
          <w:p w14:paraId="1512350E"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А.</w:t>
            </w:r>
            <w:r w:rsidRPr="00005DA0">
              <w:rPr>
                <w:color w:val="000000"/>
                <w:spacing w:val="-9"/>
                <w:w w:val="120"/>
                <w:sz w:val="20"/>
                <w:szCs w:val="20"/>
              </w:rPr>
              <w:t xml:space="preserve"> </w:t>
            </w:r>
            <w:r w:rsidRPr="00005DA0">
              <w:rPr>
                <w:color w:val="000000"/>
                <w:w w:val="120"/>
                <w:sz w:val="20"/>
                <w:szCs w:val="20"/>
              </w:rPr>
              <w:t>А.</w:t>
            </w:r>
            <w:r w:rsidRPr="00005DA0">
              <w:rPr>
                <w:color w:val="000000"/>
                <w:spacing w:val="-8"/>
                <w:w w:val="120"/>
                <w:sz w:val="20"/>
                <w:szCs w:val="20"/>
              </w:rPr>
              <w:t xml:space="preserve"> </w:t>
            </w:r>
            <w:r w:rsidRPr="00005DA0">
              <w:rPr>
                <w:color w:val="000000"/>
                <w:w w:val="120"/>
                <w:sz w:val="20"/>
                <w:szCs w:val="20"/>
              </w:rPr>
              <w:t>Блока,</w:t>
            </w:r>
            <w:r w:rsidRPr="00005DA0">
              <w:rPr>
                <w:color w:val="000000"/>
                <w:spacing w:val="-8"/>
                <w:w w:val="120"/>
                <w:sz w:val="20"/>
                <w:szCs w:val="20"/>
              </w:rPr>
              <w:t xml:space="preserve"> </w:t>
            </w:r>
            <w:r w:rsidRPr="00005DA0">
              <w:rPr>
                <w:color w:val="000000"/>
                <w:w w:val="120"/>
                <w:sz w:val="20"/>
                <w:szCs w:val="20"/>
              </w:rPr>
              <w:t>С.</w:t>
            </w:r>
            <w:r w:rsidRPr="00005DA0">
              <w:rPr>
                <w:color w:val="000000"/>
                <w:spacing w:val="-9"/>
                <w:w w:val="120"/>
                <w:sz w:val="20"/>
                <w:szCs w:val="20"/>
              </w:rPr>
              <w:t xml:space="preserve"> </w:t>
            </w:r>
            <w:r w:rsidRPr="00005DA0">
              <w:rPr>
                <w:color w:val="000000"/>
                <w:w w:val="120"/>
                <w:sz w:val="20"/>
                <w:szCs w:val="20"/>
              </w:rPr>
              <w:t>А.</w:t>
            </w:r>
            <w:r w:rsidRPr="00005DA0">
              <w:rPr>
                <w:color w:val="000000"/>
                <w:spacing w:val="-8"/>
                <w:w w:val="120"/>
                <w:sz w:val="20"/>
                <w:szCs w:val="20"/>
              </w:rPr>
              <w:t xml:space="preserve"> </w:t>
            </w:r>
            <w:r w:rsidRPr="00005DA0">
              <w:rPr>
                <w:color w:val="000000"/>
                <w:w w:val="120"/>
                <w:sz w:val="20"/>
                <w:szCs w:val="20"/>
              </w:rPr>
              <w:t>Есенина,</w:t>
            </w:r>
          </w:p>
          <w:p w14:paraId="768A26BC"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 М. Рубцова,</w:t>
            </w:r>
            <w:r w:rsidRPr="00005DA0">
              <w:rPr>
                <w:color w:val="000000"/>
                <w:spacing w:val="1"/>
                <w:w w:val="115"/>
                <w:sz w:val="20"/>
                <w:szCs w:val="20"/>
              </w:rPr>
              <w:t xml:space="preserve"> </w:t>
            </w:r>
            <w:r w:rsidRPr="00005DA0">
              <w:rPr>
                <w:color w:val="000000"/>
                <w:w w:val="115"/>
                <w:sz w:val="20"/>
                <w:szCs w:val="20"/>
              </w:rPr>
              <w:t>Ю. П. Кузнецова</w:t>
            </w:r>
            <w:r w:rsidRPr="00005DA0">
              <w:rPr>
                <w:color w:val="000000"/>
                <w:spacing w:val="-48"/>
                <w:w w:val="115"/>
                <w:sz w:val="20"/>
                <w:szCs w:val="20"/>
              </w:rPr>
              <w:t xml:space="preserve"> </w:t>
            </w:r>
            <w:r w:rsidRPr="00005DA0">
              <w:rPr>
                <w:color w:val="000000"/>
                <w:w w:val="120"/>
                <w:sz w:val="20"/>
                <w:szCs w:val="20"/>
              </w:rPr>
              <w:t>(4</w:t>
            </w:r>
            <w:r w:rsidRPr="00005DA0">
              <w:rPr>
                <w:color w:val="000000"/>
                <w:spacing w:val="-12"/>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2CFCF38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3"/>
                <w:w w:val="115"/>
                <w:sz w:val="20"/>
                <w:szCs w:val="20"/>
              </w:rPr>
              <w:t xml:space="preserve"> </w:t>
            </w:r>
            <w:r w:rsidRPr="00005DA0">
              <w:rPr>
                <w:color w:val="000000"/>
                <w:w w:val="115"/>
                <w:sz w:val="20"/>
                <w:szCs w:val="20"/>
              </w:rPr>
              <w:t>читать</w:t>
            </w:r>
            <w:r w:rsidRPr="00005DA0">
              <w:rPr>
                <w:color w:val="000000"/>
                <w:spacing w:val="3"/>
                <w:w w:val="115"/>
                <w:sz w:val="20"/>
                <w:szCs w:val="20"/>
              </w:rPr>
              <w:t xml:space="preserve"> </w:t>
            </w:r>
            <w:r w:rsidRPr="00005DA0">
              <w:rPr>
                <w:color w:val="000000"/>
                <w:w w:val="115"/>
                <w:sz w:val="20"/>
                <w:szCs w:val="20"/>
              </w:rPr>
              <w:t>стихотворение,</w:t>
            </w:r>
            <w:r w:rsidRPr="00005DA0">
              <w:rPr>
                <w:color w:val="000000"/>
                <w:spacing w:val="3"/>
                <w:w w:val="115"/>
                <w:sz w:val="20"/>
                <w:szCs w:val="20"/>
              </w:rPr>
              <w:t xml:space="preserve"> </w:t>
            </w:r>
            <w:r w:rsidRPr="00005DA0">
              <w:rPr>
                <w:color w:val="000000"/>
                <w:w w:val="115"/>
                <w:sz w:val="20"/>
                <w:szCs w:val="20"/>
              </w:rPr>
              <w:t>определять</w:t>
            </w:r>
            <w:r w:rsidRPr="00005DA0">
              <w:rPr>
                <w:color w:val="000000"/>
                <w:spacing w:val="3"/>
                <w:w w:val="115"/>
                <w:sz w:val="20"/>
                <w:szCs w:val="20"/>
              </w:rPr>
              <w:t xml:space="preserve"> </w:t>
            </w:r>
            <w:r w:rsidRPr="00005DA0">
              <w:rPr>
                <w:color w:val="000000"/>
                <w:w w:val="115"/>
                <w:sz w:val="20"/>
                <w:szCs w:val="20"/>
              </w:rPr>
              <w:t>его</w:t>
            </w:r>
            <w:r w:rsidRPr="00005DA0">
              <w:rPr>
                <w:color w:val="000000"/>
                <w:spacing w:val="1"/>
                <w:w w:val="115"/>
                <w:sz w:val="20"/>
                <w:szCs w:val="20"/>
              </w:rPr>
              <w:t xml:space="preserve"> </w:t>
            </w:r>
            <w:r w:rsidRPr="00005DA0">
              <w:rPr>
                <w:color w:val="000000"/>
                <w:w w:val="115"/>
                <w:sz w:val="20"/>
                <w:szCs w:val="20"/>
              </w:rPr>
              <w:t>тематическое</w:t>
            </w:r>
            <w:r w:rsidRPr="00005DA0">
              <w:rPr>
                <w:color w:val="000000"/>
                <w:spacing w:val="2"/>
                <w:w w:val="115"/>
                <w:sz w:val="20"/>
                <w:szCs w:val="20"/>
              </w:rPr>
              <w:t xml:space="preserve"> </w:t>
            </w:r>
            <w:r w:rsidRPr="00005DA0">
              <w:rPr>
                <w:color w:val="000000"/>
                <w:w w:val="115"/>
                <w:sz w:val="20"/>
                <w:szCs w:val="20"/>
              </w:rPr>
              <w:t>содержание,</w:t>
            </w:r>
            <w:r w:rsidRPr="00005DA0">
              <w:rPr>
                <w:color w:val="000000"/>
                <w:spacing w:val="2"/>
                <w:w w:val="115"/>
                <w:sz w:val="20"/>
                <w:szCs w:val="20"/>
              </w:rPr>
              <w:t xml:space="preserve"> </w:t>
            </w:r>
            <w:r w:rsidRPr="00005DA0">
              <w:rPr>
                <w:color w:val="000000"/>
                <w:w w:val="115"/>
                <w:sz w:val="20"/>
                <w:szCs w:val="20"/>
              </w:rPr>
              <w:t>средства</w:t>
            </w:r>
            <w:r w:rsidRPr="00005DA0">
              <w:rPr>
                <w:color w:val="000000"/>
                <w:spacing w:val="2"/>
                <w:w w:val="115"/>
                <w:sz w:val="20"/>
                <w:szCs w:val="20"/>
              </w:rPr>
              <w:t xml:space="preserve"> </w:t>
            </w:r>
            <w:r w:rsidRPr="00005DA0">
              <w:rPr>
                <w:color w:val="000000"/>
                <w:w w:val="115"/>
                <w:sz w:val="20"/>
                <w:szCs w:val="20"/>
              </w:rPr>
              <w:t>художественной</w:t>
            </w:r>
            <w:r w:rsidRPr="00005DA0">
              <w:rPr>
                <w:color w:val="000000"/>
                <w:spacing w:val="1"/>
                <w:w w:val="115"/>
                <w:sz w:val="20"/>
                <w:szCs w:val="20"/>
              </w:rPr>
              <w:t xml:space="preserve"> </w:t>
            </w:r>
            <w:r w:rsidRPr="00005DA0">
              <w:rPr>
                <w:color w:val="000000"/>
                <w:w w:val="115"/>
                <w:sz w:val="20"/>
                <w:szCs w:val="20"/>
              </w:rPr>
              <w:t>выразительности (эпитет, метафора, сравнение,</w:t>
            </w:r>
            <w:r w:rsidRPr="00005DA0">
              <w:rPr>
                <w:color w:val="000000"/>
                <w:spacing w:val="1"/>
                <w:w w:val="115"/>
                <w:sz w:val="20"/>
                <w:szCs w:val="20"/>
              </w:rPr>
              <w:t xml:space="preserve"> </w:t>
            </w:r>
            <w:r w:rsidRPr="00005DA0">
              <w:rPr>
                <w:color w:val="000000"/>
                <w:w w:val="115"/>
                <w:sz w:val="20"/>
                <w:szCs w:val="20"/>
              </w:rPr>
              <w:t>олицетворение).</w:t>
            </w:r>
            <w:r w:rsidRPr="00005DA0">
              <w:rPr>
                <w:color w:val="000000"/>
                <w:spacing w:val="4"/>
                <w:w w:val="115"/>
                <w:sz w:val="20"/>
                <w:szCs w:val="20"/>
              </w:rPr>
              <w:t xml:space="preserve"> </w:t>
            </w:r>
            <w:r w:rsidRPr="00005DA0">
              <w:rPr>
                <w:color w:val="000000"/>
                <w:w w:val="115"/>
                <w:sz w:val="20"/>
                <w:szCs w:val="20"/>
              </w:rPr>
              <w:t>Выявлять</w:t>
            </w:r>
            <w:r w:rsidRPr="00005DA0">
              <w:rPr>
                <w:color w:val="000000"/>
                <w:spacing w:val="4"/>
                <w:w w:val="115"/>
                <w:sz w:val="20"/>
                <w:szCs w:val="20"/>
              </w:rPr>
              <w:t xml:space="preserve"> </w:t>
            </w:r>
            <w:r w:rsidRPr="00005DA0">
              <w:rPr>
                <w:color w:val="000000"/>
                <w:w w:val="115"/>
                <w:sz w:val="20"/>
                <w:szCs w:val="20"/>
              </w:rPr>
              <w:t>музыкальность</w:t>
            </w:r>
            <w:r w:rsidRPr="00005DA0">
              <w:rPr>
                <w:color w:val="000000"/>
                <w:spacing w:val="4"/>
                <w:w w:val="115"/>
                <w:sz w:val="20"/>
                <w:szCs w:val="20"/>
              </w:rPr>
              <w:t xml:space="preserve"> </w:t>
            </w:r>
            <w:r w:rsidR="00220FF5">
              <w:rPr>
                <w:color w:val="000000"/>
                <w:w w:val="115"/>
                <w:sz w:val="20"/>
                <w:szCs w:val="20"/>
              </w:rPr>
              <w:t>поэтиче</w:t>
            </w:r>
            <w:r w:rsidRPr="00005DA0">
              <w:rPr>
                <w:color w:val="000000"/>
                <w:w w:val="115"/>
                <w:sz w:val="20"/>
                <w:szCs w:val="20"/>
              </w:rPr>
              <w:t>ского</w:t>
            </w:r>
            <w:r w:rsidRPr="00005DA0">
              <w:rPr>
                <w:color w:val="000000"/>
                <w:spacing w:val="6"/>
                <w:w w:val="115"/>
                <w:sz w:val="20"/>
                <w:szCs w:val="20"/>
              </w:rPr>
              <w:t xml:space="preserve"> </w:t>
            </w:r>
            <w:r w:rsidRPr="00005DA0">
              <w:rPr>
                <w:color w:val="000000"/>
                <w:w w:val="115"/>
                <w:sz w:val="20"/>
                <w:szCs w:val="20"/>
              </w:rPr>
              <w:t>текста.</w:t>
            </w:r>
            <w:r w:rsidRPr="00005DA0">
              <w:rPr>
                <w:color w:val="000000"/>
                <w:spacing w:val="7"/>
                <w:w w:val="115"/>
                <w:sz w:val="20"/>
                <w:szCs w:val="20"/>
              </w:rPr>
              <w:t xml:space="preserve"> </w:t>
            </w:r>
            <w:r w:rsidRPr="00005DA0">
              <w:rPr>
                <w:color w:val="000000"/>
                <w:w w:val="115"/>
                <w:sz w:val="20"/>
                <w:szCs w:val="20"/>
              </w:rPr>
              <w:t>Выражать</w:t>
            </w:r>
            <w:r w:rsidRPr="00005DA0">
              <w:rPr>
                <w:color w:val="000000"/>
                <w:spacing w:val="6"/>
                <w:w w:val="115"/>
                <w:sz w:val="20"/>
                <w:szCs w:val="20"/>
              </w:rPr>
              <w:t xml:space="preserve"> </w:t>
            </w:r>
            <w:r w:rsidRPr="00005DA0">
              <w:rPr>
                <w:color w:val="000000"/>
                <w:w w:val="115"/>
                <w:sz w:val="20"/>
                <w:szCs w:val="20"/>
              </w:rPr>
              <w:t>личное</w:t>
            </w:r>
            <w:r w:rsidRPr="00005DA0">
              <w:rPr>
                <w:color w:val="000000"/>
                <w:spacing w:val="7"/>
                <w:w w:val="115"/>
                <w:sz w:val="20"/>
                <w:szCs w:val="20"/>
              </w:rPr>
              <w:t xml:space="preserve"> </w:t>
            </w:r>
            <w:r w:rsidRPr="00005DA0">
              <w:rPr>
                <w:color w:val="000000"/>
                <w:w w:val="115"/>
                <w:sz w:val="20"/>
                <w:szCs w:val="20"/>
              </w:rPr>
              <w:t>читательское</w:t>
            </w:r>
            <w:r w:rsidRPr="00005DA0">
              <w:rPr>
                <w:color w:val="000000"/>
                <w:spacing w:val="6"/>
                <w:w w:val="115"/>
                <w:sz w:val="20"/>
                <w:szCs w:val="20"/>
              </w:rPr>
              <w:t xml:space="preserve"> </w:t>
            </w:r>
            <w:r w:rsidR="00220FF5">
              <w:rPr>
                <w:color w:val="000000"/>
                <w:w w:val="115"/>
                <w:sz w:val="20"/>
                <w:szCs w:val="20"/>
              </w:rPr>
              <w:t>отноше</w:t>
            </w:r>
            <w:r w:rsidRPr="00005DA0">
              <w:rPr>
                <w:color w:val="000000"/>
                <w:w w:val="115"/>
                <w:sz w:val="20"/>
                <w:szCs w:val="20"/>
              </w:rPr>
              <w:t>ние к прочитанном</w:t>
            </w:r>
            <w:r w:rsidR="00220FF5">
              <w:rPr>
                <w:color w:val="000000"/>
                <w:w w:val="115"/>
                <w:sz w:val="20"/>
                <w:szCs w:val="20"/>
              </w:rPr>
              <w:t>у. Заучивать одно из стихотворе</w:t>
            </w:r>
            <w:r w:rsidRPr="00005DA0">
              <w:rPr>
                <w:color w:val="000000"/>
                <w:w w:val="120"/>
                <w:sz w:val="20"/>
                <w:szCs w:val="20"/>
              </w:rPr>
              <w:t>ний</w:t>
            </w:r>
            <w:r w:rsidRPr="00005DA0">
              <w:rPr>
                <w:color w:val="000000"/>
                <w:spacing w:val="-12"/>
                <w:w w:val="120"/>
                <w:sz w:val="20"/>
                <w:szCs w:val="20"/>
              </w:rPr>
              <w:t xml:space="preserve"> </w:t>
            </w:r>
            <w:r w:rsidRPr="00005DA0">
              <w:rPr>
                <w:color w:val="000000"/>
                <w:w w:val="120"/>
                <w:sz w:val="20"/>
                <w:szCs w:val="20"/>
              </w:rPr>
              <w:t>наизусть.</w:t>
            </w:r>
          </w:p>
        </w:tc>
      </w:tr>
      <w:tr w:rsidR="00005DA0" w:rsidRPr="00005DA0" w14:paraId="16C553CB" w14:textId="77777777" w:rsidTr="00617258">
        <w:trPr>
          <w:trHeight w:val="1708"/>
        </w:trPr>
        <w:tc>
          <w:tcPr>
            <w:tcW w:w="1928" w:type="dxa"/>
            <w:vMerge/>
            <w:tcBorders>
              <w:top w:val="nil"/>
              <w:left w:val="single" w:sz="6" w:space="0" w:color="000000"/>
              <w:bottom w:val="single" w:sz="6" w:space="0" w:color="000000"/>
            </w:tcBorders>
          </w:tcPr>
          <w:p w14:paraId="43570349" w14:textId="77777777" w:rsidR="005B2FBF" w:rsidRPr="00005DA0" w:rsidRDefault="005B2FBF" w:rsidP="00220FF5">
            <w:pPr>
              <w:jc w:val="center"/>
              <w:rPr>
                <w:color w:val="000000"/>
                <w:sz w:val="20"/>
                <w:szCs w:val="20"/>
              </w:rPr>
            </w:pPr>
          </w:p>
        </w:tc>
        <w:tc>
          <w:tcPr>
            <w:tcW w:w="3175" w:type="dxa"/>
            <w:tcBorders>
              <w:top w:val="single" w:sz="6" w:space="0" w:color="000000"/>
              <w:bottom w:val="single" w:sz="6" w:space="0" w:color="000000"/>
            </w:tcBorders>
          </w:tcPr>
          <w:p w14:paraId="7C25D12C"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Юмористические</w:t>
            </w:r>
            <w:r w:rsidRPr="00005DA0">
              <w:rPr>
                <w:color w:val="000000"/>
                <w:spacing w:val="4"/>
                <w:w w:val="115"/>
                <w:sz w:val="20"/>
                <w:szCs w:val="20"/>
              </w:rPr>
              <w:t xml:space="preserve"> </w:t>
            </w:r>
            <w:r w:rsidRPr="00005DA0">
              <w:rPr>
                <w:color w:val="000000"/>
                <w:w w:val="115"/>
                <w:sz w:val="20"/>
                <w:szCs w:val="20"/>
              </w:rPr>
              <w:t>рассказы</w:t>
            </w:r>
            <w:r w:rsidRPr="00005DA0">
              <w:rPr>
                <w:color w:val="000000"/>
                <w:spacing w:val="-48"/>
                <w:w w:val="115"/>
                <w:sz w:val="20"/>
                <w:szCs w:val="20"/>
              </w:rPr>
              <w:t xml:space="preserve"> </w:t>
            </w:r>
            <w:r w:rsidRPr="00005DA0">
              <w:rPr>
                <w:color w:val="000000"/>
                <w:w w:val="115"/>
                <w:sz w:val="20"/>
                <w:szCs w:val="20"/>
              </w:rPr>
              <w:t>отечественных писателей</w:t>
            </w:r>
            <w:r w:rsidRPr="00005DA0">
              <w:rPr>
                <w:color w:val="000000"/>
                <w:spacing w:val="1"/>
                <w:w w:val="115"/>
                <w:sz w:val="20"/>
                <w:szCs w:val="20"/>
              </w:rPr>
              <w:t xml:space="preserve"> </w:t>
            </w:r>
            <w:r w:rsidRPr="00005DA0">
              <w:rPr>
                <w:color w:val="000000"/>
                <w:w w:val="115"/>
                <w:sz w:val="20"/>
                <w:szCs w:val="20"/>
              </w:rPr>
              <w:t>XIX—XX</w:t>
            </w:r>
            <w:r w:rsidRPr="00005DA0">
              <w:rPr>
                <w:color w:val="000000"/>
                <w:spacing w:val="-8"/>
                <w:w w:val="115"/>
                <w:sz w:val="20"/>
                <w:szCs w:val="20"/>
              </w:rPr>
              <w:t xml:space="preserve"> </w:t>
            </w:r>
            <w:r w:rsidRPr="00005DA0">
              <w:rPr>
                <w:color w:val="000000"/>
                <w:w w:val="115"/>
                <w:sz w:val="20"/>
                <w:szCs w:val="20"/>
              </w:rPr>
              <w:t>веков.</w:t>
            </w:r>
          </w:p>
          <w:p w14:paraId="51D67407" w14:textId="77777777" w:rsidR="005B2FBF" w:rsidRPr="00005DA0" w:rsidRDefault="00005DA0" w:rsidP="00220FF5">
            <w:pPr>
              <w:pStyle w:val="TableParagraph"/>
              <w:ind w:left="0"/>
              <w:jc w:val="center"/>
              <w:rPr>
                <w:color w:val="000000"/>
                <w:sz w:val="20"/>
                <w:szCs w:val="20"/>
              </w:rPr>
            </w:pPr>
            <w:r w:rsidRPr="00005DA0">
              <w:rPr>
                <w:color w:val="000000"/>
                <w:spacing w:val="-1"/>
                <w:w w:val="120"/>
                <w:sz w:val="20"/>
                <w:szCs w:val="20"/>
              </w:rPr>
              <w:t>А.</w:t>
            </w:r>
            <w:r w:rsidRPr="00005DA0">
              <w:rPr>
                <w:color w:val="000000"/>
                <w:spacing w:val="-13"/>
                <w:w w:val="120"/>
                <w:sz w:val="20"/>
                <w:szCs w:val="20"/>
              </w:rPr>
              <w:t xml:space="preserve"> </w:t>
            </w:r>
            <w:r w:rsidRPr="00005DA0">
              <w:rPr>
                <w:color w:val="000000"/>
                <w:spacing w:val="-1"/>
                <w:w w:val="120"/>
                <w:sz w:val="20"/>
                <w:szCs w:val="20"/>
              </w:rPr>
              <w:t>П.</w:t>
            </w:r>
            <w:r w:rsidRPr="00005DA0">
              <w:rPr>
                <w:color w:val="000000"/>
                <w:spacing w:val="-12"/>
                <w:w w:val="120"/>
                <w:sz w:val="20"/>
                <w:szCs w:val="20"/>
              </w:rPr>
              <w:t xml:space="preserve"> </w:t>
            </w:r>
            <w:r w:rsidRPr="00005DA0">
              <w:rPr>
                <w:color w:val="000000"/>
                <w:spacing w:val="-1"/>
                <w:w w:val="120"/>
                <w:sz w:val="20"/>
                <w:szCs w:val="20"/>
              </w:rPr>
              <w:t>Чехов</w:t>
            </w:r>
            <w:r w:rsidRPr="00005DA0">
              <w:rPr>
                <w:color w:val="000000"/>
                <w:spacing w:val="-12"/>
                <w:w w:val="120"/>
                <w:sz w:val="20"/>
                <w:szCs w:val="20"/>
              </w:rPr>
              <w:t xml:space="preserve"> </w:t>
            </w:r>
            <w:r w:rsidRPr="00005DA0">
              <w:rPr>
                <w:color w:val="000000"/>
                <w:spacing w:val="-1"/>
                <w:w w:val="120"/>
                <w:sz w:val="20"/>
                <w:szCs w:val="20"/>
              </w:rPr>
              <w:t>(два</w:t>
            </w:r>
            <w:r w:rsidRPr="00005DA0">
              <w:rPr>
                <w:color w:val="000000"/>
                <w:spacing w:val="-12"/>
                <w:w w:val="120"/>
                <w:sz w:val="20"/>
                <w:szCs w:val="20"/>
              </w:rPr>
              <w:t xml:space="preserve"> </w:t>
            </w:r>
            <w:r w:rsidRPr="00005DA0">
              <w:rPr>
                <w:color w:val="000000"/>
                <w:spacing w:val="-1"/>
                <w:w w:val="120"/>
                <w:sz w:val="20"/>
                <w:szCs w:val="20"/>
              </w:rPr>
              <w:t>рассказа</w:t>
            </w:r>
            <w:r w:rsidRPr="00005DA0">
              <w:rPr>
                <w:color w:val="000000"/>
                <w:spacing w:val="-51"/>
                <w:w w:val="120"/>
                <w:sz w:val="20"/>
                <w:szCs w:val="20"/>
              </w:rPr>
              <w:t xml:space="preserve"> </w:t>
            </w:r>
            <w:r w:rsidRPr="00005DA0">
              <w:rPr>
                <w:color w:val="000000"/>
                <w:w w:val="120"/>
                <w:sz w:val="20"/>
                <w:szCs w:val="20"/>
              </w:rPr>
              <w:t>по</w:t>
            </w:r>
            <w:r w:rsidRPr="00005DA0">
              <w:rPr>
                <w:color w:val="000000"/>
                <w:spacing w:val="-13"/>
                <w:w w:val="120"/>
                <w:sz w:val="20"/>
                <w:szCs w:val="20"/>
              </w:rPr>
              <w:t xml:space="preserve"> </w:t>
            </w:r>
            <w:r w:rsidRPr="00005DA0">
              <w:rPr>
                <w:color w:val="000000"/>
                <w:w w:val="120"/>
                <w:sz w:val="20"/>
                <w:szCs w:val="20"/>
              </w:rPr>
              <w:t>выбору).</w:t>
            </w:r>
          </w:p>
          <w:p w14:paraId="2B2E11E0"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7"/>
                <w:w w:val="115"/>
                <w:sz w:val="20"/>
                <w:szCs w:val="20"/>
              </w:rPr>
              <w:t xml:space="preserve"> </w:t>
            </w:r>
            <w:r w:rsidRPr="00005DA0">
              <w:rPr>
                <w:color w:val="000000"/>
                <w:w w:val="115"/>
                <w:sz w:val="20"/>
                <w:szCs w:val="20"/>
              </w:rPr>
              <w:t>«Лошадиная</w:t>
            </w:r>
            <w:r w:rsidRPr="00005DA0">
              <w:rPr>
                <w:color w:val="000000"/>
                <w:spacing w:val="8"/>
                <w:w w:val="115"/>
                <w:sz w:val="20"/>
                <w:szCs w:val="20"/>
              </w:rPr>
              <w:t xml:space="preserve"> </w:t>
            </w:r>
            <w:r w:rsidR="00220FF5">
              <w:rPr>
                <w:color w:val="000000"/>
                <w:w w:val="115"/>
                <w:sz w:val="20"/>
                <w:szCs w:val="20"/>
              </w:rPr>
              <w:t>фами</w:t>
            </w:r>
            <w:r w:rsidRPr="00005DA0">
              <w:rPr>
                <w:color w:val="000000"/>
                <w:spacing w:val="-1"/>
                <w:w w:val="120"/>
                <w:sz w:val="20"/>
                <w:szCs w:val="20"/>
              </w:rPr>
              <w:t xml:space="preserve">лия», «Мальчики», </w:t>
            </w:r>
            <w:r w:rsidRPr="00005DA0">
              <w:rPr>
                <w:color w:val="000000"/>
                <w:w w:val="120"/>
                <w:sz w:val="20"/>
                <w:szCs w:val="20"/>
              </w:rPr>
              <w:t>«Хирургия»</w:t>
            </w:r>
            <w:r w:rsidRPr="00005DA0">
              <w:rPr>
                <w:color w:val="000000"/>
                <w:spacing w:val="-51"/>
                <w:w w:val="120"/>
                <w:sz w:val="20"/>
                <w:szCs w:val="20"/>
              </w:rPr>
              <w:t xml:space="preserve"> </w:t>
            </w:r>
            <w:r w:rsidRPr="00005DA0">
              <w:rPr>
                <w:color w:val="000000"/>
                <w:w w:val="120"/>
                <w:sz w:val="20"/>
                <w:szCs w:val="20"/>
              </w:rPr>
              <w:t>и</w:t>
            </w:r>
            <w:r w:rsidRPr="00005DA0">
              <w:rPr>
                <w:color w:val="000000"/>
                <w:spacing w:val="-12"/>
                <w:w w:val="120"/>
                <w:sz w:val="20"/>
                <w:szCs w:val="20"/>
              </w:rPr>
              <w:t xml:space="preserve"> </w:t>
            </w:r>
            <w:r w:rsidRPr="00005DA0">
              <w:rPr>
                <w:color w:val="000000"/>
                <w:w w:val="120"/>
                <w:sz w:val="20"/>
                <w:szCs w:val="20"/>
              </w:rPr>
              <w:t>др.</w:t>
            </w:r>
            <w:r w:rsidRPr="00005DA0">
              <w:rPr>
                <w:color w:val="000000"/>
                <w:spacing w:val="-11"/>
                <w:w w:val="120"/>
                <w:sz w:val="20"/>
                <w:szCs w:val="20"/>
              </w:rPr>
              <w:t xml:space="preserve"> </w:t>
            </w:r>
            <w:r w:rsidRPr="00005DA0">
              <w:rPr>
                <w:color w:val="000000"/>
                <w:w w:val="120"/>
                <w:sz w:val="20"/>
                <w:szCs w:val="20"/>
              </w:rPr>
              <w:t>(2</w:t>
            </w:r>
            <w:r w:rsidRPr="00005DA0">
              <w:rPr>
                <w:color w:val="000000"/>
                <w:spacing w:val="-11"/>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2170965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9"/>
                <w:w w:val="115"/>
                <w:sz w:val="20"/>
                <w:szCs w:val="20"/>
              </w:rPr>
              <w:t xml:space="preserve"> </w:t>
            </w:r>
            <w:r w:rsidRPr="00005DA0">
              <w:rPr>
                <w:color w:val="000000"/>
                <w:w w:val="115"/>
                <w:sz w:val="20"/>
                <w:szCs w:val="20"/>
              </w:rPr>
              <w:t>читать</w:t>
            </w:r>
            <w:r w:rsidRPr="00005DA0">
              <w:rPr>
                <w:color w:val="000000"/>
                <w:spacing w:val="10"/>
                <w:w w:val="115"/>
                <w:sz w:val="20"/>
                <w:szCs w:val="20"/>
              </w:rPr>
              <w:t xml:space="preserve"> </w:t>
            </w:r>
            <w:r w:rsidRPr="00005DA0">
              <w:rPr>
                <w:color w:val="000000"/>
                <w:w w:val="115"/>
                <w:sz w:val="20"/>
                <w:szCs w:val="20"/>
              </w:rPr>
              <w:t>рассказ,</w:t>
            </w:r>
            <w:r w:rsidRPr="00005DA0">
              <w:rPr>
                <w:color w:val="000000"/>
                <w:spacing w:val="10"/>
                <w:w w:val="115"/>
                <w:sz w:val="20"/>
                <w:szCs w:val="20"/>
              </w:rPr>
              <w:t xml:space="preserve"> </w:t>
            </w:r>
            <w:r w:rsidRPr="00005DA0">
              <w:rPr>
                <w:color w:val="000000"/>
                <w:w w:val="115"/>
                <w:sz w:val="20"/>
                <w:szCs w:val="20"/>
              </w:rPr>
              <w:t>отвечать</w:t>
            </w:r>
            <w:r w:rsidRPr="00005DA0">
              <w:rPr>
                <w:color w:val="000000"/>
                <w:spacing w:val="10"/>
                <w:w w:val="115"/>
                <w:sz w:val="20"/>
                <w:szCs w:val="20"/>
              </w:rPr>
              <w:t xml:space="preserve"> </w:t>
            </w:r>
            <w:r w:rsidRPr="00005DA0">
              <w:rPr>
                <w:color w:val="000000"/>
                <w:w w:val="115"/>
                <w:sz w:val="20"/>
                <w:szCs w:val="20"/>
              </w:rPr>
              <w:t>на</w:t>
            </w:r>
            <w:r w:rsidRPr="00005DA0">
              <w:rPr>
                <w:color w:val="000000"/>
                <w:spacing w:val="9"/>
                <w:w w:val="115"/>
                <w:sz w:val="20"/>
                <w:szCs w:val="20"/>
              </w:rPr>
              <w:t xml:space="preserve"> </w:t>
            </w:r>
            <w:r w:rsidRPr="00005DA0">
              <w:rPr>
                <w:color w:val="000000"/>
                <w:w w:val="115"/>
                <w:sz w:val="20"/>
                <w:szCs w:val="20"/>
              </w:rPr>
              <w:t>вопросы</w:t>
            </w:r>
            <w:r w:rsidRPr="00005DA0">
              <w:rPr>
                <w:color w:val="000000"/>
                <w:spacing w:val="-48"/>
                <w:w w:val="115"/>
                <w:sz w:val="20"/>
                <w:szCs w:val="20"/>
              </w:rPr>
              <w:t xml:space="preserve"> </w:t>
            </w:r>
            <w:r w:rsidRPr="00005DA0">
              <w:rPr>
                <w:color w:val="000000"/>
                <w:w w:val="115"/>
                <w:sz w:val="20"/>
                <w:szCs w:val="20"/>
              </w:rPr>
              <w:t>по</w:t>
            </w:r>
            <w:r w:rsidRPr="00005DA0">
              <w:rPr>
                <w:color w:val="000000"/>
                <w:spacing w:val="1"/>
                <w:w w:val="115"/>
                <w:sz w:val="20"/>
                <w:szCs w:val="20"/>
              </w:rPr>
              <w:t xml:space="preserve"> </w:t>
            </w:r>
            <w:r w:rsidRPr="00005DA0">
              <w:rPr>
                <w:color w:val="000000"/>
                <w:w w:val="115"/>
                <w:sz w:val="20"/>
                <w:szCs w:val="20"/>
              </w:rPr>
              <w:t>прочитанному</w:t>
            </w:r>
            <w:r w:rsidRPr="00005DA0">
              <w:rPr>
                <w:color w:val="000000"/>
                <w:spacing w:val="2"/>
                <w:w w:val="115"/>
                <w:sz w:val="20"/>
                <w:szCs w:val="20"/>
              </w:rPr>
              <w:t xml:space="preserve"> </w:t>
            </w:r>
            <w:r w:rsidRPr="00005DA0">
              <w:rPr>
                <w:color w:val="000000"/>
                <w:w w:val="115"/>
                <w:sz w:val="20"/>
                <w:szCs w:val="20"/>
              </w:rPr>
              <w:t>произведению,</w:t>
            </w:r>
            <w:r w:rsidRPr="00005DA0">
              <w:rPr>
                <w:color w:val="000000"/>
                <w:spacing w:val="2"/>
                <w:w w:val="115"/>
                <w:sz w:val="20"/>
                <w:szCs w:val="20"/>
              </w:rPr>
              <w:t xml:space="preserve"> </w:t>
            </w:r>
            <w:r w:rsidRPr="00005DA0">
              <w:rPr>
                <w:color w:val="000000"/>
                <w:w w:val="115"/>
                <w:sz w:val="20"/>
                <w:szCs w:val="20"/>
              </w:rPr>
              <w:t>задавать</w:t>
            </w:r>
            <w:r w:rsidRPr="00005DA0">
              <w:rPr>
                <w:color w:val="000000"/>
                <w:spacing w:val="2"/>
                <w:w w:val="115"/>
                <w:sz w:val="20"/>
                <w:szCs w:val="20"/>
              </w:rPr>
              <w:t xml:space="preserve"> </w:t>
            </w:r>
            <w:r w:rsidRPr="00005DA0">
              <w:rPr>
                <w:color w:val="000000"/>
                <w:w w:val="115"/>
                <w:sz w:val="20"/>
                <w:szCs w:val="20"/>
              </w:rPr>
              <w:t>вопросы</w:t>
            </w:r>
            <w:r w:rsidRPr="00005DA0">
              <w:rPr>
                <w:color w:val="000000"/>
                <w:spacing w:val="1"/>
                <w:w w:val="115"/>
                <w:sz w:val="20"/>
                <w:szCs w:val="20"/>
              </w:rPr>
              <w:t xml:space="preserve"> </w:t>
            </w:r>
            <w:r w:rsidRPr="00005DA0">
              <w:rPr>
                <w:color w:val="000000"/>
                <w:w w:val="115"/>
                <w:sz w:val="20"/>
                <w:szCs w:val="20"/>
              </w:rPr>
              <w:t>с целью понимания содержания произведений,</w:t>
            </w:r>
            <w:r w:rsidRPr="00005DA0">
              <w:rPr>
                <w:color w:val="000000"/>
                <w:spacing w:val="1"/>
                <w:w w:val="115"/>
                <w:sz w:val="20"/>
                <w:szCs w:val="20"/>
              </w:rPr>
              <w:t xml:space="preserve"> </w:t>
            </w:r>
            <w:r w:rsidRPr="00005DA0">
              <w:rPr>
                <w:color w:val="000000"/>
                <w:w w:val="115"/>
                <w:sz w:val="20"/>
                <w:szCs w:val="20"/>
              </w:rPr>
              <w:t>пересказывать</w:t>
            </w:r>
            <w:r w:rsidRPr="00005DA0">
              <w:rPr>
                <w:color w:val="000000"/>
                <w:spacing w:val="1"/>
                <w:w w:val="115"/>
                <w:sz w:val="20"/>
                <w:szCs w:val="20"/>
              </w:rPr>
              <w:t xml:space="preserve"> </w:t>
            </w:r>
            <w:r w:rsidRPr="00005DA0">
              <w:rPr>
                <w:color w:val="000000"/>
                <w:w w:val="115"/>
                <w:sz w:val="20"/>
                <w:szCs w:val="20"/>
              </w:rPr>
              <w:t>близко</w:t>
            </w:r>
            <w:r w:rsidRPr="00005DA0">
              <w:rPr>
                <w:color w:val="000000"/>
                <w:spacing w:val="1"/>
                <w:w w:val="115"/>
                <w:sz w:val="20"/>
                <w:szCs w:val="20"/>
              </w:rPr>
              <w:t xml:space="preserve"> </w:t>
            </w:r>
            <w:r w:rsidRPr="00005DA0">
              <w:rPr>
                <w:color w:val="000000"/>
                <w:w w:val="115"/>
                <w:sz w:val="20"/>
                <w:szCs w:val="20"/>
              </w:rPr>
              <w:t>к</w:t>
            </w:r>
            <w:r w:rsidRPr="00005DA0">
              <w:rPr>
                <w:color w:val="000000"/>
                <w:spacing w:val="1"/>
                <w:w w:val="115"/>
                <w:sz w:val="20"/>
                <w:szCs w:val="20"/>
              </w:rPr>
              <w:t xml:space="preserve"> </w:t>
            </w:r>
            <w:r w:rsidRPr="00005DA0">
              <w:rPr>
                <w:color w:val="000000"/>
                <w:w w:val="115"/>
                <w:sz w:val="20"/>
                <w:szCs w:val="20"/>
              </w:rPr>
              <w:t>тексту.</w:t>
            </w:r>
            <w:r w:rsidRPr="00005DA0">
              <w:rPr>
                <w:color w:val="000000"/>
                <w:spacing w:val="1"/>
                <w:w w:val="115"/>
                <w:sz w:val="20"/>
                <w:szCs w:val="20"/>
              </w:rPr>
              <w:t xml:space="preserve"> </w:t>
            </w:r>
            <w:r w:rsidRPr="00005DA0">
              <w:rPr>
                <w:color w:val="000000"/>
                <w:w w:val="115"/>
                <w:sz w:val="20"/>
                <w:szCs w:val="20"/>
              </w:rPr>
              <w:t>Определять</w:t>
            </w:r>
            <w:r w:rsidRPr="00005DA0">
              <w:rPr>
                <w:color w:val="000000"/>
                <w:spacing w:val="1"/>
                <w:w w:val="115"/>
                <w:sz w:val="20"/>
                <w:szCs w:val="20"/>
              </w:rPr>
              <w:t xml:space="preserve"> </w:t>
            </w:r>
            <w:r w:rsidRPr="00005DA0">
              <w:rPr>
                <w:color w:val="000000"/>
                <w:w w:val="115"/>
                <w:sz w:val="20"/>
                <w:szCs w:val="20"/>
              </w:rPr>
              <w:t>роль</w:t>
            </w:r>
          </w:p>
          <w:p w14:paraId="77446AE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названия</w:t>
            </w:r>
            <w:r w:rsidRPr="00005DA0">
              <w:rPr>
                <w:color w:val="000000"/>
                <w:spacing w:val="16"/>
                <w:w w:val="115"/>
                <w:sz w:val="20"/>
                <w:szCs w:val="20"/>
              </w:rPr>
              <w:t xml:space="preserve"> </w:t>
            </w:r>
            <w:r w:rsidRPr="00005DA0">
              <w:rPr>
                <w:color w:val="000000"/>
                <w:w w:val="115"/>
                <w:sz w:val="20"/>
                <w:szCs w:val="20"/>
              </w:rPr>
              <w:t>в</w:t>
            </w:r>
            <w:r w:rsidRPr="00005DA0">
              <w:rPr>
                <w:color w:val="000000"/>
                <w:spacing w:val="17"/>
                <w:w w:val="115"/>
                <w:sz w:val="20"/>
                <w:szCs w:val="20"/>
              </w:rPr>
              <w:t xml:space="preserve"> </w:t>
            </w:r>
            <w:r w:rsidRPr="00005DA0">
              <w:rPr>
                <w:color w:val="000000"/>
                <w:w w:val="115"/>
                <w:sz w:val="20"/>
                <w:szCs w:val="20"/>
              </w:rPr>
              <w:t>литературном</w:t>
            </w:r>
            <w:r w:rsidRPr="00005DA0">
              <w:rPr>
                <w:color w:val="000000"/>
                <w:spacing w:val="16"/>
                <w:w w:val="115"/>
                <w:sz w:val="20"/>
                <w:szCs w:val="20"/>
              </w:rPr>
              <w:t xml:space="preserve"> </w:t>
            </w:r>
            <w:r w:rsidRPr="00005DA0">
              <w:rPr>
                <w:color w:val="000000"/>
                <w:w w:val="115"/>
                <w:sz w:val="20"/>
                <w:szCs w:val="20"/>
              </w:rPr>
              <w:t>произведении.</w:t>
            </w:r>
            <w:r w:rsidRPr="00005DA0">
              <w:rPr>
                <w:color w:val="000000"/>
                <w:spacing w:val="17"/>
                <w:w w:val="115"/>
                <w:sz w:val="20"/>
                <w:szCs w:val="20"/>
              </w:rPr>
              <w:t xml:space="preserve"> </w:t>
            </w:r>
            <w:r w:rsidR="00220FF5">
              <w:rPr>
                <w:color w:val="000000"/>
                <w:w w:val="115"/>
                <w:sz w:val="20"/>
                <w:szCs w:val="20"/>
              </w:rPr>
              <w:t>Анализиро</w:t>
            </w:r>
            <w:r w:rsidRPr="00005DA0">
              <w:rPr>
                <w:color w:val="000000"/>
                <w:w w:val="115"/>
                <w:sz w:val="20"/>
                <w:szCs w:val="20"/>
              </w:rPr>
              <w:t>вать произведение</w:t>
            </w:r>
            <w:r w:rsidR="00220FF5">
              <w:rPr>
                <w:color w:val="000000"/>
                <w:w w:val="115"/>
                <w:sz w:val="20"/>
                <w:szCs w:val="20"/>
              </w:rPr>
              <w:t xml:space="preserve"> с учётом его жанровых особенно</w:t>
            </w:r>
            <w:r w:rsidRPr="00005DA0">
              <w:rPr>
                <w:color w:val="000000"/>
                <w:w w:val="115"/>
                <w:sz w:val="20"/>
                <w:szCs w:val="20"/>
              </w:rPr>
              <w:t>стей,</w:t>
            </w:r>
            <w:r w:rsidRPr="00005DA0">
              <w:rPr>
                <w:color w:val="000000"/>
                <w:spacing w:val="7"/>
                <w:w w:val="115"/>
                <w:sz w:val="20"/>
                <w:szCs w:val="20"/>
              </w:rPr>
              <w:t xml:space="preserve"> </w:t>
            </w:r>
            <w:r w:rsidRPr="00005DA0">
              <w:rPr>
                <w:color w:val="000000"/>
                <w:w w:val="115"/>
                <w:sz w:val="20"/>
                <w:szCs w:val="20"/>
              </w:rPr>
              <w:t>с</w:t>
            </w:r>
            <w:r w:rsidRPr="00005DA0">
              <w:rPr>
                <w:color w:val="000000"/>
                <w:spacing w:val="7"/>
                <w:w w:val="115"/>
                <w:sz w:val="20"/>
                <w:szCs w:val="20"/>
              </w:rPr>
              <w:t xml:space="preserve"> </w:t>
            </w:r>
            <w:r w:rsidRPr="00005DA0">
              <w:rPr>
                <w:color w:val="000000"/>
                <w:w w:val="115"/>
                <w:sz w:val="20"/>
                <w:szCs w:val="20"/>
              </w:rPr>
              <w:t>использованием</w:t>
            </w:r>
            <w:r w:rsidRPr="00005DA0">
              <w:rPr>
                <w:color w:val="000000"/>
                <w:spacing w:val="7"/>
                <w:w w:val="115"/>
                <w:sz w:val="20"/>
                <w:szCs w:val="20"/>
              </w:rPr>
              <w:t xml:space="preserve"> </w:t>
            </w:r>
            <w:r w:rsidRPr="00005DA0">
              <w:rPr>
                <w:color w:val="000000"/>
                <w:w w:val="115"/>
                <w:sz w:val="20"/>
                <w:szCs w:val="20"/>
              </w:rPr>
              <w:t>методов</w:t>
            </w:r>
            <w:r w:rsidRPr="00005DA0">
              <w:rPr>
                <w:color w:val="000000"/>
                <w:spacing w:val="7"/>
                <w:w w:val="115"/>
                <w:sz w:val="20"/>
                <w:szCs w:val="20"/>
              </w:rPr>
              <w:t xml:space="preserve"> </w:t>
            </w:r>
            <w:r w:rsidRPr="00005DA0">
              <w:rPr>
                <w:color w:val="000000"/>
                <w:w w:val="115"/>
                <w:sz w:val="20"/>
                <w:szCs w:val="20"/>
              </w:rPr>
              <w:t>смыслового</w:t>
            </w:r>
            <w:r w:rsidRPr="00005DA0">
              <w:rPr>
                <w:color w:val="000000"/>
                <w:spacing w:val="7"/>
                <w:w w:val="115"/>
                <w:sz w:val="20"/>
                <w:szCs w:val="20"/>
              </w:rPr>
              <w:t xml:space="preserve"> </w:t>
            </w:r>
            <w:r w:rsidRPr="00005DA0">
              <w:rPr>
                <w:color w:val="000000"/>
                <w:w w:val="115"/>
                <w:sz w:val="20"/>
                <w:szCs w:val="20"/>
              </w:rPr>
              <w:t>чтения</w:t>
            </w:r>
            <w:r w:rsidRPr="00005DA0">
              <w:rPr>
                <w:color w:val="000000"/>
                <w:spacing w:val="1"/>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эстетического</w:t>
            </w:r>
            <w:r w:rsidRPr="00005DA0">
              <w:rPr>
                <w:color w:val="000000"/>
                <w:spacing w:val="-6"/>
                <w:w w:val="115"/>
                <w:sz w:val="20"/>
                <w:szCs w:val="20"/>
              </w:rPr>
              <w:t xml:space="preserve"> </w:t>
            </w:r>
            <w:r w:rsidRPr="00005DA0">
              <w:rPr>
                <w:color w:val="000000"/>
                <w:w w:val="115"/>
                <w:sz w:val="20"/>
                <w:szCs w:val="20"/>
              </w:rPr>
              <w:t>анализа,</w:t>
            </w:r>
            <w:r w:rsidRPr="00005DA0">
              <w:rPr>
                <w:color w:val="000000"/>
                <w:spacing w:val="-6"/>
                <w:w w:val="115"/>
                <w:sz w:val="20"/>
                <w:szCs w:val="20"/>
              </w:rPr>
              <w:t xml:space="preserve"> </w:t>
            </w:r>
            <w:r w:rsidRPr="00005DA0">
              <w:rPr>
                <w:color w:val="000000"/>
                <w:w w:val="115"/>
                <w:sz w:val="20"/>
                <w:szCs w:val="20"/>
              </w:rPr>
              <w:t>давать</w:t>
            </w:r>
            <w:r w:rsidRPr="00005DA0">
              <w:rPr>
                <w:color w:val="000000"/>
                <w:spacing w:val="-6"/>
                <w:w w:val="115"/>
                <w:sz w:val="20"/>
                <w:szCs w:val="20"/>
              </w:rPr>
              <w:t xml:space="preserve"> </w:t>
            </w:r>
            <w:r w:rsidRPr="00005DA0">
              <w:rPr>
                <w:color w:val="000000"/>
                <w:w w:val="115"/>
                <w:sz w:val="20"/>
                <w:szCs w:val="20"/>
              </w:rPr>
              <w:t>собственную</w:t>
            </w:r>
          </w:p>
        </w:tc>
      </w:tr>
      <w:tr w:rsidR="00005DA0" w:rsidRPr="00005DA0" w14:paraId="4F0AD1C1" w14:textId="77777777" w:rsidTr="00617258">
        <w:trPr>
          <w:trHeight w:val="563"/>
        </w:trPr>
        <w:tc>
          <w:tcPr>
            <w:tcW w:w="1928" w:type="dxa"/>
          </w:tcPr>
          <w:p w14:paraId="2B2C579B" w14:textId="77777777" w:rsidR="005B2FBF" w:rsidRPr="00005DA0" w:rsidRDefault="00005DA0" w:rsidP="00220FF5">
            <w:pPr>
              <w:pStyle w:val="TableParagraph"/>
              <w:ind w:left="0"/>
              <w:jc w:val="center"/>
              <w:rPr>
                <w:b/>
                <w:color w:val="000000"/>
                <w:sz w:val="20"/>
                <w:szCs w:val="20"/>
              </w:rPr>
            </w:pPr>
            <w:r w:rsidRPr="00005DA0">
              <w:rPr>
                <w:b/>
                <w:color w:val="000000"/>
                <w:spacing w:val="-2"/>
                <w:w w:val="110"/>
                <w:sz w:val="20"/>
                <w:szCs w:val="20"/>
              </w:rPr>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5F29AC60" w14:textId="77777777" w:rsidR="005B2FBF" w:rsidRPr="00005DA0" w:rsidRDefault="00005DA0" w:rsidP="00220FF5">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5CC6BB43" w14:textId="77777777" w:rsidR="005B2FBF" w:rsidRPr="00005DA0" w:rsidRDefault="00005DA0" w:rsidP="00220FF5">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31B11B27" w14:textId="77777777" w:rsidTr="00617258">
        <w:trPr>
          <w:trHeight w:val="419"/>
        </w:trPr>
        <w:tc>
          <w:tcPr>
            <w:tcW w:w="1928" w:type="dxa"/>
            <w:vMerge w:val="restart"/>
            <w:tcBorders>
              <w:left w:val="single" w:sz="6" w:space="0" w:color="000000"/>
              <w:bottom w:val="single" w:sz="6" w:space="0" w:color="000000"/>
              <w:right w:val="single" w:sz="6" w:space="0" w:color="000000"/>
            </w:tcBorders>
          </w:tcPr>
          <w:p w14:paraId="6D1DBFD6" w14:textId="77777777" w:rsidR="005B2FBF" w:rsidRPr="00005DA0" w:rsidRDefault="005B2FBF" w:rsidP="00220FF5">
            <w:pPr>
              <w:pStyle w:val="TableParagraph"/>
              <w:ind w:left="0"/>
              <w:jc w:val="center"/>
              <w:rPr>
                <w:color w:val="000000"/>
                <w:sz w:val="20"/>
                <w:szCs w:val="20"/>
              </w:rPr>
            </w:pPr>
          </w:p>
        </w:tc>
        <w:tc>
          <w:tcPr>
            <w:tcW w:w="3175" w:type="dxa"/>
          </w:tcPr>
          <w:p w14:paraId="2955761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М. М. Зощенко (два рассказа</w:t>
            </w:r>
            <w:r w:rsidRPr="00005DA0">
              <w:rPr>
                <w:color w:val="000000"/>
                <w:spacing w:val="-48"/>
                <w:w w:val="115"/>
                <w:sz w:val="20"/>
                <w:szCs w:val="20"/>
              </w:rPr>
              <w:t xml:space="preserve"> </w:t>
            </w:r>
            <w:r w:rsidRPr="00005DA0">
              <w:rPr>
                <w:color w:val="000000"/>
                <w:w w:val="120"/>
                <w:sz w:val="20"/>
                <w:szCs w:val="20"/>
              </w:rPr>
              <w:t>по</w:t>
            </w:r>
            <w:r w:rsidRPr="00005DA0">
              <w:rPr>
                <w:color w:val="000000"/>
                <w:spacing w:val="-13"/>
                <w:w w:val="120"/>
                <w:sz w:val="20"/>
                <w:szCs w:val="20"/>
              </w:rPr>
              <w:t xml:space="preserve"> </w:t>
            </w:r>
            <w:r w:rsidRPr="00005DA0">
              <w:rPr>
                <w:color w:val="000000"/>
                <w:w w:val="120"/>
                <w:sz w:val="20"/>
                <w:szCs w:val="20"/>
              </w:rPr>
              <w:t>выбору).</w:t>
            </w:r>
          </w:p>
          <w:p w14:paraId="4E9F57CC" w14:textId="77777777" w:rsidR="005B2FBF" w:rsidRPr="00005DA0" w:rsidRDefault="00005DA0" w:rsidP="00220FF5">
            <w:pPr>
              <w:pStyle w:val="TableParagraph"/>
              <w:ind w:left="0"/>
              <w:jc w:val="center"/>
              <w:rPr>
                <w:color w:val="000000"/>
                <w:sz w:val="20"/>
                <w:szCs w:val="20"/>
              </w:rPr>
            </w:pPr>
            <w:r w:rsidRPr="00005DA0">
              <w:rPr>
                <w:color w:val="000000"/>
                <w:spacing w:val="-1"/>
                <w:w w:val="120"/>
                <w:sz w:val="20"/>
                <w:szCs w:val="20"/>
              </w:rPr>
              <w:t xml:space="preserve">Например, «Галоша», </w:t>
            </w:r>
            <w:r w:rsidRPr="00005DA0">
              <w:rPr>
                <w:color w:val="000000"/>
                <w:w w:val="120"/>
                <w:sz w:val="20"/>
                <w:szCs w:val="20"/>
              </w:rPr>
              <w:t>«Лёля</w:t>
            </w:r>
            <w:r w:rsidRPr="00005DA0">
              <w:rPr>
                <w:color w:val="000000"/>
                <w:spacing w:val="1"/>
                <w:w w:val="120"/>
                <w:sz w:val="20"/>
                <w:szCs w:val="20"/>
              </w:rPr>
              <w:t xml:space="preserve"> </w:t>
            </w:r>
            <w:r w:rsidRPr="00005DA0">
              <w:rPr>
                <w:color w:val="000000"/>
                <w:spacing w:val="-1"/>
                <w:w w:val="120"/>
                <w:sz w:val="20"/>
                <w:szCs w:val="20"/>
              </w:rPr>
              <w:t>и</w:t>
            </w:r>
            <w:r w:rsidRPr="00005DA0">
              <w:rPr>
                <w:color w:val="000000"/>
                <w:spacing w:val="-13"/>
                <w:w w:val="120"/>
                <w:sz w:val="20"/>
                <w:szCs w:val="20"/>
              </w:rPr>
              <w:t xml:space="preserve"> </w:t>
            </w:r>
            <w:r w:rsidRPr="00005DA0">
              <w:rPr>
                <w:color w:val="000000"/>
                <w:spacing w:val="-1"/>
                <w:w w:val="120"/>
                <w:sz w:val="20"/>
                <w:szCs w:val="20"/>
              </w:rPr>
              <w:t>Минька»,</w:t>
            </w:r>
            <w:r w:rsidRPr="00005DA0">
              <w:rPr>
                <w:color w:val="000000"/>
                <w:spacing w:val="-12"/>
                <w:w w:val="120"/>
                <w:sz w:val="20"/>
                <w:szCs w:val="20"/>
              </w:rPr>
              <w:t xml:space="preserve"> </w:t>
            </w:r>
            <w:r w:rsidRPr="00005DA0">
              <w:rPr>
                <w:color w:val="000000"/>
                <w:spacing w:val="-1"/>
                <w:w w:val="120"/>
                <w:sz w:val="20"/>
                <w:szCs w:val="20"/>
              </w:rPr>
              <w:t>«Ёлка»,</w:t>
            </w:r>
            <w:r w:rsidRPr="00005DA0">
              <w:rPr>
                <w:color w:val="000000"/>
                <w:spacing w:val="-12"/>
                <w:w w:val="120"/>
                <w:sz w:val="20"/>
                <w:szCs w:val="20"/>
              </w:rPr>
              <w:t xml:space="preserve"> </w:t>
            </w:r>
            <w:r w:rsidRPr="00005DA0">
              <w:rPr>
                <w:color w:val="000000"/>
                <w:w w:val="120"/>
                <w:sz w:val="20"/>
                <w:szCs w:val="20"/>
              </w:rPr>
              <w:t>«Золотые</w:t>
            </w:r>
            <w:r w:rsidRPr="00005DA0">
              <w:rPr>
                <w:color w:val="000000"/>
                <w:spacing w:val="-51"/>
                <w:w w:val="120"/>
                <w:sz w:val="20"/>
                <w:szCs w:val="20"/>
              </w:rPr>
              <w:t xml:space="preserve"> </w:t>
            </w:r>
            <w:r w:rsidRPr="00005DA0">
              <w:rPr>
                <w:color w:val="000000"/>
                <w:w w:val="115"/>
                <w:sz w:val="20"/>
                <w:szCs w:val="20"/>
              </w:rPr>
              <w:t>слова»,</w:t>
            </w:r>
            <w:r w:rsidRPr="00005DA0">
              <w:rPr>
                <w:color w:val="000000"/>
                <w:spacing w:val="-4"/>
                <w:w w:val="115"/>
                <w:sz w:val="20"/>
                <w:szCs w:val="20"/>
              </w:rPr>
              <w:t xml:space="preserve"> </w:t>
            </w:r>
            <w:r w:rsidRPr="00005DA0">
              <w:rPr>
                <w:color w:val="000000"/>
                <w:w w:val="115"/>
                <w:sz w:val="20"/>
                <w:szCs w:val="20"/>
              </w:rPr>
              <w:t>«Встреча»</w:t>
            </w:r>
            <w:r w:rsidRPr="00005DA0">
              <w:rPr>
                <w:color w:val="000000"/>
                <w:spacing w:val="-4"/>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др.</w:t>
            </w:r>
            <w:r w:rsidRPr="00005DA0">
              <w:rPr>
                <w:color w:val="000000"/>
                <w:spacing w:val="-4"/>
                <w:w w:val="115"/>
                <w:sz w:val="20"/>
                <w:szCs w:val="20"/>
              </w:rPr>
              <w:t xml:space="preserve"> </w:t>
            </w:r>
            <w:r w:rsidRPr="00005DA0">
              <w:rPr>
                <w:color w:val="000000"/>
                <w:w w:val="115"/>
                <w:sz w:val="20"/>
                <w:szCs w:val="20"/>
              </w:rPr>
              <w:t>(2</w:t>
            </w:r>
            <w:r w:rsidRPr="00005DA0">
              <w:rPr>
                <w:color w:val="000000"/>
                <w:spacing w:val="-4"/>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51F7FCFB"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интерпретацию</w:t>
            </w:r>
            <w:r w:rsidRPr="00005DA0">
              <w:rPr>
                <w:color w:val="000000"/>
                <w:spacing w:val="14"/>
                <w:w w:val="115"/>
                <w:sz w:val="20"/>
                <w:szCs w:val="20"/>
              </w:rPr>
              <w:t xml:space="preserve"> </w:t>
            </w:r>
            <w:r w:rsidRPr="00005DA0">
              <w:rPr>
                <w:color w:val="000000"/>
                <w:w w:val="115"/>
                <w:sz w:val="20"/>
                <w:szCs w:val="20"/>
              </w:rPr>
              <w:t>и</w:t>
            </w:r>
            <w:r w:rsidRPr="00005DA0">
              <w:rPr>
                <w:color w:val="000000"/>
                <w:spacing w:val="14"/>
                <w:w w:val="115"/>
                <w:sz w:val="20"/>
                <w:szCs w:val="20"/>
              </w:rPr>
              <w:t xml:space="preserve"> </w:t>
            </w:r>
            <w:r w:rsidRPr="00005DA0">
              <w:rPr>
                <w:color w:val="000000"/>
                <w:w w:val="115"/>
                <w:sz w:val="20"/>
                <w:szCs w:val="20"/>
              </w:rPr>
              <w:t>оценку</w:t>
            </w:r>
            <w:r w:rsidRPr="00005DA0">
              <w:rPr>
                <w:color w:val="000000"/>
                <w:spacing w:val="14"/>
                <w:w w:val="115"/>
                <w:sz w:val="20"/>
                <w:szCs w:val="20"/>
              </w:rPr>
              <w:t xml:space="preserve"> </w:t>
            </w:r>
            <w:r w:rsidRPr="00005DA0">
              <w:rPr>
                <w:color w:val="000000"/>
                <w:w w:val="115"/>
                <w:sz w:val="20"/>
                <w:szCs w:val="20"/>
              </w:rPr>
              <w:t>произведениям.</w:t>
            </w:r>
            <w:r w:rsidRPr="00005DA0">
              <w:rPr>
                <w:color w:val="000000"/>
                <w:spacing w:val="14"/>
                <w:w w:val="115"/>
                <w:sz w:val="20"/>
                <w:szCs w:val="20"/>
              </w:rPr>
              <w:t xml:space="preserve"> </w:t>
            </w:r>
            <w:r w:rsidR="00220FF5">
              <w:rPr>
                <w:color w:val="000000"/>
                <w:w w:val="115"/>
                <w:sz w:val="20"/>
                <w:szCs w:val="20"/>
              </w:rPr>
              <w:t>Характери</w:t>
            </w:r>
            <w:r w:rsidRPr="00005DA0">
              <w:rPr>
                <w:color w:val="000000"/>
                <w:w w:val="115"/>
                <w:sz w:val="20"/>
                <w:szCs w:val="20"/>
              </w:rPr>
              <w:t>зовать</w:t>
            </w:r>
            <w:r w:rsidRPr="00005DA0">
              <w:rPr>
                <w:color w:val="000000"/>
                <w:spacing w:val="1"/>
                <w:w w:val="115"/>
                <w:sz w:val="20"/>
                <w:szCs w:val="20"/>
              </w:rPr>
              <w:t xml:space="preserve"> </w:t>
            </w:r>
            <w:r w:rsidRPr="00005DA0">
              <w:rPr>
                <w:color w:val="000000"/>
                <w:w w:val="115"/>
                <w:sz w:val="20"/>
                <w:szCs w:val="20"/>
              </w:rPr>
              <w:t>героев</w:t>
            </w:r>
            <w:r w:rsidRPr="00005DA0">
              <w:rPr>
                <w:color w:val="000000"/>
                <w:spacing w:val="2"/>
                <w:w w:val="115"/>
                <w:sz w:val="20"/>
                <w:szCs w:val="20"/>
              </w:rPr>
              <w:t xml:space="preserve"> </w:t>
            </w:r>
            <w:r w:rsidRPr="00005DA0">
              <w:rPr>
                <w:color w:val="000000"/>
                <w:w w:val="115"/>
                <w:sz w:val="20"/>
                <w:szCs w:val="20"/>
              </w:rPr>
              <w:t>рассказа.</w:t>
            </w:r>
            <w:r w:rsidRPr="00005DA0">
              <w:rPr>
                <w:color w:val="000000"/>
                <w:spacing w:val="1"/>
                <w:w w:val="115"/>
                <w:sz w:val="20"/>
                <w:szCs w:val="20"/>
              </w:rPr>
              <w:t xml:space="preserve"> </w:t>
            </w:r>
            <w:r w:rsidRPr="00005DA0">
              <w:rPr>
                <w:color w:val="000000"/>
                <w:w w:val="115"/>
                <w:sz w:val="20"/>
                <w:szCs w:val="20"/>
              </w:rPr>
              <w:t>Сопоставлять</w:t>
            </w:r>
            <w:r w:rsidRPr="00005DA0">
              <w:rPr>
                <w:color w:val="000000"/>
                <w:spacing w:val="2"/>
                <w:w w:val="115"/>
                <w:sz w:val="20"/>
                <w:szCs w:val="20"/>
              </w:rPr>
              <w:t xml:space="preserve"> </w:t>
            </w:r>
            <w:r w:rsidRPr="00005DA0">
              <w:rPr>
                <w:color w:val="000000"/>
                <w:w w:val="115"/>
                <w:sz w:val="20"/>
                <w:szCs w:val="20"/>
              </w:rPr>
              <w:t>произведения</w:t>
            </w:r>
            <w:r w:rsidRPr="00005DA0">
              <w:rPr>
                <w:color w:val="000000"/>
                <w:spacing w:val="1"/>
                <w:w w:val="115"/>
                <w:sz w:val="20"/>
                <w:szCs w:val="20"/>
              </w:rPr>
              <w:t xml:space="preserve"> </w:t>
            </w:r>
            <w:r w:rsidRPr="00005DA0">
              <w:rPr>
                <w:color w:val="000000"/>
                <w:w w:val="115"/>
                <w:sz w:val="20"/>
                <w:szCs w:val="20"/>
              </w:rPr>
              <w:t>авторов</w:t>
            </w:r>
            <w:r w:rsidRPr="00005DA0">
              <w:rPr>
                <w:color w:val="000000"/>
                <w:spacing w:val="7"/>
                <w:w w:val="115"/>
                <w:sz w:val="20"/>
                <w:szCs w:val="20"/>
              </w:rPr>
              <w:t xml:space="preserve"> </w:t>
            </w:r>
            <w:r w:rsidRPr="00005DA0">
              <w:rPr>
                <w:color w:val="000000"/>
                <w:w w:val="115"/>
                <w:sz w:val="20"/>
                <w:szCs w:val="20"/>
              </w:rPr>
              <w:t>по</w:t>
            </w:r>
            <w:r w:rsidRPr="00005DA0">
              <w:rPr>
                <w:color w:val="000000"/>
                <w:spacing w:val="7"/>
                <w:w w:val="115"/>
                <w:sz w:val="20"/>
                <w:szCs w:val="20"/>
              </w:rPr>
              <w:t xml:space="preserve"> </w:t>
            </w:r>
            <w:r w:rsidRPr="00005DA0">
              <w:rPr>
                <w:color w:val="000000"/>
                <w:w w:val="115"/>
                <w:sz w:val="20"/>
                <w:szCs w:val="20"/>
              </w:rPr>
              <w:t>заданным</w:t>
            </w:r>
            <w:r w:rsidRPr="00005DA0">
              <w:rPr>
                <w:color w:val="000000"/>
                <w:spacing w:val="7"/>
                <w:w w:val="115"/>
                <w:sz w:val="20"/>
                <w:szCs w:val="20"/>
              </w:rPr>
              <w:t xml:space="preserve"> </w:t>
            </w:r>
            <w:r w:rsidRPr="00005DA0">
              <w:rPr>
                <w:color w:val="000000"/>
                <w:w w:val="115"/>
                <w:sz w:val="20"/>
                <w:szCs w:val="20"/>
              </w:rPr>
              <w:t>основаниям.</w:t>
            </w:r>
            <w:r w:rsidRPr="00005DA0">
              <w:rPr>
                <w:color w:val="000000"/>
                <w:spacing w:val="7"/>
                <w:w w:val="115"/>
                <w:sz w:val="20"/>
                <w:szCs w:val="20"/>
              </w:rPr>
              <w:t xml:space="preserve"> </w:t>
            </w:r>
            <w:r w:rsidRPr="00005DA0">
              <w:rPr>
                <w:color w:val="000000"/>
                <w:w w:val="115"/>
                <w:sz w:val="20"/>
                <w:szCs w:val="20"/>
              </w:rPr>
              <w:t>Выявлять</w:t>
            </w:r>
            <w:r w:rsidRPr="00005DA0">
              <w:rPr>
                <w:color w:val="000000"/>
                <w:spacing w:val="8"/>
                <w:w w:val="115"/>
                <w:sz w:val="20"/>
                <w:szCs w:val="20"/>
              </w:rPr>
              <w:t xml:space="preserve"> </w:t>
            </w:r>
            <w:r w:rsidRPr="00005DA0">
              <w:rPr>
                <w:color w:val="000000"/>
                <w:w w:val="115"/>
                <w:sz w:val="20"/>
                <w:szCs w:val="20"/>
              </w:rPr>
              <w:t>детали,</w:t>
            </w:r>
            <w:r w:rsidRPr="00005DA0">
              <w:rPr>
                <w:color w:val="000000"/>
                <w:spacing w:val="1"/>
                <w:w w:val="115"/>
                <w:sz w:val="20"/>
                <w:szCs w:val="20"/>
              </w:rPr>
              <w:t xml:space="preserve"> </w:t>
            </w:r>
            <w:r w:rsidRPr="00005DA0">
              <w:rPr>
                <w:color w:val="000000"/>
                <w:w w:val="115"/>
                <w:sz w:val="20"/>
                <w:szCs w:val="20"/>
              </w:rPr>
              <w:t>создающие</w:t>
            </w:r>
            <w:r w:rsidRPr="00005DA0">
              <w:rPr>
                <w:color w:val="000000"/>
                <w:spacing w:val="8"/>
                <w:w w:val="115"/>
                <w:sz w:val="20"/>
                <w:szCs w:val="20"/>
              </w:rPr>
              <w:t xml:space="preserve"> </w:t>
            </w:r>
            <w:r w:rsidRPr="00005DA0">
              <w:rPr>
                <w:color w:val="000000"/>
                <w:w w:val="115"/>
                <w:sz w:val="20"/>
                <w:szCs w:val="20"/>
              </w:rPr>
              <w:t>комический</w:t>
            </w:r>
            <w:r w:rsidRPr="00005DA0">
              <w:rPr>
                <w:color w:val="000000"/>
                <w:spacing w:val="9"/>
                <w:w w:val="115"/>
                <w:sz w:val="20"/>
                <w:szCs w:val="20"/>
              </w:rPr>
              <w:t xml:space="preserve"> </w:t>
            </w:r>
            <w:r w:rsidRPr="00005DA0">
              <w:rPr>
                <w:color w:val="000000"/>
                <w:w w:val="115"/>
                <w:sz w:val="20"/>
                <w:szCs w:val="20"/>
              </w:rPr>
              <w:t>эффект.</w:t>
            </w:r>
            <w:r w:rsidRPr="00005DA0">
              <w:rPr>
                <w:color w:val="000000"/>
                <w:spacing w:val="9"/>
                <w:w w:val="115"/>
                <w:sz w:val="20"/>
                <w:szCs w:val="20"/>
              </w:rPr>
              <w:t xml:space="preserve"> </w:t>
            </w:r>
            <w:r w:rsidRPr="00005DA0">
              <w:rPr>
                <w:color w:val="000000"/>
                <w:w w:val="115"/>
                <w:sz w:val="20"/>
                <w:szCs w:val="20"/>
              </w:rPr>
              <w:t>Инсценировать</w:t>
            </w:r>
            <w:r w:rsidRPr="00005DA0">
              <w:rPr>
                <w:color w:val="000000"/>
                <w:spacing w:val="9"/>
                <w:w w:val="115"/>
                <w:sz w:val="20"/>
                <w:szCs w:val="20"/>
              </w:rPr>
              <w:t xml:space="preserve"> </w:t>
            </w:r>
            <w:r w:rsidRPr="00005DA0">
              <w:rPr>
                <w:color w:val="000000"/>
                <w:w w:val="115"/>
                <w:sz w:val="20"/>
                <w:szCs w:val="20"/>
              </w:rPr>
              <w:t>один</w:t>
            </w:r>
            <w:r w:rsidRPr="00005DA0">
              <w:rPr>
                <w:color w:val="000000"/>
                <w:spacing w:val="-48"/>
                <w:w w:val="115"/>
                <w:sz w:val="20"/>
                <w:szCs w:val="20"/>
              </w:rPr>
              <w:t xml:space="preserve"> </w:t>
            </w:r>
            <w:r w:rsidRPr="00005DA0">
              <w:rPr>
                <w:color w:val="000000"/>
                <w:w w:val="115"/>
                <w:sz w:val="20"/>
                <w:szCs w:val="20"/>
              </w:rPr>
              <w:t>из</w:t>
            </w:r>
            <w:r w:rsidRPr="00005DA0">
              <w:rPr>
                <w:color w:val="000000"/>
                <w:spacing w:val="3"/>
                <w:w w:val="115"/>
                <w:sz w:val="20"/>
                <w:szCs w:val="20"/>
              </w:rPr>
              <w:t xml:space="preserve"> </w:t>
            </w:r>
            <w:r w:rsidRPr="00005DA0">
              <w:rPr>
                <w:color w:val="000000"/>
                <w:w w:val="115"/>
                <w:sz w:val="20"/>
                <w:szCs w:val="20"/>
              </w:rPr>
              <w:t>рассказов</w:t>
            </w:r>
            <w:r w:rsidRPr="00005DA0">
              <w:rPr>
                <w:color w:val="000000"/>
                <w:spacing w:val="4"/>
                <w:w w:val="115"/>
                <w:sz w:val="20"/>
                <w:szCs w:val="20"/>
              </w:rPr>
              <w:t xml:space="preserve"> </w:t>
            </w:r>
            <w:r w:rsidRPr="00005DA0">
              <w:rPr>
                <w:color w:val="000000"/>
                <w:w w:val="115"/>
                <w:sz w:val="20"/>
                <w:szCs w:val="20"/>
              </w:rPr>
              <w:t>или</w:t>
            </w:r>
            <w:r w:rsidRPr="00005DA0">
              <w:rPr>
                <w:color w:val="000000"/>
                <w:spacing w:val="4"/>
                <w:w w:val="115"/>
                <w:sz w:val="20"/>
                <w:szCs w:val="20"/>
              </w:rPr>
              <w:t xml:space="preserve"> </w:t>
            </w:r>
            <w:r w:rsidRPr="00005DA0">
              <w:rPr>
                <w:color w:val="000000"/>
                <w:w w:val="115"/>
                <w:sz w:val="20"/>
                <w:szCs w:val="20"/>
              </w:rPr>
              <w:t>его</w:t>
            </w:r>
            <w:r w:rsidRPr="00005DA0">
              <w:rPr>
                <w:color w:val="000000"/>
                <w:spacing w:val="3"/>
                <w:w w:val="115"/>
                <w:sz w:val="20"/>
                <w:szCs w:val="20"/>
              </w:rPr>
              <w:t xml:space="preserve"> </w:t>
            </w:r>
            <w:r w:rsidRPr="00005DA0">
              <w:rPr>
                <w:color w:val="000000"/>
                <w:w w:val="115"/>
                <w:sz w:val="20"/>
                <w:szCs w:val="20"/>
              </w:rPr>
              <w:t>фрагмент.</w:t>
            </w:r>
            <w:r w:rsidRPr="00005DA0">
              <w:rPr>
                <w:color w:val="000000"/>
                <w:spacing w:val="4"/>
                <w:w w:val="115"/>
                <w:sz w:val="20"/>
                <w:szCs w:val="20"/>
              </w:rPr>
              <w:t xml:space="preserve"> </w:t>
            </w:r>
            <w:r w:rsidRPr="00005DA0">
              <w:rPr>
                <w:color w:val="000000"/>
                <w:w w:val="115"/>
                <w:sz w:val="20"/>
                <w:szCs w:val="20"/>
              </w:rPr>
              <w:t>Пользоваться</w:t>
            </w:r>
            <w:r w:rsidRPr="00005DA0">
              <w:rPr>
                <w:color w:val="000000"/>
                <w:spacing w:val="4"/>
                <w:w w:val="115"/>
                <w:sz w:val="20"/>
                <w:szCs w:val="20"/>
              </w:rPr>
              <w:t xml:space="preserve"> </w:t>
            </w:r>
            <w:r w:rsidR="00220FF5">
              <w:rPr>
                <w:color w:val="000000"/>
                <w:w w:val="115"/>
                <w:sz w:val="20"/>
                <w:szCs w:val="20"/>
              </w:rPr>
              <w:t>библио</w:t>
            </w:r>
            <w:r w:rsidRPr="00005DA0">
              <w:rPr>
                <w:color w:val="000000"/>
                <w:w w:val="120"/>
                <w:sz w:val="20"/>
                <w:szCs w:val="20"/>
              </w:rPr>
              <w:t>течным</w:t>
            </w:r>
            <w:r w:rsidRPr="00005DA0">
              <w:rPr>
                <w:color w:val="000000"/>
                <w:spacing w:val="-12"/>
                <w:w w:val="120"/>
                <w:sz w:val="20"/>
                <w:szCs w:val="20"/>
              </w:rPr>
              <w:t xml:space="preserve"> </w:t>
            </w:r>
            <w:r w:rsidRPr="00005DA0">
              <w:rPr>
                <w:color w:val="000000"/>
                <w:w w:val="120"/>
                <w:sz w:val="20"/>
                <w:szCs w:val="20"/>
              </w:rPr>
              <w:t>каталогом</w:t>
            </w:r>
            <w:r w:rsidRPr="00005DA0">
              <w:rPr>
                <w:color w:val="000000"/>
                <w:spacing w:val="-11"/>
                <w:w w:val="120"/>
                <w:sz w:val="20"/>
                <w:szCs w:val="20"/>
              </w:rPr>
              <w:t xml:space="preserve"> </w:t>
            </w:r>
            <w:r w:rsidRPr="00005DA0">
              <w:rPr>
                <w:color w:val="000000"/>
                <w:w w:val="120"/>
                <w:sz w:val="20"/>
                <w:szCs w:val="20"/>
              </w:rPr>
              <w:t>для</w:t>
            </w:r>
            <w:r w:rsidRPr="00005DA0">
              <w:rPr>
                <w:color w:val="000000"/>
                <w:spacing w:val="-12"/>
                <w:w w:val="120"/>
                <w:sz w:val="20"/>
                <w:szCs w:val="20"/>
              </w:rPr>
              <w:t xml:space="preserve"> </w:t>
            </w:r>
            <w:r w:rsidRPr="00005DA0">
              <w:rPr>
                <w:color w:val="000000"/>
                <w:w w:val="120"/>
                <w:sz w:val="20"/>
                <w:szCs w:val="20"/>
              </w:rPr>
              <w:t>поиска</w:t>
            </w:r>
            <w:r w:rsidRPr="00005DA0">
              <w:rPr>
                <w:color w:val="000000"/>
                <w:spacing w:val="-11"/>
                <w:w w:val="120"/>
                <w:sz w:val="20"/>
                <w:szCs w:val="20"/>
              </w:rPr>
              <w:t xml:space="preserve"> </w:t>
            </w:r>
            <w:r w:rsidRPr="00005DA0">
              <w:rPr>
                <w:color w:val="000000"/>
                <w:w w:val="120"/>
                <w:sz w:val="20"/>
                <w:szCs w:val="20"/>
              </w:rPr>
              <w:t>книги.</w:t>
            </w:r>
          </w:p>
        </w:tc>
      </w:tr>
      <w:tr w:rsidR="00005DA0" w:rsidRPr="00005DA0" w14:paraId="5CA64FFE" w14:textId="77777777" w:rsidTr="00617258">
        <w:trPr>
          <w:trHeight w:val="2036"/>
        </w:trPr>
        <w:tc>
          <w:tcPr>
            <w:tcW w:w="1928" w:type="dxa"/>
            <w:vMerge/>
            <w:tcBorders>
              <w:top w:val="nil"/>
              <w:left w:val="single" w:sz="6" w:space="0" w:color="000000"/>
              <w:bottom w:val="single" w:sz="6" w:space="0" w:color="000000"/>
              <w:right w:val="single" w:sz="6" w:space="0" w:color="000000"/>
            </w:tcBorders>
          </w:tcPr>
          <w:p w14:paraId="726B6535" w14:textId="77777777" w:rsidR="005B2FBF" w:rsidRPr="00005DA0" w:rsidRDefault="005B2FBF" w:rsidP="00220FF5">
            <w:pPr>
              <w:jc w:val="center"/>
              <w:rPr>
                <w:color w:val="000000"/>
                <w:sz w:val="20"/>
                <w:szCs w:val="20"/>
              </w:rPr>
            </w:pPr>
          </w:p>
        </w:tc>
        <w:tc>
          <w:tcPr>
            <w:tcW w:w="3175" w:type="dxa"/>
          </w:tcPr>
          <w:p w14:paraId="1D168B6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Произведения отечественной</w:t>
            </w:r>
            <w:r w:rsidRPr="00005DA0">
              <w:rPr>
                <w:color w:val="000000"/>
                <w:spacing w:val="1"/>
                <w:w w:val="115"/>
                <w:sz w:val="20"/>
                <w:szCs w:val="20"/>
              </w:rPr>
              <w:t xml:space="preserve"> </w:t>
            </w:r>
            <w:r w:rsidR="00617258">
              <w:rPr>
                <w:color w:val="000000"/>
                <w:w w:val="115"/>
                <w:sz w:val="20"/>
                <w:szCs w:val="20"/>
              </w:rPr>
              <w:t>литературы о природе и живот</w:t>
            </w:r>
            <w:r w:rsidRPr="00005DA0">
              <w:rPr>
                <w:color w:val="000000"/>
                <w:w w:val="115"/>
                <w:sz w:val="20"/>
                <w:szCs w:val="20"/>
              </w:rPr>
              <w:t>ных</w:t>
            </w:r>
            <w:r w:rsidRPr="00005DA0">
              <w:rPr>
                <w:color w:val="000000"/>
                <w:spacing w:val="-8"/>
                <w:w w:val="115"/>
                <w:sz w:val="20"/>
                <w:szCs w:val="20"/>
              </w:rPr>
              <w:t xml:space="preserve"> </w:t>
            </w:r>
            <w:r w:rsidRPr="00005DA0">
              <w:rPr>
                <w:color w:val="000000"/>
                <w:w w:val="115"/>
                <w:sz w:val="20"/>
                <w:szCs w:val="20"/>
              </w:rPr>
              <w:t>(не</w:t>
            </w:r>
            <w:r w:rsidRPr="00005DA0">
              <w:rPr>
                <w:color w:val="000000"/>
                <w:spacing w:val="-8"/>
                <w:w w:val="115"/>
                <w:sz w:val="20"/>
                <w:szCs w:val="20"/>
              </w:rPr>
              <w:t xml:space="preserve"> </w:t>
            </w:r>
            <w:r w:rsidRPr="00005DA0">
              <w:rPr>
                <w:color w:val="000000"/>
                <w:w w:val="115"/>
                <w:sz w:val="20"/>
                <w:szCs w:val="20"/>
              </w:rPr>
              <w:t>менее</w:t>
            </w:r>
            <w:r w:rsidRPr="00005DA0">
              <w:rPr>
                <w:color w:val="000000"/>
                <w:spacing w:val="-8"/>
                <w:w w:val="115"/>
                <w:sz w:val="20"/>
                <w:szCs w:val="20"/>
              </w:rPr>
              <w:t xml:space="preserve"> </w:t>
            </w:r>
            <w:r w:rsidRPr="00005DA0">
              <w:rPr>
                <w:color w:val="000000"/>
                <w:w w:val="115"/>
                <w:sz w:val="20"/>
                <w:szCs w:val="20"/>
              </w:rPr>
              <w:t>трёх).</w:t>
            </w:r>
          </w:p>
          <w:p w14:paraId="04EDDC1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17"/>
                <w:w w:val="115"/>
                <w:sz w:val="20"/>
                <w:szCs w:val="20"/>
              </w:rPr>
              <w:t xml:space="preserve"> </w:t>
            </w:r>
            <w:r w:rsidRPr="00005DA0">
              <w:rPr>
                <w:color w:val="000000"/>
                <w:w w:val="115"/>
                <w:sz w:val="20"/>
                <w:szCs w:val="20"/>
              </w:rPr>
              <w:t>произведения</w:t>
            </w:r>
          </w:p>
          <w:p w14:paraId="3420F549"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А.</w:t>
            </w:r>
            <w:r w:rsidRPr="00005DA0">
              <w:rPr>
                <w:color w:val="000000"/>
                <w:spacing w:val="3"/>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Куприна,</w:t>
            </w:r>
            <w:r w:rsidRPr="00005DA0">
              <w:rPr>
                <w:color w:val="000000"/>
                <w:spacing w:val="4"/>
                <w:w w:val="115"/>
                <w:sz w:val="20"/>
                <w:szCs w:val="20"/>
              </w:rPr>
              <w:t xml:space="preserve"> </w:t>
            </w:r>
            <w:r w:rsidRPr="00005DA0">
              <w:rPr>
                <w:color w:val="000000"/>
                <w:w w:val="115"/>
                <w:sz w:val="20"/>
                <w:szCs w:val="20"/>
              </w:rPr>
              <w:t>М.</w:t>
            </w:r>
            <w:r w:rsidRPr="00005DA0">
              <w:rPr>
                <w:color w:val="000000"/>
                <w:spacing w:val="4"/>
                <w:w w:val="115"/>
                <w:sz w:val="20"/>
                <w:szCs w:val="20"/>
              </w:rPr>
              <w:t xml:space="preserve"> </w:t>
            </w:r>
            <w:r w:rsidRPr="00005DA0">
              <w:rPr>
                <w:color w:val="000000"/>
                <w:w w:val="115"/>
                <w:sz w:val="20"/>
                <w:szCs w:val="20"/>
              </w:rPr>
              <w:t>М.</w:t>
            </w:r>
            <w:r w:rsidRPr="00005DA0">
              <w:rPr>
                <w:color w:val="000000"/>
                <w:spacing w:val="3"/>
                <w:w w:val="115"/>
                <w:sz w:val="20"/>
                <w:szCs w:val="20"/>
              </w:rPr>
              <w:t xml:space="preserve"> </w:t>
            </w:r>
            <w:r w:rsidR="00617258">
              <w:rPr>
                <w:color w:val="000000"/>
                <w:w w:val="115"/>
                <w:sz w:val="20"/>
                <w:szCs w:val="20"/>
              </w:rPr>
              <w:t>Пришви</w:t>
            </w:r>
            <w:r w:rsidRPr="00005DA0">
              <w:rPr>
                <w:color w:val="000000"/>
                <w:w w:val="115"/>
                <w:sz w:val="20"/>
                <w:szCs w:val="20"/>
              </w:rPr>
              <w:t>на,</w:t>
            </w:r>
            <w:r w:rsidRPr="00005DA0">
              <w:rPr>
                <w:color w:val="000000"/>
                <w:spacing w:val="-6"/>
                <w:w w:val="115"/>
                <w:sz w:val="20"/>
                <w:szCs w:val="20"/>
              </w:rPr>
              <w:t xml:space="preserve"> </w:t>
            </w:r>
            <w:r w:rsidRPr="00005DA0">
              <w:rPr>
                <w:color w:val="000000"/>
                <w:w w:val="115"/>
                <w:sz w:val="20"/>
                <w:szCs w:val="20"/>
              </w:rPr>
              <w:t>К.</w:t>
            </w:r>
            <w:r w:rsidRPr="00005DA0">
              <w:rPr>
                <w:color w:val="000000"/>
                <w:spacing w:val="-6"/>
                <w:w w:val="115"/>
                <w:sz w:val="20"/>
                <w:szCs w:val="20"/>
              </w:rPr>
              <w:t xml:space="preserve"> </w:t>
            </w:r>
            <w:r w:rsidRPr="00005DA0">
              <w:rPr>
                <w:color w:val="000000"/>
                <w:w w:val="115"/>
                <w:sz w:val="20"/>
                <w:szCs w:val="20"/>
              </w:rPr>
              <w:t>Г.</w:t>
            </w:r>
            <w:r w:rsidRPr="00005DA0">
              <w:rPr>
                <w:color w:val="000000"/>
                <w:spacing w:val="-6"/>
                <w:w w:val="115"/>
                <w:sz w:val="20"/>
                <w:szCs w:val="20"/>
              </w:rPr>
              <w:t xml:space="preserve"> </w:t>
            </w:r>
            <w:r w:rsidRPr="00005DA0">
              <w:rPr>
                <w:color w:val="000000"/>
                <w:w w:val="115"/>
                <w:sz w:val="20"/>
                <w:szCs w:val="20"/>
              </w:rPr>
              <w:t>Паустовского.</w:t>
            </w:r>
            <w:r w:rsidRPr="00005DA0">
              <w:rPr>
                <w:color w:val="000000"/>
                <w:spacing w:val="-6"/>
                <w:w w:val="115"/>
                <w:sz w:val="20"/>
                <w:szCs w:val="20"/>
              </w:rPr>
              <w:t xml:space="preserve"> </w:t>
            </w:r>
            <w:r w:rsidRPr="00005DA0">
              <w:rPr>
                <w:color w:val="000000"/>
                <w:w w:val="115"/>
                <w:sz w:val="20"/>
                <w:szCs w:val="20"/>
              </w:rPr>
              <w:t>(4</w:t>
            </w:r>
            <w:r w:rsidRPr="00005DA0">
              <w:rPr>
                <w:color w:val="000000"/>
                <w:spacing w:val="-6"/>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6F6EBB5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 читать прозаический текст, отвечать</w:t>
            </w:r>
            <w:r w:rsidRPr="00005DA0">
              <w:rPr>
                <w:color w:val="000000"/>
                <w:spacing w:val="1"/>
                <w:w w:val="115"/>
                <w:sz w:val="20"/>
                <w:szCs w:val="20"/>
              </w:rPr>
              <w:t xml:space="preserve"> </w:t>
            </w:r>
            <w:r w:rsidRPr="00005DA0">
              <w:rPr>
                <w:color w:val="000000"/>
                <w:w w:val="115"/>
                <w:sz w:val="20"/>
                <w:szCs w:val="20"/>
              </w:rPr>
              <w:t>на</w:t>
            </w:r>
            <w:r w:rsidRPr="00005DA0">
              <w:rPr>
                <w:color w:val="000000"/>
                <w:spacing w:val="1"/>
                <w:w w:val="115"/>
                <w:sz w:val="20"/>
                <w:szCs w:val="20"/>
              </w:rPr>
              <w:t xml:space="preserve"> </w:t>
            </w:r>
            <w:r w:rsidRPr="00005DA0">
              <w:rPr>
                <w:color w:val="000000"/>
                <w:w w:val="115"/>
                <w:sz w:val="20"/>
                <w:szCs w:val="20"/>
              </w:rPr>
              <w:t>вопросы,</w:t>
            </w:r>
            <w:r w:rsidRPr="00005DA0">
              <w:rPr>
                <w:color w:val="000000"/>
                <w:spacing w:val="1"/>
                <w:w w:val="115"/>
                <w:sz w:val="20"/>
                <w:szCs w:val="20"/>
              </w:rPr>
              <w:t xml:space="preserve"> </w:t>
            </w:r>
            <w:r w:rsidRPr="00005DA0">
              <w:rPr>
                <w:color w:val="000000"/>
                <w:w w:val="115"/>
                <w:sz w:val="20"/>
                <w:szCs w:val="20"/>
              </w:rPr>
              <w:t>владеть</w:t>
            </w:r>
            <w:r w:rsidRPr="00005DA0">
              <w:rPr>
                <w:color w:val="000000"/>
                <w:spacing w:val="1"/>
                <w:w w:val="115"/>
                <w:sz w:val="20"/>
                <w:szCs w:val="20"/>
              </w:rPr>
              <w:t xml:space="preserve"> </w:t>
            </w:r>
            <w:r w:rsidRPr="00005DA0">
              <w:rPr>
                <w:color w:val="000000"/>
                <w:w w:val="115"/>
                <w:sz w:val="20"/>
                <w:szCs w:val="20"/>
              </w:rPr>
              <w:t>разными</w:t>
            </w:r>
            <w:r w:rsidRPr="00005DA0">
              <w:rPr>
                <w:color w:val="000000"/>
                <w:spacing w:val="1"/>
                <w:w w:val="115"/>
                <w:sz w:val="20"/>
                <w:szCs w:val="20"/>
              </w:rPr>
              <w:t xml:space="preserve"> </w:t>
            </w:r>
            <w:r w:rsidRPr="00005DA0">
              <w:rPr>
                <w:color w:val="000000"/>
                <w:w w:val="115"/>
                <w:sz w:val="20"/>
                <w:szCs w:val="20"/>
              </w:rPr>
              <w:t>видами</w:t>
            </w:r>
            <w:r w:rsidRPr="00005DA0">
              <w:rPr>
                <w:color w:val="000000"/>
                <w:spacing w:val="1"/>
                <w:w w:val="115"/>
                <w:sz w:val="20"/>
                <w:szCs w:val="20"/>
              </w:rPr>
              <w:t xml:space="preserve"> </w:t>
            </w:r>
            <w:r w:rsidRPr="00005DA0">
              <w:rPr>
                <w:color w:val="000000"/>
                <w:w w:val="115"/>
                <w:sz w:val="20"/>
                <w:szCs w:val="20"/>
              </w:rPr>
              <w:t>пересказа.</w:t>
            </w:r>
          </w:p>
          <w:p w14:paraId="061535C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Составлять план. Определять сюжет и тематическое</w:t>
            </w:r>
            <w:r w:rsidRPr="00005DA0">
              <w:rPr>
                <w:color w:val="000000"/>
                <w:spacing w:val="1"/>
                <w:w w:val="115"/>
                <w:sz w:val="20"/>
                <w:szCs w:val="20"/>
              </w:rPr>
              <w:t xml:space="preserve"> </w:t>
            </w:r>
            <w:r w:rsidRPr="00005DA0">
              <w:rPr>
                <w:color w:val="000000"/>
                <w:w w:val="115"/>
                <w:sz w:val="20"/>
                <w:szCs w:val="20"/>
              </w:rPr>
              <w:t>своеобразие произ</w:t>
            </w:r>
            <w:r w:rsidR="00617258">
              <w:rPr>
                <w:color w:val="000000"/>
                <w:w w:val="115"/>
                <w:sz w:val="20"/>
                <w:szCs w:val="20"/>
              </w:rPr>
              <w:t>ведения. Находить и характеризо</w:t>
            </w:r>
            <w:r w:rsidRPr="00005DA0">
              <w:rPr>
                <w:color w:val="000000"/>
                <w:w w:val="115"/>
                <w:sz w:val="20"/>
                <w:szCs w:val="20"/>
              </w:rPr>
              <w:t>вать</w:t>
            </w:r>
            <w:r w:rsidRPr="00005DA0">
              <w:rPr>
                <w:color w:val="000000"/>
                <w:spacing w:val="-1"/>
                <w:w w:val="115"/>
                <w:sz w:val="20"/>
                <w:szCs w:val="20"/>
              </w:rPr>
              <w:t xml:space="preserve"> </w:t>
            </w:r>
            <w:r w:rsidRPr="00005DA0">
              <w:rPr>
                <w:color w:val="000000"/>
                <w:w w:val="115"/>
                <w:sz w:val="20"/>
                <w:szCs w:val="20"/>
              </w:rPr>
              <w:t>образ рассказчика,</w:t>
            </w:r>
            <w:r w:rsidRPr="00005DA0">
              <w:rPr>
                <w:color w:val="000000"/>
                <w:spacing w:val="-1"/>
                <w:w w:val="115"/>
                <w:sz w:val="20"/>
                <w:szCs w:val="20"/>
              </w:rPr>
              <w:t xml:space="preserve"> </w:t>
            </w:r>
            <w:r w:rsidRPr="00005DA0">
              <w:rPr>
                <w:color w:val="000000"/>
                <w:w w:val="115"/>
                <w:sz w:val="20"/>
                <w:szCs w:val="20"/>
              </w:rPr>
              <w:t>его роль</w:t>
            </w:r>
            <w:r w:rsidRPr="00005DA0">
              <w:rPr>
                <w:color w:val="000000"/>
                <w:spacing w:val="-1"/>
                <w:w w:val="115"/>
                <w:sz w:val="20"/>
                <w:szCs w:val="20"/>
              </w:rPr>
              <w:t xml:space="preserve"> </w:t>
            </w:r>
            <w:r w:rsidRPr="00005DA0">
              <w:rPr>
                <w:color w:val="000000"/>
                <w:w w:val="115"/>
                <w:sz w:val="20"/>
                <w:szCs w:val="20"/>
              </w:rPr>
              <w:t>в повествовании.</w:t>
            </w:r>
          </w:p>
          <w:p w14:paraId="76BC9F8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Определять средс</w:t>
            </w:r>
            <w:r w:rsidR="00617258">
              <w:rPr>
                <w:color w:val="000000"/>
                <w:w w:val="115"/>
                <w:sz w:val="20"/>
                <w:szCs w:val="20"/>
              </w:rPr>
              <w:t>тва художественной выразительно</w:t>
            </w:r>
            <w:r w:rsidRPr="00005DA0">
              <w:rPr>
                <w:color w:val="000000"/>
                <w:w w:val="115"/>
                <w:sz w:val="20"/>
                <w:szCs w:val="20"/>
              </w:rPr>
              <w:t>сти</w:t>
            </w:r>
            <w:r w:rsidRPr="00005DA0">
              <w:rPr>
                <w:color w:val="000000"/>
                <w:spacing w:val="-8"/>
                <w:w w:val="115"/>
                <w:sz w:val="20"/>
                <w:szCs w:val="20"/>
              </w:rPr>
              <w:t xml:space="preserve"> </w:t>
            </w:r>
            <w:r w:rsidRPr="00005DA0">
              <w:rPr>
                <w:color w:val="000000"/>
                <w:w w:val="115"/>
                <w:sz w:val="20"/>
                <w:szCs w:val="20"/>
              </w:rPr>
              <w:t>прозаического</w:t>
            </w:r>
            <w:r w:rsidRPr="00005DA0">
              <w:rPr>
                <w:color w:val="000000"/>
                <w:spacing w:val="-8"/>
                <w:w w:val="115"/>
                <w:sz w:val="20"/>
                <w:szCs w:val="20"/>
              </w:rPr>
              <w:t xml:space="preserve"> </w:t>
            </w:r>
            <w:r w:rsidRPr="00005DA0">
              <w:rPr>
                <w:color w:val="000000"/>
                <w:w w:val="115"/>
                <w:sz w:val="20"/>
                <w:szCs w:val="20"/>
              </w:rPr>
              <w:t>текста.</w:t>
            </w:r>
          </w:p>
          <w:p w14:paraId="3D40090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Писать отзыв на п</w:t>
            </w:r>
            <w:r w:rsidR="00617258">
              <w:rPr>
                <w:color w:val="000000"/>
                <w:w w:val="115"/>
                <w:sz w:val="20"/>
                <w:szCs w:val="20"/>
              </w:rPr>
              <w:t>рочитанное произведение. Пользо</w:t>
            </w:r>
            <w:r w:rsidRPr="00005DA0">
              <w:rPr>
                <w:color w:val="000000"/>
                <w:w w:val="115"/>
                <w:sz w:val="20"/>
                <w:szCs w:val="20"/>
              </w:rPr>
              <w:t>ваться</w:t>
            </w:r>
            <w:r w:rsidRPr="00005DA0">
              <w:rPr>
                <w:color w:val="000000"/>
                <w:spacing w:val="7"/>
                <w:w w:val="115"/>
                <w:sz w:val="20"/>
                <w:szCs w:val="20"/>
              </w:rPr>
              <w:t xml:space="preserve"> </w:t>
            </w:r>
            <w:r w:rsidRPr="00005DA0">
              <w:rPr>
                <w:color w:val="000000"/>
                <w:w w:val="115"/>
                <w:sz w:val="20"/>
                <w:szCs w:val="20"/>
              </w:rPr>
              <w:t>библиотечным</w:t>
            </w:r>
            <w:r w:rsidRPr="00005DA0">
              <w:rPr>
                <w:color w:val="000000"/>
                <w:spacing w:val="7"/>
                <w:w w:val="115"/>
                <w:sz w:val="20"/>
                <w:szCs w:val="20"/>
              </w:rPr>
              <w:t xml:space="preserve"> </w:t>
            </w:r>
            <w:r w:rsidRPr="00005DA0">
              <w:rPr>
                <w:color w:val="000000"/>
                <w:w w:val="115"/>
                <w:sz w:val="20"/>
                <w:szCs w:val="20"/>
              </w:rPr>
              <w:t>каталогом</w:t>
            </w:r>
            <w:r w:rsidRPr="00005DA0">
              <w:rPr>
                <w:color w:val="000000"/>
                <w:spacing w:val="7"/>
                <w:w w:val="115"/>
                <w:sz w:val="20"/>
                <w:szCs w:val="20"/>
              </w:rPr>
              <w:t xml:space="preserve"> </w:t>
            </w:r>
            <w:r w:rsidRPr="00005DA0">
              <w:rPr>
                <w:color w:val="000000"/>
                <w:w w:val="115"/>
                <w:sz w:val="20"/>
                <w:szCs w:val="20"/>
              </w:rPr>
              <w:t>для</w:t>
            </w:r>
            <w:r w:rsidRPr="00005DA0">
              <w:rPr>
                <w:color w:val="000000"/>
                <w:spacing w:val="7"/>
                <w:w w:val="115"/>
                <w:sz w:val="20"/>
                <w:szCs w:val="20"/>
              </w:rPr>
              <w:t xml:space="preserve"> </w:t>
            </w:r>
            <w:r w:rsidRPr="00005DA0">
              <w:rPr>
                <w:color w:val="000000"/>
                <w:w w:val="115"/>
                <w:sz w:val="20"/>
                <w:szCs w:val="20"/>
              </w:rPr>
              <w:t>поиска</w:t>
            </w:r>
            <w:r w:rsidRPr="00005DA0">
              <w:rPr>
                <w:color w:val="000000"/>
                <w:spacing w:val="7"/>
                <w:w w:val="115"/>
                <w:sz w:val="20"/>
                <w:szCs w:val="20"/>
              </w:rPr>
              <w:t xml:space="preserve"> </w:t>
            </w:r>
            <w:r w:rsidRPr="00005DA0">
              <w:rPr>
                <w:color w:val="000000"/>
                <w:w w:val="115"/>
                <w:sz w:val="20"/>
                <w:szCs w:val="20"/>
              </w:rPr>
              <w:t>книги.</w:t>
            </w:r>
          </w:p>
        </w:tc>
      </w:tr>
      <w:tr w:rsidR="00005DA0" w:rsidRPr="00005DA0" w14:paraId="23405992" w14:textId="77777777" w:rsidTr="00617258">
        <w:trPr>
          <w:trHeight w:val="1826"/>
        </w:trPr>
        <w:tc>
          <w:tcPr>
            <w:tcW w:w="1928" w:type="dxa"/>
            <w:vMerge/>
            <w:tcBorders>
              <w:top w:val="nil"/>
              <w:left w:val="single" w:sz="6" w:space="0" w:color="000000"/>
              <w:bottom w:val="single" w:sz="6" w:space="0" w:color="000000"/>
              <w:right w:val="single" w:sz="6" w:space="0" w:color="000000"/>
            </w:tcBorders>
          </w:tcPr>
          <w:p w14:paraId="73579AF0" w14:textId="77777777" w:rsidR="005B2FBF" w:rsidRPr="00005DA0" w:rsidRDefault="005B2FBF" w:rsidP="00220FF5">
            <w:pPr>
              <w:jc w:val="center"/>
              <w:rPr>
                <w:color w:val="000000"/>
                <w:sz w:val="20"/>
                <w:szCs w:val="20"/>
              </w:rPr>
            </w:pPr>
          </w:p>
        </w:tc>
        <w:tc>
          <w:tcPr>
            <w:tcW w:w="3175" w:type="dxa"/>
            <w:tcBorders>
              <w:bottom w:val="single" w:sz="6" w:space="0" w:color="000000"/>
            </w:tcBorders>
          </w:tcPr>
          <w:p w14:paraId="02DFD6F6"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А.</w:t>
            </w:r>
            <w:r w:rsidRPr="00005DA0">
              <w:rPr>
                <w:color w:val="000000"/>
                <w:spacing w:val="-12"/>
                <w:w w:val="120"/>
                <w:sz w:val="20"/>
                <w:szCs w:val="20"/>
              </w:rPr>
              <w:t xml:space="preserve"> </w:t>
            </w:r>
            <w:r w:rsidRPr="00005DA0">
              <w:rPr>
                <w:color w:val="000000"/>
                <w:w w:val="120"/>
                <w:sz w:val="20"/>
                <w:szCs w:val="20"/>
              </w:rPr>
              <w:t>П.</w:t>
            </w:r>
            <w:r w:rsidRPr="00005DA0">
              <w:rPr>
                <w:color w:val="000000"/>
                <w:spacing w:val="-12"/>
                <w:w w:val="120"/>
                <w:sz w:val="20"/>
                <w:szCs w:val="20"/>
              </w:rPr>
              <w:t xml:space="preserve"> </w:t>
            </w:r>
            <w:r w:rsidRPr="00005DA0">
              <w:rPr>
                <w:color w:val="000000"/>
                <w:w w:val="120"/>
                <w:sz w:val="20"/>
                <w:szCs w:val="20"/>
              </w:rPr>
              <w:t>Платонов.</w:t>
            </w:r>
          </w:p>
          <w:p w14:paraId="604652E3"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Рассказы (один по выбору).</w:t>
            </w:r>
            <w:r w:rsidRPr="00005DA0">
              <w:rPr>
                <w:color w:val="000000"/>
                <w:spacing w:val="1"/>
                <w:w w:val="115"/>
                <w:sz w:val="20"/>
                <w:szCs w:val="20"/>
              </w:rPr>
              <w:t xml:space="preserve"> </w:t>
            </w:r>
            <w:r w:rsidRPr="00005DA0">
              <w:rPr>
                <w:color w:val="000000"/>
                <w:w w:val="115"/>
                <w:sz w:val="20"/>
                <w:szCs w:val="20"/>
              </w:rPr>
              <w:t>Например,</w:t>
            </w:r>
            <w:r w:rsidRPr="00005DA0">
              <w:rPr>
                <w:color w:val="000000"/>
                <w:spacing w:val="25"/>
                <w:w w:val="115"/>
                <w:sz w:val="20"/>
                <w:szCs w:val="20"/>
              </w:rPr>
              <w:t xml:space="preserve"> </w:t>
            </w:r>
            <w:r w:rsidRPr="00005DA0">
              <w:rPr>
                <w:color w:val="000000"/>
                <w:w w:val="115"/>
                <w:sz w:val="20"/>
                <w:szCs w:val="20"/>
              </w:rPr>
              <w:t>«Корова»,</w:t>
            </w:r>
            <w:r w:rsidRPr="00005DA0">
              <w:rPr>
                <w:color w:val="000000"/>
                <w:spacing w:val="25"/>
                <w:w w:val="115"/>
                <w:sz w:val="20"/>
                <w:szCs w:val="20"/>
              </w:rPr>
              <w:t xml:space="preserve"> </w:t>
            </w:r>
            <w:r w:rsidRPr="00005DA0">
              <w:rPr>
                <w:color w:val="000000"/>
                <w:w w:val="115"/>
                <w:sz w:val="20"/>
                <w:szCs w:val="20"/>
              </w:rPr>
              <w:t>«Никита»</w:t>
            </w:r>
            <w:r w:rsidRPr="00005DA0">
              <w:rPr>
                <w:color w:val="000000"/>
                <w:spacing w:val="-49"/>
                <w:w w:val="115"/>
                <w:sz w:val="20"/>
                <w:szCs w:val="20"/>
              </w:rPr>
              <w:t xml:space="preserve"> </w:t>
            </w:r>
            <w:r w:rsidRPr="00005DA0">
              <w:rPr>
                <w:color w:val="000000"/>
                <w:w w:val="120"/>
                <w:sz w:val="20"/>
                <w:szCs w:val="20"/>
              </w:rPr>
              <w:t>и</w:t>
            </w:r>
            <w:r w:rsidRPr="00005DA0">
              <w:rPr>
                <w:color w:val="000000"/>
                <w:spacing w:val="-12"/>
                <w:w w:val="120"/>
                <w:sz w:val="20"/>
                <w:szCs w:val="20"/>
              </w:rPr>
              <w:t xml:space="preserve"> </w:t>
            </w:r>
            <w:r w:rsidRPr="00005DA0">
              <w:rPr>
                <w:color w:val="000000"/>
                <w:w w:val="120"/>
                <w:sz w:val="20"/>
                <w:szCs w:val="20"/>
              </w:rPr>
              <w:t>др.</w:t>
            </w:r>
            <w:r w:rsidRPr="00005DA0">
              <w:rPr>
                <w:color w:val="000000"/>
                <w:spacing w:val="-11"/>
                <w:w w:val="120"/>
                <w:sz w:val="20"/>
                <w:szCs w:val="20"/>
              </w:rPr>
              <w:t xml:space="preserve"> </w:t>
            </w:r>
            <w:r w:rsidRPr="00005DA0">
              <w:rPr>
                <w:color w:val="000000"/>
                <w:w w:val="120"/>
                <w:sz w:val="20"/>
                <w:szCs w:val="20"/>
              </w:rPr>
              <w:t>(2</w:t>
            </w:r>
            <w:r w:rsidRPr="00005DA0">
              <w:rPr>
                <w:color w:val="000000"/>
                <w:spacing w:val="-11"/>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04E6BF2A"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13"/>
                <w:w w:val="115"/>
                <w:sz w:val="20"/>
                <w:szCs w:val="20"/>
              </w:rPr>
              <w:t xml:space="preserve"> </w:t>
            </w:r>
            <w:r w:rsidRPr="00005DA0">
              <w:rPr>
                <w:color w:val="000000"/>
                <w:w w:val="115"/>
                <w:sz w:val="20"/>
                <w:szCs w:val="20"/>
              </w:rPr>
              <w:t>читать</w:t>
            </w:r>
            <w:r w:rsidRPr="00005DA0">
              <w:rPr>
                <w:color w:val="000000"/>
                <w:spacing w:val="14"/>
                <w:w w:val="115"/>
                <w:sz w:val="20"/>
                <w:szCs w:val="20"/>
              </w:rPr>
              <w:t xml:space="preserve"> </w:t>
            </w:r>
            <w:r w:rsidRPr="00005DA0">
              <w:rPr>
                <w:color w:val="000000"/>
                <w:w w:val="115"/>
                <w:sz w:val="20"/>
                <w:szCs w:val="20"/>
              </w:rPr>
              <w:t>прозаический</w:t>
            </w:r>
            <w:r w:rsidRPr="00005DA0">
              <w:rPr>
                <w:color w:val="000000"/>
                <w:spacing w:val="14"/>
                <w:w w:val="115"/>
                <w:sz w:val="20"/>
                <w:szCs w:val="20"/>
              </w:rPr>
              <w:t xml:space="preserve"> </w:t>
            </w:r>
            <w:r w:rsidRPr="00005DA0">
              <w:rPr>
                <w:color w:val="000000"/>
                <w:w w:val="115"/>
                <w:sz w:val="20"/>
                <w:szCs w:val="20"/>
              </w:rPr>
              <w:t>текст,</w:t>
            </w:r>
            <w:r w:rsidRPr="00005DA0">
              <w:rPr>
                <w:color w:val="000000"/>
                <w:spacing w:val="14"/>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w:t>
            </w:r>
            <w:r w:rsidRPr="00005DA0">
              <w:rPr>
                <w:color w:val="000000"/>
                <w:spacing w:val="3"/>
                <w:w w:val="115"/>
                <w:sz w:val="20"/>
                <w:szCs w:val="20"/>
              </w:rPr>
              <w:t xml:space="preserve"> </w:t>
            </w:r>
            <w:r w:rsidRPr="00005DA0">
              <w:rPr>
                <w:color w:val="000000"/>
                <w:w w:val="115"/>
                <w:sz w:val="20"/>
                <w:szCs w:val="20"/>
              </w:rPr>
              <w:t>вопросы</w:t>
            </w:r>
            <w:r w:rsidRPr="00005DA0">
              <w:rPr>
                <w:color w:val="000000"/>
                <w:spacing w:val="3"/>
                <w:w w:val="115"/>
                <w:sz w:val="20"/>
                <w:szCs w:val="20"/>
              </w:rPr>
              <w:t xml:space="preserve"> </w:t>
            </w:r>
            <w:r w:rsidRPr="00005DA0">
              <w:rPr>
                <w:color w:val="000000"/>
                <w:w w:val="115"/>
                <w:sz w:val="20"/>
                <w:szCs w:val="20"/>
              </w:rPr>
              <w:t>по</w:t>
            </w:r>
            <w:r w:rsidRPr="00005DA0">
              <w:rPr>
                <w:color w:val="000000"/>
                <w:spacing w:val="2"/>
                <w:w w:val="115"/>
                <w:sz w:val="20"/>
                <w:szCs w:val="20"/>
              </w:rPr>
              <w:t xml:space="preserve"> </w:t>
            </w:r>
            <w:r w:rsidRPr="00005DA0">
              <w:rPr>
                <w:color w:val="000000"/>
                <w:w w:val="115"/>
                <w:sz w:val="20"/>
                <w:szCs w:val="20"/>
              </w:rPr>
              <w:t>прочитанному</w:t>
            </w:r>
            <w:r w:rsidRPr="00005DA0">
              <w:rPr>
                <w:color w:val="000000"/>
                <w:spacing w:val="3"/>
                <w:w w:val="115"/>
                <w:sz w:val="20"/>
                <w:szCs w:val="20"/>
              </w:rPr>
              <w:t xml:space="preserve"> </w:t>
            </w:r>
            <w:r w:rsidRPr="00005DA0">
              <w:rPr>
                <w:color w:val="000000"/>
                <w:w w:val="115"/>
                <w:sz w:val="20"/>
                <w:szCs w:val="20"/>
              </w:rPr>
              <w:t>произведению,</w:t>
            </w:r>
            <w:r w:rsidRPr="00005DA0">
              <w:rPr>
                <w:color w:val="000000"/>
                <w:spacing w:val="3"/>
                <w:w w:val="115"/>
                <w:sz w:val="20"/>
                <w:szCs w:val="20"/>
              </w:rPr>
              <w:t xml:space="preserve"> </w:t>
            </w:r>
            <w:r w:rsidRPr="00005DA0">
              <w:rPr>
                <w:color w:val="000000"/>
                <w:w w:val="115"/>
                <w:sz w:val="20"/>
                <w:szCs w:val="20"/>
              </w:rPr>
              <w:t>задавать</w:t>
            </w:r>
            <w:r w:rsidRPr="00005DA0">
              <w:rPr>
                <w:color w:val="000000"/>
                <w:spacing w:val="-48"/>
                <w:w w:val="115"/>
                <w:sz w:val="20"/>
                <w:szCs w:val="20"/>
              </w:rPr>
              <w:t xml:space="preserve"> </w:t>
            </w:r>
            <w:r w:rsidRPr="00005DA0">
              <w:rPr>
                <w:color w:val="000000"/>
                <w:w w:val="115"/>
                <w:sz w:val="20"/>
                <w:szCs w:val="20"/>
              </w:rPr>
              <w:t>вопросы с целью понимания содер</w:t>
            </w:r>
            <w:r w:rsidR="00617258">
              <w:rPr>
                <w:color w:val="000000"/>
                <w:w w:val="115"/>
                <w:sz w:val="20"/>
                <w:szCs w:val="20"/>
              </w:rPr>
              <w:t>жания произведе</w:t>
            </w:r>
            <w:r w:rsidRPr="00005DA0">
              <w:rPr>
                <w:color w:val="000000"/>
                <w:w w:val="115"/>
                <w:sz w:val="20"/>
                <w:szCs w:val="20"/>
              </w:rPr>
              <w:t>ния,</w:t>
            </w:r>
            <w:r w:rsidRPr="00005DA0">
              <w:rPr>
                <w:color w:val="000000"/>
                <w:spacing w:val="11"/>
                <w:w w:val="115"/>
                <w:sz w:val="20"/>
                <w:szCs w:val="20"/>
              </w:rPr>
              <w:t xml:space="preserve"> </w:t>
            </w:r>
            <w:r w:rsidRPr="00005DA0">
              <w:rPr>
                <w:color w:val="000000"/>
                <w:w w:val="115"/>
                <w:sz w:val="20"/>
                <w:szCs w:val="20"/>
              </w:rPr>
              <w:t>владеть</w:t>
            </w:r>
            <w:r w:rsidRPr="00005DA0">
              <w:rPr>
                <w:color w:val="000000"/>
                <w:spacing w:val="11"/>
                <w:w w:val="115"/>
                <w:sz w:val="20"/>
                <w:szCs w:val="20"/>
              </w:rPr>
              <w:t xml:space="preserve"> </w:t>
            </w:r>
            <w:r w:rsidRPr="00005DA0">
              <w:rPr>
                <w:color w:val="000000"/>
                <w:w w:val="115"/>
                <w:sz w:val="20"/>
                <w:szCs w:val="20"/>
              </w:rPr>
              <w:t>разными</w:t>
            </w:r>
            <w:r w:rsidRPr="00005DA0">
              <w:rPr>
                <w:color w:val="000000"/>
                <w:spacing w:val="12"/>
                <w:w w:val="115"/>
                <w:sz w:val="20"/>
                <w:szCs w:val="20"/>
              </w:rPr>
              <w:t xml:space="preserve"> </w:t>
            </w:r>
            <w:r w:rsidRPr="00005DA0">
              <w:rPr>
                <w:color w:val="000000"/>
                <w:w w:val="115"/>
                <w:sz w:val="20"/>
                <w:szCs w:val="20"/>
              </w:rPr>
              <w:t>видами</w:t>
            </w:r>
            <w:r w:rsidRPr="00005DA0">
              <w:rPr>
                <w:color w:val="000000"/>
                <w:spacing w:val="11"/>
                <w:w w:val="115"/>
                <w:sz w:val="20"/>
                <w:szCs w:val="20"/>
              </w:rPr>
              <w:t xml:space="preserve"> </w:t>
            </w:r>
            <w:r w:rsidRPr="00005DA0">
              <w:rPr>
                <w:color w:val="000000"/>
                <w:w w:val="115"/>
                <w:sz w:val="20"/>
                <w:szCs w:val="20"/>
              </w:rPr>
              <w:t>пересказа.</w:t>
            </w:r>
            <w:r w:rsidRPr="00005DA0">
              <w:rPr>
                <w:color w:val="000000"/>
                <w:spacing w:val="12"/>
                <w:w w:val="115"/>
                <w:sz w:val="20"/>
                <w:szCs w:val="20"/>
              </w:rPr>
              <w:t xml:space="preserve"> </w:t>
            </w:r>
            <w:r w:rsidRPr="00005DA0">
              <w:rPr>
                <w:color w:val="000000"/>
                <w:w w:val="115"/>
                <w:sz w:val="20"/>
                <w:szCs w:val="20"/>
              </w:rPr>
              <w:t>Составлять</w:t>
            </w:r>
            <w:r w:rsidRPr="00005DA0">
              <w:rPr>
                <w:color w:val="000000"/>
                <w:spacing w:val="1"/>
                <w:w w:val="115"/>
                <w:sz w:val="20"/>
                <w:szCs w:val="20"/>
              </w:rPr>
              <w:t xml:space="preserve"> </w:t>
            </w:r>
            <w:r w:rsidRPr="00005DA0">
              <w:rPr>
                <w:color w:val="000000"/>
                <w:w w:val="115"/>
                <w:sz w:val="20"/>
                <w:szCs w:val="20"/>
              </w:rPr>
              <w:t>план. Определять</w:t>
            </w:r>
            <w:r w:rsidR="00617258">
              <w:rPr>
                <w:color w:val="000000"/>
                <w:w w:val="115"/>
                <w:sz w:val="20"/>
                <w:szCs w:val="20"/>
              </w:rPr>
              <w:t xml:space="preserve"> тему рассказа. Определять сред</w:t>
            </w:r>
            <w:r w:rsidRPr="00005DA0">
              <w:rPr>
                <w:color w:val="000000"/>
                <w:w w:val="115"/>
                <w:sz w:val="20"/>
                <w:szCs w:val="20"/>
              </w:rPr>
              <w:t>ства</w:t>
            </w:r>
            <w:r w:rsidRPr="00005DA0">
              <w:rPr>
                <w:color w:val="000000"/>
                <w:spacing w:val="5"/>
                <w:w w:val="115"/>
                <w:sz w:val="20"/>
                <w:szCs w:val="20"/>
              </w:rPr>
              <w:t xml:space="preserve"> </w:t>
            </w:r>
            <w:r w:rsidRPr="00005DA0">
              <w:rPr>
                <w:color w:val="000000"/>
                <w:w w:val="115"/>
                <w:sz w:val="20"/>
                <w:szCs w:val="20"/>
              </w:rPr>
              <w:t>выразительности</w:t>
            </w:r>
            <w:r w:rsidRPr="00005DA0">
              <w:rPr>
                <w:color w:val="000000"/>
                <w:spacing w:val="6"/>
                <w:w w:val="115"/>
                <w:sz w:val="20"/>
                <w:szCs w:val="20"/>
              </w:rPr>
              <w:t xml:space="preserve"> </w:t>
            </w:r>
            <w:r w:rsidRPr="00005DA0">
              <w:rPr>
                <w:color w:val="000000"/>
                <w:w w:val="115"/>
                <w:sz w:val="20"/>
                <w:szCs w:val="20"/>
              </w:rPr>
              <w:t>прозаического</w:t>
            </w:r>
            <w:r w:rsidRPr="00005DA0">
              <w:rPr>
                <w:color w:val="000000"/>
                <w:spacing w:val="6"/>
                <w:w w:val="115"/>
                <w:sz w:val="20"/>
                <w:szCs w:val="20"/>
              </w:rPr>
              <w:t xml:space="preserve"> </w:t>
            </w:r>
            <w:r w:rsidRPr="00005DA0">
              <w:rPr>
                <w:color w:val="000000"/>
                <w:w w:val="115"/>
                <w:sz w:val="20"/>
                <w:szCs w:val="20"/>
              </w:rPr>
              <w:t>текста.</w:t>
            </w:r>
            <w:r w:rsidRPr="00005DA0">
              <w:rPr>
                <w:color w:val="000000"/>
                <w:spacing w:val="5"/>
                <w:w w:val="115"/>
                <w:sz w:val="20"/>
                <w:szCs w:val="20"/>
              </w:rPr>
              <w:t xml:space="preserve"> </w:t>
            </w:r>
            <w:r w:rsidRPr="00005DA0">
              <w:rPr>
                <w:color w:val="000000"/>
                <w:w w:val="115"/>
                <w:sz w:val="20"/>
                <w:szCs w:val="20"/>
              </w:rPr>
              <w:t>Давать</w:t>
            </w:r>
            <w:r w:rsidRPr="00005DA0">
              <w:rPr>
                <w:color w:val="000000"/>
                <w:spacing w:val="1"/>
                <w:w w:val="115"/>
                <w:sz w:val="20"/>
                <w:szCs w:val="20"/>
              </w:rPr>
              <w:t xml:space="preserve"> </w:t>
            </w:r>
            <w:r w:rsidRPr="00005DA0">
              <w:rPr>
                <w:color w:val="000000"/>
                <w:w w:val="115"/>
                <w:sz w:val="20"/>
                <w:szCs w:val="20"/>
              </w:rPr>
              <w:t>развёрнутый</w:t>
            </w:r>
            <w:r w:rsidRPr="00005DA0">
              <w:rPr>
                <w:color w:val="000000"/>
                <w:spacing w:val="10"/>
                <w:w w:val="115"/>
                <w:sz w:val="20"/>
                <w:szCs w:val="20"/>
              </w:rPr>
              <w:t xml:space="preserve"> </w:t>
            </w:r>
            <w:r w:rsidRPr="00005DA0">
              <w:rPr>
                <w:color w:val="000000"/>
                <w:w w:val="115"/>
                <w:sz w:val="20"/>
                <w:szCs w:val="20"/>
              </w:rPr>
              <w:t>ответ</w:t>
            </w:r>
            <w:r w:rsidRPr="00005DA0">
              <w:rPr>
                <w:color w:val="000000"/>
                <w:spacing w:val="10"/>
                <w:w w:val="115"/>
                <w:sz w:val="20"/>
                <w:szCs w:val="20"/>
              </w:rPr>
              <w:t xml:space="preserve"> </w:t>
            </w:r>
            <w:r w:rsidRPr="00005DA0">
              <w:rPr>
                <w:color w:val="000000"/>
                <w:w w:val="115"/>
                <w:sz w:val="20"/>
                <w:szCs w:val="20"/>
              </w:rPr>
              <w:t>на</w:t>
            </w:r>
            <w:r w:rsidRPr="00005DA0">
              <w:rPr>
                <w:color w:val="000000"/>
                <w:spacing w:val="10"/>
                <w:w w:val="115"/>
                <w:sz w:val="20"/>
                <w:szCs w:val="20"/>
              </w:rPr>
              <w:t xml:space="preserve"> </w:t>
            </w:r>
            <w:r w:rsidRPr="00005DA0">
              <w:rPr>
                <w:color w:val="000000"/>
                <w:w w:val="115"/>
                <w:sz w:val="20"/>
                <w:szCs w:val="20"/>
              </w:rPr>
              <w:t>вопрос,</w:t>
            </w:r>
            <w:r w:rsidRPr="00005DA0">
              <w:rPr>
                <w:color w:val="000000"/>
                <w:spacing w:val="10"/>
                <w:w w:val="115"/>
                <w:sz w:val="20"/>
                <w:szCs w:val="20"/>
              </w:rPr>
              <w:t xml:space="preserve"> </w:t>
            </w:r>
            <w:r w:rsidRPr="00005DA0">
              <w:rPr>
                <w:color w:val="000000"/>
                <w:w w:val="115"/>
                <w:sz w:val="20"/>
                <w:szCs w:val="20"/>
              </w:rPr>
              <w:t>связанный</w:t>
            </w:r>
            <w:r w:rsidRPr="00005DA0">
              <w:rPr>
                <w:color w:val="000000"/>
                <w:spacing w:val="10"/>
                <w:w w:val="115"/>
                <w:sz w:val="20"/>
                <w:szCs w:val="20"/>
              </w:rPr>
              <w:t xml:space="preserve"> </w:t>
            </w:r>
            <w:r w:rsidRPr="00005DA0">
              <w:rPr>
                <w:color w:val="000000"/>
                <w:w w:val="115"/>
                <w:sz w:val="20"/>
                <w:szCs w:val="20"/>
              </w:rPr>
              <w:t>со</w:t>
            </w:r>
            <w:r w:rsidRPr="00005DA0">
              <w:rPr>
                <w:color w:val="000000"/>
                <w:spacing w:val="10"/>
                <w:w w:val="115"/>
                <w:sz w:val="20"/>
                <w:szCs w:val="20"/>
              </w:rPr>
              <w:t xml:space="preserve"> </w:t>
            </w:r>
            <w:r w:rsidRPr="00005DA0">
              <w:rPr>
                <w:color w:val="000000"/>
                <w:w w:val="115"/>
                <w:sz w:val="20"/>
                <w:szCs w:val="20"/>
              </w:rPr>
              <w:t>знанием</w:t>
            </w:r>
            <w:r w:rsidRPr="00005DA0">
              <w:rPr>
                <w:color w:val="000000"/>
                <w:spacing w:val="1"/>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пониманием</w:t>
            </w:r>
            <w:r w:rsidRPr="00005DA0">
              <w:rPr>
                <w:color w:val="000000"/>
                <w:spacing w:val="-5"/>
                <w:w w:val="115"/>
                <w:sz w:val="20"/>
                <w:szCs w:val="20"/>
              </w:rPr>
              <w:t xml:space="preserve"> </w:t>
            </w:r>
            <w:r w:rsidRPr="00005DA0">
              <w:rPr>
                <w:color w:val="000000"/>
                <w:w w:val="115"/>
                <w:sz w:val="20"/>
                <w:szCs w:val="20"/>
              </w:rPr>
              <w:t>литературного</w:t>
            </w:r>
            <w:r w:rsidRPr="00005DA0">
              <w:rPr>
                <w:color w:val="000000"/>
                <w:spacing w:val="-5"/>
                <w:w w:val="115"/>
                <w:sz w:val="20"/>
                <w:szCs w:val="20"/>
              </w:rPr>
              <w:t xml:space="preserve"> </w:t>
            </w:r>
            <w:r w:rsidRPr="00005DA0">
              <w:rPr>
                <w:color w:val="000000"/>
                <w:w w:val="115"/>
                <w:sz w:val="20"/>
                <w:szCs w:val="20"/>
              </w:rPr>
              <w:t>произведения.</w:t>
            </w:r>
          </w:p>
        </w:tc>
      </w:tr>
      <w:tr w:rsidR="00005DA0" w:rsidRPr="00005DA0" w14:paraId="1DFA0340" w14:textId="77777777" w:rsidTr="00617258">
        <w:trPr>
          <w:trHeight w:val="2231"/>
        </w:trPr>
        <w:tc>
          <w:tcPr>
            <w:tcW w:w="1928" w:type="dxa"/>
            <w:tcBorders>
              <w:left w:val="single" w:sz="6" w:space="0" w:color="000000"/>
            </w:tcBorders>
          </w:tcPr>
          <w:p w14:paraId="76B8E910" w14:textId="77777777" w:rsidR="005B2FBF" w:rsidRPr="00005DA0" w:rsidRDefault="005B2FBF" w:rsidP="00220FF5">
            <w:pPr>
              <w:pStyle w:val="TableParagraph"/>
              <w:ind w:left="0"/>
              <w:jc w:val="center"/>
              <w:rPr>
                <w:color w:val="000000"/>
                <w:sz w:val="20"/>
                <w:szCs w:val="20"/>
              </w:rPr>
            </w:pPr>
          </w:p>
        </w:tc>
        <w:tc>
          <w:tcPr>
            <w:tcW w:w="3175" w:type="dxa"/>
          </w:tcPr>
          <w:p w14:paraId="2ED1FF6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w:t>
            </w:r>
            <w:r w:rsidRPr="00005DA0">
              <w:rPr>
                <w:color w:val="000000"/>
                <w:spacing w:val="2"/>
                <w:w w:val="115"/>
                <w:sz w:val="20"/>
                <w:szCs w:val="20"/>
              </w:rPr>
              <w:t xml:space="preserve"> </w:t>
            </w:r>
            <w:r w:rsidRPr="00005DA0">
              <w:rPr>
                <w:color w:val="000000"/>
                <w:w w:val="115"/>
                <w:sz w:val="20"/>
                <w:szCs w:val="20"/>
              </w:rPr>
              <w:t>П.</w:t>
            </w:r>
            <w:r w:rsidRPr="00005DA0">
              <w:rPr>
                <w:color w:val="000000"/>
                <w:spacing w:val="3"/>
                <w:w w:val="115"/>
                <w:sz w:val="20"/>
                <w:szCs w:val="20"/>
              </w:rPr>
              <w:t xml:space="preserve"> </w:t>
            </w:r>
            <w:r w:rsidRPr="00005DA0">
              <w:rPr>
                <w:color w:val="000000"/>
                <w:w w:val="115"/>
                <w:sz w:val="20"/>
                <w:szCs w:val="20"/>
              </w:rPr>
              <w:t>Астафьев.</w:t>
            </w:r>
          </w:p>
          <w:p w14:paraId="493FDE2C"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Рассказ</w:t>
            </w:r>
            <w:r w:rsidRPr="00005DA0">
              <w:rPr>
                <w:color w:val="000000"/>
                <w:spacing w:val="3"/>
                <w:w w:val="115"/>
                <w:sz w:val="20"/>
                <w:szCs w:val="20"/>
              </w:rPr>
              <w:t xml:space="preserve"> </w:t>
            </w:r>
            <w:r w:rsidRPr="00005DA0">
              <w:rPr>
                <w:color w:val="000000"/>
                <w:w w:val="115"/>
                <w:sz w:val="20"/>
                <w:szCs w:val="20"/>
              </w:rPr>
              <w:t>«Васюткино</w:t>
            </w:r>
            <w:r w:rsidRPr="00005DA0">
              <w:rPr>
                <w:color w:val="000000"/>
                <w:spacing w:val="4"/>
                <w:w w:val="115"/>
                <w:sz w:val="20"/>
                <w:szCs w:val="20"/>
              </w:rPr>
              <w:t xml:space="preserve"> </w:t>
            </w:r>
            <w:r w:rsidRPr="00005DA0">
              <w:rPr>
                <w:color w:val="000000"/>
                <w:w w:val="115"/>
                <w:sz w:val="20"/>
                <w:szCs w:val="20"/>
              </w:rPr>
              <w:t>озеро»</w:t>
            </w:r>
            <w:r w:rsidRPr="00005DA0">
              <w:rPr>
                <w:color w:val="000000"/>
                <w:spacing w:val="-49"/>
                <w:w w:val="115"/>
                <w:sz w:val="20"/>
                <w:szCs w:val="20"/>
              </w:rPr>
              <w:t xml:space="preserve"> </w:t>
            </w:r>
            <w:r w:rsidRPr="00005DA0">
              <w:rPr>
                <w:color w:val="000000"/>
                <w:w w:val="115"/>
                <w:sz w:val="20"/>
                <w:szCs w:val="20"/>
              </w:rPr>
              <w:t>(2</w:t>
            </w:r>
            <w:r w:rsidRPr="00005DA0">
              <w:rPr>
                <w:color w:val="000000"/>
                <w:spacing w:val="-9"/>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323B09F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Читать</w:t>
            </w:r>
            <w:r w:rsidRPr="00005DA0">
              <w:rPr>
                <w:color w:val="000000"/>
                <w:spacing w:val="1"/>
                <w:w w:val="115"/>
                <w:sz w:val="20"/>
                <w:szCs w:val="20"/>
              </w:rPr>
              <w:t xml:space="preserve"> </w:t>
            </w:r>
            <w:r w:rsidRPr="00005DA0">
              <w:rPr>
                <w:color w:val="000000"/>
                <w:w w:val="115"/>
                <w:sz w:val="20"/>
                <w:szCs w:val="20"/>
              </w:rPr>
              <w:t>прозаический</w:t>
            </w:r>
            <w:r w:rsidRPr="00005DA0">
              <w:rPr>
                <w:color w:val="000000"/>
                <w:spacing w:val="1"/>
                <w:w w:val="115"/>
                <w:sz w:val="20"/>
                <w:szCs w:val="20"/>
              </w:rPr>
              <w:t xml:space="preserve"> </w:t>
            </w:r>
            <w:r w:rsidRPr="00005DA0">
              <w:rPr>
                <w:color w:val="000000"/>
                <w:w w:val="115"/>
                <w:sz w:val="20"/>
                <w:szCs w:val="20"/>
              </w:rPr>
              <w:t>текст,</w:t>
            </w:r>
            <w:r w:rsidRPr="00005DA0">
              <w:rPr>
                <w:color w:val="000000"/>
                <w:spacing w:val="1"/>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w:t>
            </w:r>
            <w:r w:rsidRPr="00005DA0">
              <w:rPr>
                <w:color w:val="000000"/>
                <w:spacing w:val="1"/>
                <w:w w:val="115"/>
                <w:sz w:val="20"/>
                <w:szCs w:val="20"/>
              </w:rPr>
              <w:t xml:space="preserve"> </w:t>
            </w:r>
            <w:r w:rsidRPr="00005DA0">
              <w:rPr>
                <w:color w:val="000000"/>
                <w:w w:val="115"/>
                <w:sz w:val="20"/>
                <w:szCs w:val="20"/>
              </w:rPr>
              <w:t>вопросы,</w:t>
            </w:r>
            <w:r w:rsidRPr="00005DA0">
              <w:rPr>
                <w:color w:val="000000"/>
                <w:spacing w:val="1"/>
                <w:w w:val="115"/>
                <w:sz w:val="20"/>
                <w:szCs w:val="20"/>
              </w:rPr>
              <w:t xml:space="preserve"> </w:t>
            </w:r>
            <w:r w:rsidRPr="00005DA0">
              <w:rPr>
                <w:color w:val="000000"/>
                <w:w w:val="115"/>
                <w:sz w:val="20"/>
                <w:szCs w:val="20"/>
              </w:rPr>
              <w:t>пересказывать,</w:t>
            </w:r>
            <w:r w:rsidRPr="00005DA0">
              <w:rPr>
                <w:color w:val="000000"/>
                <w:spacing w:val="4"/>
                <w:w w:val="115"/>
                <w:sz w:val="20"/>
                <w:szCs w:val="20"/>
              </w:rPr>
              <w:t xml:space="preserve"> </w:t>
            </w:r>
            <w:r w:rsidRPr="00005DA0">
              <w:rPr>
                <w:color w:val="000000"/>
                <w:w w:val="115"/>
                <w:sz w:val="20"/>
                <w:szCs w:val="20"/>
              </w:rPr>
              <w:t>участвовать</w:t>
            </w:r>
            <w:r w:rsidRPr="00005DA0">
              <w:rPr>
                <w:color w:val="000000"/>
                <w:spacing w:val="5"/>
                <w:w w:val="115"/>
                <w:sz w:val="20"/>
                <w:szCs w:val="20"/>
              </w:rPr>
              <w:t xml:space="preserve"> </w:t>
            </w:r>
            <w:r w:rsidRPr="00005DA0">
              <w:rPr>
                <w:color w:val="000000"/>
                <w:w w:val="115"/>
                <w:sz w:val="20"/>
                <w:szCs w:val="20"/>
              </w:rPr>
              <w:t>в</w:t>
            </w:r>
            <w:r w:rsidRPr="00005DA0">
              <w:rPr>
                <w:color w:val="000000"/>
                <w:spacing w:val="5"/>
                <w:w w:val="115"/>
                <w:sz w:val="20"/>
                <w:szCs w:val="20"/>
              </w:rPr>
              <w:t xml:space="preserve"> </w:t>
            </w:r>
            <w:r w:rsidRPr="00005DA0">
              <w:rPr>
                <w:color w:val="000000"/>
                <w:w w:val="115"/>
                <w:sz w:val="20"/>
                <w:szCs w:val="20"/>
              </w:rPr>
              <w:t>беседе</w:t>
            </w:r>
            <w:r w:rsidRPr="00005DA0">
              <w:rPr>
                <w:color w:val="000000"/>
                <w:spacing w:val="5"/>
                <w:w w:val="115"/>
                <w:sz w:val="20"/>
                <w:szCs w:val="20"/>
              </w:rPr>
              <w:t xml:space="preserve"> </w:t>
            </w:r>
            <w:r w:rsidRPr="00005DA0">
              <w:rPr>
                <w:color w:val="000000"/>
                <w:w w:val="115"/>
                <w:sz w:val="20"/>
                <w:szCs w:val="20"/>
              </w:rPr>
              <w:t>о</w:t>
            </w:r>
            <w:r w:rsidRPr="00005DA0">
              <w:rPr>
                <w:color w:val="000000"/>
                <w:spacing w:val="5"/>
                <w:w w:val="115"/>
                <w:sz w:val="20"/>
                <w:szCs w:val="20"/>
              </w:rPr>
              <w:t xml:space="preserve"> </w:t>
            </w:r>
            <w:r w:rsidRPr="00005DA0">
              <w:rPr>
                <w:color w:val="000000"/>
                <w:w w:val="115"/>
                <w:sz w:val="20"/>
                <w:szCs w:val="20"/>
              </w:rPr>
              <w:t>произведении.</w:t>
            </w:r>
            <w:r w:rsidRPr="00005DA0">
              <w:rPr>
                <w:color w:val="000000"/>
                <w:spacing w:val="-49"/>
                <w:w w:val="115"/>
                <w:sz w:val="20"/>
                <w:szCs w:val="20"/>
              </w:rPr>
              <w:t xml:space="preserve"> </w:t>
            </w:r>
            <w:r w:rsidRPr="00005DA0">
              <w:rPr>
                <w:color w:val="000000"/>
                <w:w w:val="115"/>
                <w:sz w:val="20"/>
                <w:szCs w:val="20"/>
              </w:rPr>
              <w:t>Находить</w:t>
            </w:r>
            <w:r w:rsidRPr="00005DA0">
              <w:rPr>
                <w:color w:val="000000"/>
                <w:spacing w:val="2"/>
                <w:w w:val="115"/>
                <w:sz w:val="20"/>
                <w:szCs w:val="20"/>
              </w:rPr>
              <w:t xml:space="preserve"> </w:t>
            </w:r>
            <w:r w:rsidRPr="00005DA0">
              <w:rPr>
                <w:color w:val="000000"/>
                <w:w w:val="115"/>
                <w:sz w:val="20"/>
                <w:szCs w:val="20"/>
              </w:rPr>
              <w:t>детали,</w:t>
            </w:r>
            <w:r w:rsidRPr="00005DA0">
              <w:rPr>
                <w:color w:val="000000"/>
                <w:spacing w:val="3"/>
                <w:w w:val="115"/>
                <w:sz w:val="20"/>
                <w:szCs w:val="20"/>
              </w:rPr>
              <w:t xml:space="preserve"> </w:t>
            </w:r>
            <w:r w:rsidRPr="00005DA0">
              <w:rPr>
                <w:color w:val="000000"/>
                <w:w w:val="115"/>
                <w:sz w:val="20"/>
                <w:szCs w:val="20"/>
              </w:rPr>
              <w:t>языковые</w:t>
            </w:r>
            <w:r w:rsidRPr="00005DA0">
              <w:rPr>
                <w:color w:val="000000"/>
                <w:spacing w:val="3"/>
                <w:w w:val="115"/>
                <w:sz w:val="20"/>
                <w:szCs w:val="20"/>
              </w:rPr>
              <w:t xml:space="preserve"> </w:t>
            </w:r>
            <w:r w:rsidRPr="00005DA0">
              <w:rPr>
                <w:color w:val="000000"/>
                <w:w w:val="115"/>
                <w:sz w:val="20"/>
                <w:szCs w:val="20"/>
              </w:rPr>
              <w:t>средства</w:t>
            </w:r>
            <w:r w:rsidRPr="00005DA0">
              <w:rPr>
                <w:color w:val="000000"/>
                <w:spacing w:val="3"/>
                <w:w w:val="115"/>
                <w:sz w:val="20"/>
                <w:szCs w:val="20"/>
              </w:rPr>
              <w:t xml:space="preserve"> </w:t>
            </w:r>
            <w:r w:rsidR="00617258">
              <w:rPr>
                <w:color w:val="000000"/>
                <w:w w:val="115"/>
                <w:sz w:val="20"/>
                <w:szCs w:val="20"/>
              </w:rPr>
              <w:t>художествен</w:t>
            </w:r>
            <w:r w:rsidRPr="00005DA0">
              <w:rPr>
                <w:color w:val="000000"/>
                <w:w w:val="115"/>
                <w:sz w:val="20"/>
                <w:szCs w:val="20"/>
              </w:rPr>
              <w:t>ной</w:t>
            </w:r>
            <w:r w:rsidRPr="00005DA0">
              <w:rPr>
                <w:color w:val="000000"/>
                <w:spacing w:val="5"/>
                <w:w w:val="115"/>
                <w:sz w:val="20"/>
                <w:szCs w:val="20"/>
              </w:rPr>
              <w:t xml:space="preserve"> </w:t>
            </w:r>
            <w:r w:rsidRPr="00005DA0">
              <w:rPr>
                <w:color w:val="000000"/>
                <w:w w:val="115"/>
                <w:sz w:val="20"/>
                <w:szCs w:val="20"/>
              </w:rPr>
              <w:t>выразительности,</w:t>
            </w:r>
            <w:r w:rsidRPr="00005DA0">
              <w:rPr>
                <w:color w:val="000000"/>
                <w:spacing w:val="6"/>
                <w:w w:val="115"/>
                <w:sz w:val="20"/>
                <w:szCs w:val="20"/>
              </w:rPr>
              <w:t xml:space="preserve"> </w:t>
            </w:r>
            <w:r w:rsidRPr="00005DA0">
              <w:rPr>
                <w:color w:val="000000"/>
                <w:w w:val="115"/>
                <w:sz w:val="20"/>
                <w:szCs w:val="20"/>
              </w:rPr>
              <w:t>определять</w:t>
            </w:r>
            <w:r w:rsidRPr="00005DA0">
              <w:rPr>
                <w:color w:val="000000"/>
                <w:spacing w:val="6"/>
                <w:w w:val="115"/>
                <w:sz w:val="20"/>
                <w:szCs w:val="20"/>
              </w:rPr>
              <w:t xml:space="preserve"> </w:t>
            </w:r>
            <w:r w:rsidRPr="00005DA0">
              <w:rPr>
                <w:color w:val="000000"/>
                <w:w w:val="115"/>
                <w:sz w:val="20"/>
                <w:szCs w:val="20"/>
              </w:rPr>
              <w:t>их</w:t>
            </w:r>
            <w:r w:rsidRPr="00005DA0">
              <w:rPr>
                <w:color w:val="000000"/>
                <w:spacing w:val="6"/>
                <w:w w:val="115"/>
                <w:sz w:val="20"/>
                <w:szCs w:val="20"/>
              </w:rPr>
              <w:t xml:space="preserve"> </w:t>
            </w:r>
            <w:r w:rsidRPr="00005DA0">
              <w:rPr>
                <w:color w:val="000000"/>
                <w:w w:val="115"/>
                <w:sz w:val="20"/>
                <w:szCs w:val="20"/>
              </w:rPr>
              <w:t>роль</w:t>
            </w:r>
            <w:r w:rsidRPr="00005DA0">
              <w:rPr>
                <w:color w:val="000000"/>
                <w:spacing w:val="5"/>
                <w:w w:val="115"/>
                <w:sz w:val="20"/>
                <w:szCs w:val="20"/>
              </w:rPr>
              <w:t xml:space="preserve"> </w:t>
            </w:r>
            <w:r w:rsidRPr="00005DA0">
              <w:rPr>
                <w:color w:val="000000"/>
                <w:w w:val="115"/>
                <w:sz w:val="20"/>
                <w:szCs w:val="20"/>
              </w:rPr>
              <w:t>в</w:t>
            </w:r>
            <w:r w:rsidRPr="00005DA0">
              <w:rPr>
                <w:color w:val="000000"/>
                <w:spacing w:val="6"/>
                <w:w w:val="115"/>
                <w:sz w:val="20"/>
                <w:szCs w:val="20"/>
              </w:rPr>
              <w:t xml:space="preserve"> </w:t>
            </w:r>
            <w:r w:rsidR="00617258">
              <w:rPr>
                <w:color w:val="000000"/>
                <w:w w:val="115"/>
                <w:sz w:val="20"/>
                <w:szCs w:val="20"/>
              </w:rPr>
              <w:t>произве</w:t>
            </w:r>
            <w:r w:rsidRPr="00005DA0">
              <w:rPr>
                <w:color w:val="000000"/>
                <w:w w:val="115"/>
                <w:sz w:val="20"/>
                <w:szCs w:val="20"/>
              </w:rPr>
              <w:t>дении. Находить значение незнакомого слова в</w:t>
            </w:r>
            <w:r w:rsidRPr="00005DA0">
              <w:rPr>
                <w:color w:val="000000"/>
                <w:spacing w:val="1"/>
                <w:w w:val="115"/>
                <w:sz w:val="20"/>
                <w:szCs w:val="20"/>
              </w:rPr>
              <w:t xml:space="preserve"> </w:t>
            </w:r>
            <w:r w:rsidRPr="00005DA0">
              <w:rPr>
                <w:color w:val="000000"/>
                <w:w w:val="115"/>
                <w:sz w:val="20"/>
                <w:szCs w:val="20"/>
              </w:rPr>
              <w:t>словаре. Определять характер главного героя, его</w:t>
            </w:r>
            <w:r w:rsidRPr="00005DA0">
              <w:rPr>
                <w:color w:val="000000"/>
                <w:spacing w:val="1"/>
                <w:w w:val="115"/>
                <w:sz w:val="20"/>
                <w:szCs w:val="20"/>
              </w:rPr>
              <w:t xml:space="preserve"> </w:t>
            </w:r>
            <w:r w:rsidRPr="00005DA0">
              <w:rPr>
                <w:color w:val="000000"/>
                <w:w w:val="115"/>
                <w:sz w:val="20"/>
                <w:szCs w:val="20"/>
              </w:rPr>
              <w:t>взаимоотношение</w:t>
            </w:r>
            <w:r w:rsidRPr="00005DA0">
              <w:rPr>
                <w:color w:val="000000"/>
                <w:spacing w:val="5"/>
                <w:w w:val="115"/>
                <w:sz w:val="20"/>
                <w:szCs w:val="20"/>
              </w:rPr>
              <w:t xml:space="preserve"> </w:t>
            </w:r>
            <w:r w:rsidRPr="00005DA0">
              <w:rPr>
                <w:color w:val="000000"/>
                <w:w w:val="115"/>
                <w:sz w:val="20"/>
                <w:szCs w:val="20"/>
              </w:rPr>
              <w:t>с</w:t>
            </w:r>
            <w:r w:rsidRPr="00005DA0">
              <w:rPr>
                <w:color w:val="000000"/>
                <w:spacing w:val="5"/>
                <w:w w:val="115"/>
                <w:sz w:val="20"/>
                <w:szCs w:val="20"/>
              </w:rPr>
              <w:t xml:space="preserve"> </w:t>
            </w:r>
            <w:r w:rsidRPr="00005DA0">
              <w:rPr>
                <w:color w:val="000000"/>
                <w:w w:val="115"/>
                <w:sz w:val="20"/>
                <w:szCs w:val="20"/>
              </w:rPr>
              <w:t>природой.</w:t>
            </w:r>
            <w:r w:rsidRPr="00005DA0">
              <w:rPr>
                <w:color w:val="000000"/>
                <w:spacing w:val="5"/>
                <w:w w:val="115"/>
                <w:sz w:val="20"/>
                <w:szCs w:val="20"/>
              </w:rPr>
              <w:t xml:space="preserve"> </w:t>
            </w:r>
            <w:r w:rsidRPr="00005DA0">
              <w:rPr>
                <w:color w:val="000000"/>
                <w:w w:val="115"/>
                <w:sz w:val="20"/>
                <w:szCs w:val="20"/>
              </w:rPr>
              <w:t>Выявлять</w:t>
            </w:r>
            <w:r w:rsidRPr="00005DA0">
              <w:rPr>
                <w:color w:val="000000"/>
                <w:spacing w:val="5"/>
                <w:w w:val="115"/>
                <w:sz w:val="20"/>
                <w:szCs w:val="20"/>
              </w:rPr>
              <w:t xml:space="preserve"> </w:t>
            </w:r>
            <w:r w:rsidRPr="00005DA0">
              <w:rPr>
                <w:color w:val="000000"/>
                <w:w w:val="115"/>
                <w:sz w:val="20"/>
                <w:szCs w:val="20"/>
              </w:rPr>
              <w:t>роль</w:t>
            </w:r>
            <w:r w:rsidRPr="00005DA0">
              <w:rPr>
                <w:color w:val="000000"/>
                <w:spacing w:val="6"/>
                <w:w w:val="115"/>
                <w:sz w:val="20"/>
                <w:szCs w:val="20"/>
              </w:rPr>
              <w:t xml:space="preserve"> </w:t>
            </w:r>
            <w:r w:rsidR="00617258">
              <w:rPr>
                <w:color w:val="000000"/>
                <w:w w:val="115"/>
                <w:sz w:val="20"/>
                <w:szCs w:val="20"/>
              </w:rPr>
              <w:t>пейза</w:t>
            </w:r>
            <w:r w:rsidRPr="00005DA0">
              <w:rPr>
                <w:color w:val="000000"/>
                <w:w w:val="115"/>
                <w:sz w:val="20"/>
                <w:szCs w:val="20"/>
              </w:rPr>
              <w:t>жа</w:t>
            </w:r>
            <w:r w:rsidRPr="00005DA0">
              <w:rPr>
                <w:color w:val="000000"/>
                <w:spacing w:val="2"/>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sidRPr="00005DA0">
              <w:rPr>
                <w:color w:val="000000"/>
                <w:w w:val="115"/>
                <w:sz w:val="20"/>
                <w:szCs w:val="20"/>
              </w:rPr>
              <w:t>рассказе.</w:t>
            </w:r>
            <w:r w:rsidRPr="00005DA0">
              <w:rPr>
                <w:color w:val="000000"/>
                <w:spacing w:val="3"/>
                <w:w w:val="115"/>
                <w:sz w:val="20"/>
                <w:szCs w:val="20"/>
              </w:rPr>
              <w:t xml:space="preserve"> </w:t>
            </w:r>
            <w:r w:rsidRPr="00005DA0">
              <w:rPr>
                <w:color w:val="000000"/>
                <w:w w:val="115"/>
                <w:sz w:val="20"/>
                <w:szCs w:val="20"/>
              </w:rPr>
              <w:t>Высказывать</w:t>
            </w:r>
            <w:r w:rsidRPr="00005DA0">
              <w:rPr>
                <w:color w:val="000000"/>
                <w:spacing w:val="3"/>
                <w:w w:val="115"/>
                <w:sz w:val="20"/>
                <w:szCs w:val="20"/>
              </w:rPr>
              <w:t xml:space="preserve"> </w:t>
            </w:r>
            <w:r w:rsidRPr="00005DA0">
              <w:rPr>
                <w:color w:val="000000"/>
                <w:w w:val="115"/>
                <w:sz w:val="20"/>
                <w:szCs w:val="20"/>
              </w:rPr>
              <w:t>своё</w:t>
            </w:r>
            <w:r w:rsidRPr="00005DA0">
              <w:rPr>
                <w:color w:val="000000"/>
                <w:spacing w:val="3"/>
                <w:w w:val="115"/>
                <w:sz w:val="20"/>
                <w:szCs w:val="20"/>
              </w:rPr>
              <w:t xml:space="preserve"> </w:t>
            </w:r>
            <w:r w:rsidRPr="00005DA0">
              <w:rPr>
                <w:color w:val="000000"/>
                <w:w w:val="115"/>
                <w:sz w:val="20"/>
                <w:szCs w:val="20"/>
              </w:rPr>
              <w:t>отношение</w:t>
            </w:r>
            <w:r w:rsidRPr="00005DA0">
              <w:rPr>
                <w:color w:val="000000"/>
                <w:spacing w:val="3"/>
                <w:w w:val="115"/>
                <w:sz w:val="20"/>
                <w:szCs w:val="20"/>
              </w:rPr>
              <w:t xml:space="preserve"> </w:t>
            </w:r>
            <w:r w:rsidRPr="00005DA0">
              <w:rPr>
                <w:color w:val="000000"/>
                <w:w w:val="115"/>
                <w:sz w:val="20"/>
                <w:szCs w:val="20"/>
              </w:rPr>
              <w:t>к</w:t>
            </w:r>
            <w:r w:rsidRPr="00005DA0">
              <w:rPr>
                <w:color w:val="000000"/>
                <w:spacing w:val="3"/>
                <w:w w:val="115"/>
                <w:sz w:val="20"/>
                <w:szCs w:val="20"/>
              </w:rPr>
              <w:t xml:space="preserve"> </w:t>
            </w:r>
            <w:r w:rsidRPr="00005DA0">
              <w:rPr>
                <w:color w:val="000000"/>
                <w:w w:val="115"/>
                <w:sz w:val="20"/>
                <w:szCs w:val="20"/>
              </w:rPr>
              <w:t>герою</w:t>
            </w:r>
            <w:r w:rsidRPr="00005DA0">
              <w:rPr>
                <w:color w:val="000000"/>
                <w:spacing w:val="1"/>
                <w:w w:val="115"/>
                <w:sz w:val="20"/>
                <w:szCs w:val="20"/>
              </w:rPr>
              <w:t xml:space="preserve"> </w:t>
            </w:r>
            <w:r w:rsidRPr="00005DA0">
              <w:rPr>
                <w:color w:val="000000"/>
                <w:w w:val="115"/>
                <w:sz w:val="20"/>
                <w:szCs w:val="20"/>
              </w:rPr>
              <w:t>рассказа. Писать сочинение по самостоятельно</w:t>
            </w:r>
            <w:r w:rsidRPr="00005DA0">
              <w:rPr>
                <w:color w:val="000000"/>
                <w:spacing w:val="1"/>
                <w:w w:val="115"/>
                <w:sz w:val="20"/>
                <w:szCs w:val="20"/>
              </w:rPr>
              <w:t xml:space="preserve"> </w:t>
            </w:r>
            <w:r w:rsidRPr="00005DA0">
              <w:rPr>
                <w:color w:val="000000"/>
                <w:w w:val="120"/>
                <w:sz w:val="20"/>
                <w:szCs w:val="20"/>
              </w:rPr>
              <w:t>составленному</w:t>
            </w:r>
            <w:r w:rsidRPr="00005DA0">
              <w:rPr>
                <w:color w:val="000000"/>
                <w:spacing w:val="-12"/>
                <w:w w:val="120"/>
                <w:sz w:val="20"/>
                <w:szCs w:val="20"/>
              </w:rPr>
              <w:t xml:space="preserve"> </w:t>
            </w:r>
            <w:r w:rsidRPr="00005DA0">
              <w:rPr>
                <w:color w:val="000000"/>
                <w:w w:val="120"/>
                <w:sz w:val="20"/>
                <w:szCs w:val="20"/>
              </w:rPr>
              <w:t>плану.</w:t>
            </w:r>
          </w:p>
        </w:tc>
      </w:tr>
      <w:tr w:rsidR="00005DA0" w:rsidRPr="00005DA0" w14:paraId="79E4BA26" w14:textId="77777777" w:rsidTr="00617258">
        <w:trPr>
          <w:trHeight w:val="3268"/>
        </w:trPr>
        <w:tc>
          <w:tcPr>
            <w:tcW w:w="1928" w:type="dxa"/>
            <w:vMerge w:val="restart"/>
            <w:tcBorders>
              <w:left w:val="single" w:sz="6" w:space="0" w:color="000000"/>
              <w:bottom w:val="single" w:sz="6" w:space="0" w:color="000000"/>
            </w:tcBorders>
          </w:tcPr>
          <w:p w14:paraId="1B5B82C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lastRenderedPageBreak/>
              <w:t>Литература</w:t>
            </w:r>
            <w:r w:rsidRPr="00005DA0">
              <w:rPr>
                <w:color w:val="000000"/>
                <w:spacing w:val="1"/>
                <w:w w:val="115"/>
                <w:sz w:val="20"/>
                <w:szCs w:val="20"/>
              </w:rPr>
              <w:t xml:space="preserve"> </w:t>
            </w:r>
            <w:r w:rsidRPr="00005DA0">
              <w:rPr>
                <w:color w:val="000000"/>
                <w:spacing w:val="-1"/>
                <w:w w:val="115"/>
                <w:sz w:val="20"/>
                <w:szCs w:val="20"/>
              </w:rPr>
              <w:t xml:space="preserve">XX—XXI </w:t>
            </w:r>
            <w:r w:rsidRPr="00005DA0">
              <w:rPr>
                <w:color w:val="000000"/>
                <w:w w:val="115"/>
                <w:sz w:val="20"/>
                <w:szCs w:val="20"/>
              </w:rPr>
              <w:t>веков</w:t>
            </w:r>
            <w:r w:rsidRPr="00005DA0">
              <w:rPr>
                <w:color w:val="000000"/>
                <w:spacing w:val="-49"/>
                <w:w w:val="115"/>
                <w:sz w:val="20"/>
                <w:szCs w:val="20"/>
              </w:rPr>
              <w:t xml:space="preserve"> </w:t>
            </w:r>
            <w:r w:rsidRPr="00005DA0">
              <w:rPr>
                <w:color w:val="000000"/>
                <w:w w:val="115"/>
                <w:sz w:val="20"/>
                <w:szCs w:val="20"/>
              </w:rPr>
              <w:t>(8</w:t>
            </w:r>
            <w:r w:rsidRPr="00005DA0">
              <w:rPr>
                <w:color w:val="000000"/>
                <w:spacing w:val="-9"/>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20B4953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Произведения отечественной</w:t>
            </w:r>
            <w:r w:rsidRPr="00005DA0">
              <w:rPr>
                <w:color w:val="000000"/>
                <w:spacing w:val="1"/>
                <w:w w:val="115"/>
                <w:sz w:val="20"/>
                <w:szCs w:val="20"/>
              </w:rPr>
              <w:t xml:space="preserve"> </w:t>
            </w:r>
            <w:r w:rsidR="00617258">
              <w:rPr>
                <w:color w:val="000000"/>
                <w:w w:val="115"/>
                <w:sz w:val="20"/>
                <w:szCs w:val="20"/>
              </w:rPr>
              <w:t>прозы на тему «Человек на вой</w:t>
            </w:r>
            <w:r w:rsidRPr="00005DA0">
              <w:rPr>
                <w:color w:val="000000"/>
                <w:w w:val="115"/>
                <w:sz w:val="20"/>
                <w:szCs w:val="20"/>
              </w:rPr>
              <w:t>не»</w:t>
            </w:r>
            <w:r w:rsidRPr="00005DA0">
              <w:rPr>
                <w:color w:val="000000"/>
                <w:spacing w:val="-9"/>
                <w:w w:val="115"/>
                <w:sz w:val="20"/>
                <w:szCs w:val="20"/>
              </w:rPr>
              <w:t xml:space="preserve"> </w:t>
            </w:r>
            <w:r w:rsidRPr="00005DA0">
              <w:rPr>
                <w:color w:val="000000"/>
                <w:w w:val="115"/>
                <w:sz w:val="20"/>
                <w:szCs w:val="20"/>
              </w:rPr>
              <w:t>(не</w:t>
            </w:r>
            <w:r w:rsidRPr="00005DA0">
              <w:rPr>
                <w:color w:val="000000"/>
                <w:spacing w:val="-8"/>
                <w:w w:val="115"/>
                <w:sz w:val="20"/>
                <w:szCs w:val="20"/>
              </w:rPr>
              <w:t xml:space="preserve"> </w:t>
            </w:r>
            <w:r w:rsidRPr="00005DA0">
              <w:rPr>
                <w:color w:val="000000"/>
                <w:w w:val="115"/>
                <w:sz w:val="20"/>
                <w:szCs w:val="20"/>
              </w:rPr>
              <w:t>менее</w:t>
            </w:r>
            <w:r w:rsidRPr="00005DA0">
              <w:rPr>
                <w:color w:val="000000"/>
                <w:spacing w:val="-9"/>
                <w:w w:val="115"/>
                <w:sz w:val="20"/>
                <w:szCs w:val="20"/>
              </w:rPr>
              <w:t xml:space="preserve"> </w:t>
            </w:r>
            <w:r w:rsidRPr="00005DA0">
              <w:rPr>
                <w:color w:val="000000"/>
                <w:w w:val="115"/>
                <w:sz w:val="20"/>
                <w:szCs w:val="20"/>
              </w:rPr>
              <w:t>двух).</w:t>
            </w:r>
          </w:p>
          <w:p w14:paraId="4ACD03B2"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Например,</w:t>
            </w:r>
            <w:r w:rsidRPr="00005DA0">
              <w:rPr>
                <w:color w:val="000000"/>
                <w:spacing w:val="-11"/>
                <w:w w:val="120"/>
                <w:sz w:val="20"/>
                <w:szCs w:val="20"/>
              </w:rPr>
              <w:t xml:space="preserve"> </w:t>
            </w:r>
            <w:r w:rsidRPr="00005DA0">
              <w:rPr>
                <w:color w:val="000000"/>
                <w:w w:val="120"/>
                <w:sz w:val="20"/>
                <w:szCs w:val="20"/>
              </w:rPr>
              <w:t>Л.</w:t>
            </w:r>
            <w:r w:rsidRPr="00005DA0">
              <w:rPr>
                <w:color w:val="000000"/>
                <w:spacing w:val="-10"/>
                <w:w w:val="120"/>
                <w:sz w:val="20"/>
                <w:szCs w:val="20"/>
              </w:rPr>
              <w:t xml:space="preserve"> </w:t>
            </w:r>
            <w:r w:rsidRPr="00005DA0">
              <w:rPr>
                <w:color w:val="000000"/>
                <w:w w:val="120"/>
                <w:sz w:val="20"/>
                <w:szCs w:val="20"/>
              </w:rPr>
              <w:t>А.</w:t>
            </w:r>
            <w:r w:rsidRPr="00005DA0">
              <w:rPr>
                <w:color w:val="000000"/>
                <w:spacing w:val="-10"/>
                <w:w w:val="120"/>
                <w:sz w:val="20"/>
                <w:szCs w:val="20"/>
              </w:rPr>
              <w:t xml:space="preserve"> </w:t>
            </w:r>
            <w:r w:rsidRPr="00005DA0">
              <w:rPr>
                <w:color w:val="000000"/>
                <w:w w:val="120"/>
                <w:sz w:val="20"/>
                <w:szCs w:val="20"/>
              </w:rPr>
              <w:t>Кассиль.</w:t>
            </w:r>
          </w:p>
          <w:p w14:paraId="36139DA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«Дорогие</w:t>
            </w:r>
            <w:r w:rsidRPr="00005DA0">
              <w:rPr>
                <w:color w:val="000000"/>
                <w:spacing w:val="6"/>
                <w:w w:val="115"/>
                <w:sz w:val="20"/>
                <w:szCs w:val="20"/>
              </w:rPr>
              <w:t xml:space="preserve"> </w:t>
            </w:r>
            <w:r w:rsidRPr="00005DA0">
              <w:rPr>
                <w:color w:val="000000"/>
                <w:w w:val="115"/>
                <w:sz w:val="20"/>
                <w:szCs w:val="20"/>
              </w:rPr>
              <w:t>мои</w:t>
            </w:r>
            <w:r w:rsidRPr="00005DA0">
              <w:rPr>
                <w:color w:val="000000"/>
                <w:spacing w:val="7"/>
                <w:w w:val="115"/>
                <w:sz w:val="20"/>
                <w:szCs w:val="20"/>
              </w:rPr>
              <w:t xml:space="preserve"> </w:t>
            </w:r>
            <w:r w:rsidRPr="00005DA0">
              <w:rPr>
                <w:color w:val="000000"/>
                <w:w w:val="115"/>
                <w:sz w:val="20"/>
                <w:szCs w:val="20"/>
              </w:rPr>
              <w:t>мальчишки»;</w:t>
            </w:r>
          </w:p>
          <w:p w14:paraId="2993EF4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Ю.</w:t>
            </w:r>
            <w:r w:rsidRPr="00005DA0">
              <w:rPr>
                <w:color w:val="000000"/>
                <w:spacing w:val="4"/>
                <w:w w:val="115"/>
                <w:sz w:val="20"/>
                <w:szCs w:val="20"/>
              </w:rPr>
              <w:t xml:space="preserve"> </w:t>
            </w:r>
            <w:r w:rsidRPr="00005DA0">
              <w:rPr>
                <w:color w:val="000000"/>
                <w:w w:val="115"/>
                <w:sz w:val="20"/>
                <w:szCs w:val="20"/>
              </w:rPr>
              <w:t>Я.</w:t>
            </w:r>
            <w:r w:rsidRPr="00005DA0">
              <w:rPr>
                <w:color w:val="000000"/>
                <w:spacing w:val="5"/>
                <w:w w:val="115"/>
                <w:sz w:val="20"/>
                <w:szCs w:val="20"/>
              </w:rPr>
              <w:t xml:space="preserve"> </w:t>
            </w:r>
            <w:r w:rsidRPr="00005DA0">
              <w:rPr>
                <w:color w:val="000000"/>
                <w:w w:val="115"/>
                <w:sz w:val="20"/>
                <w:szCs w:val="20"/>
              </w:rPr>
              <w:t>Яковлев.</w:t>
            </w:r>
            <w:r w:rsidRPr="00005DA0">
              <w:rPr>
                <w:color w:val="000000"/>
                <w:spacing w:val="5"/>
                <w:w w:val="115"/>
                <w:sz w:val="20"/>
                <w:szCs w:val="20"/>
              </w:rPr>
              <w:t xml:space="preserve"> </w:t>
            </w:r>
            <w:r w:rsidRPr="00005DA0">
              <w:rPr>
                <w:color w:val="000000"/>
                <w:w w:val="115"/>
                <w:sz w:val="20"/>
                <w:szCs w:val="20"/>
              </w:rPr>
              <w:t>«Девочки</w:t>
            </w:r>
            <w:r w:rsidRPr="00005DA0">
              <w:rPr>
                <w:color w:val="000000"/>
                <w:spacing w:val="1"/>
                <w:w w:val="115"/>
                <w:sz w:val="20"/>
                <w:szCs w:val="20"/>
              </w:rPr>
              <w:t xml:space="preserve"> </w:t>
            </w:r>
            <w:r w:rsidRPr="00005DA0">
              <w:rPr>
                <w:color w:val="000000"/>
                <w:w w:val="115"/>
                <w:sz w:val="20"/>
                <w:szCs w:val="20"/>
              </w:rPr>
              <w:t>с</w:t>
            </w:r>
            <w:r w:rsidRPr="00005DA0">
              <w:rPr>
                <w:color w:val="000000"/>
                <w:spacing w:val="-9"/>
                <w:w w:val="115"/>
                <w:sz w:val="20"/>
                <w:szCs w:val="20"/>
              </w:rPr>
              <w:t xml:space="preserve"> </w:t>
            </w:r>
            <w:r w:rsidRPr="00005DA0">
              <w:rPr>
                <w:color w:val="000000"/>
                <w:w w:val="115"/>
                <w:sz w:val="20"/>
                <w:szCs w:val="20"/>
              </w:rPr>
              <w:t>Васильевского</w:t>
            </w:r>
            <w:r w:rsidRPr="00005DA0">
              <w:rPr>
                <w:color w:val="000000"/>
                <w:spacing w:val="-9"/>
                <w:w w:val="115"/>
                <w:sz w:val="20"/>
                <w:szCs w:val="20"/>
              </w:rPr>
              <w:t xml:space="preserve"> </w:t>
            </w:r>
            <w:r w:rsidRPr="00005DA0">
              <w:rPr>
                <w:color w:val="000000"/>
                <w:w w:val="115"/>
                <w:sz w:val="20"/>
                <w:szCs w:val="20"/>
              </w:rPr>
              <w:t>острова»;</w:t>
            </w:r>
          </w:p>
          <w:p w14:paraId="2B4F47F1" w14:textId="77777777" w:rsidR="005B2FBF" w:rsidRPr="00005DA0" w:rsidRDefault="00005DA0" w:rsidP="00220FF5">
            <w:pPr>
              <w:pStyle w:val="TableParagraph"/>
              <w:ind w:left="0"/>
              <w:jc w:val="center"/>
              <w:rPr>
                <w:color w:val="000000"/>
                <w:sz w:val="20"/>
                <w:szCs w:val="20"/>
              </w:rPr>
            </w:pPr>
            <w:r w:rsidRPr="00005DA0">
              <w:rPr>
                <w:color w:val="000000"/>
                <w:spacing w:val="-2"/>
                <w:w w:val="120"/>
                <w:sz w:val="20"/>
                <w:szCs w:val="20"/>
              </w:rPr>
              <w:t>В.</w:t>
            </w:r>
            <w:r w:rsidRPr="00005DA0">
              <w:rPr>
                <w:color w:val="000000"/>
                <w:spacing w:val="-11"/>
                <w:w w:val="120"/>
                <w:sz w:val="20"/>
                <w:szCs w:val="20"/>
              </w:rPr>
              <w:t xml:space="preserve"> </w:t>
            </w:r>
            <w:r w:rsidRPr="00005DA0">
              <w:rPr>
                <w:color w:val="000000"/>
                <w:spacing w:val="-2"/>
                <w:w w:val="120"/>
                <w:sz w:val="20"/>
                <w:szCs w:val="20"/>
              </w:rPr>
              <w:t>П.</w:t>
            </w:r>
            <w:r w:rsidRPr="00005DA0">
              <w:rPr>
                <w:color w:val="000000"/>
                <w:spacing w:val="-11"/>
                <w:w w:val="120"/>
                <w:sz w:val="20"/>
                <w:szCs w:val="20"/>
              </w:rPr>
              <w:t xml:space="preserve"> </w:t>
            </w:r>
            <w:r w:rsidRPr="00005DA0">
              <w:rPr>
                <w:color w:val="000000"/>
                <w:spacing w:val="-2"/>
                <w:w w:val="120"/>
                <w:sz w:val="20"/>
                <w:szCs w:val="20"/>
              </w:rPr>
              <w:t>Катаев.</w:t>
            </w:r>
            <w:r w:rsidRPr="00005DA0">
              <w:rPr>
                <w:color w:val="000000"/>
                <w:spacing w:val="-11"/>
                <w:w w:val="120"/>
                <w:sz w:val="20"/>
                <w:szCs w:val="20"/>
              </w:rPr>
              <w:t xml:space="preserve"> </w:t>
            </w:r>
            <w:r w:rsidRPr="00005DA0">
              <w:rPr>
                <w:color w:val="000000"/>
                <w:spacing w:val="-2"/>
                <w:w w:val="120"/>
                <w:sz w:val="20"/>
                <w:szCs w:val="20"/>
              </w:rPr>
              <w:t>«Сын</w:t>
            </w:r>
            <w:r w:rsidRPr="00005DA0">
              <w:rPr>
                <w:color w:val="000000"/>
                <w:spacing w:val="-11"/>
                <w:w w:val="120"/>
                <w:sz w:val="20"/>
                <w:szCs w:val="20"/>
              </w:rPr>
              <w:t xml:space="preserve"> </w:t>
            </w:r>
            <w:r w:rsidRPr="00005DA0">
              <w:rPr>
                <w:color w:val="000000"/>
                <w:spacing w:val="-1"/>
                <w:w w:val="120"/>
                <w:sz w:val="20"/>
                <w:szCs w:val="20"/>
              </w:rPr>
              <w:t>полка»</w:t>
            </w:r>
            <w:r w:rsidRPr="00005DA0">
              <w:rPr>
                <w:color w:val="000000"/>
                <w:spacing w:val="-11"/>
                <w:w w:val="120"/>
                <w:sz w:val="20"/>
                <w:szCs w:val="20"/>
              </w:rPr>
              <w:t xml:space="preserve"> </w:t>
            </w:r>
            <w:r w:rsidRPr="00005DA0">
              <w:rPr>
                <w:color w:val="000000"/>
                <w:spacing w:val="-1"/>
                <w:w w:val="120"/>
                <w:sz w:val="20"/>
                <w:szCs w:val="20"/>
              </w:rPr>
              <w:t>и</w:t>
            </w:r>
            <w:r w:rsidRPr="00005DA0">
              <w:rPr>
                <w:color w:val="000000"/>
                <w:spacing w:val="-11"/>
                <w:w w:val="120"/>
                <w:sz w:val="20"/>
                <w:szCs w:val="20"/>
              </w:rPr>
              <w:t xml:space="preserve"> </w:t>
            </w:r>
            <w:r w:rsidRPr="00005DA0">
              <w:rPr>
                <w:color w:val="000000"/>
                <w:spacing w:val="-1"/>
                <w:w w:val="120"/>
                <w:sz w:val="20"/>
                <w:szCs w:val="20"/>
              </w:rPr>
              <w:t>др.</w:t>
            </w:r>
            <w:r w:rsidRPr="00005DA0">
              <w:rPr>
                <w:color w:val="000000"/>
                <w:spacing w:val="-51"/>
                <w:w w:val="120"/>
                <w:sz w:val="20"/>
                <w:szCs w:val="20"/>
              </w:rPr>
              <w:t xml:space="preserve"> </w:t>
            </w:r>
            <w:r w:rsidRPr="00005DA0">
              <w:rPr>
                <w:color w:val="000000"/>
                <w:w w:val="120"/>
                <w:sz w:val="20"/>
                <w:szCs w:val="20"/>
              </w:rPr>
              <w:t>(3</w:t>
            </w:r>
            <w:r w:rsidRPr="00005DA0">
              <w:rPr>
                <w:color w:val="000000"/>
                <w:spacing w:val="-12"/>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1B87B78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Воспринимать</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выразительно</w:t>
            </w:r>
            <w:r w:rsidRPr="00005DA0">
              <w:rPr>
                <w:color w:val="000000"/>
                <w:spacing w:val="8"/>
                <w:w w:val="115"/>
                <w:sz w:val="20"/>
                <w:szCs w:val="20"/>
              </w:rPr>
              <w:t xml:space="preserve"> </w:t>
            </w:r>
            <w:r w:rsidRPr="00005DA0">
              <w:rPr>
                <w:color w:val="000000"/>
                <w:w w:val="115"/>
                <w:sz w:val="20"/>
                <w:szCs w:val="20"/>
              </w:rPr>
              <w:t>читать</w:t>
            </w:r>
            <w:r w:rsidRPr="00005DA0">
              <w:rPr>
                <w:color w:val="000000"/>
                <w:spacing w:val="7"/>
                <w:w w:val="115"/>
                <w:sz w:val="20"/>
                <w:szCs w:val="20"/>
              </w:rPr>
              <w:t xml:space="preserve"> </w:t>
            </w:r>
            <w:r w:rsidRPr="00005DA0">
              <w:rPr>
                <w:color w:val="000000"/>
                <w:w w:val="115"/>
                <w:sz w:val="20"/>
                <w:szCs w:val="20"/>
              </w:rPr>
              <w:t>литературное</w:t>
            </w:r>
            <w:r w:rsidRPr="00005DA0">
              <w:rPr>
                <w:color w:val="000000"/>
                <w:spacing w:val="1"/>
                <w:w w:val="115"/>
                <w:sz w:val="20"/>
                <w:szCs w:val="20"/>
              </w:rPr>
              <w:t xml:space="preserve"> </w:t>
            </w:r>
            <w:r w:rsidRPr="00005DA0">
              <w:rPr>
                <w:color w:val="000000"/>
                <w:w w:val="115"/>
                <w:sz w:val="20"/>
                <w:szCs w:val="20"/>
              </w:rPr>
              <w:t>произведение.</w:t>
            </w:r>
            <w:r w:rsidRPr="00005DA0">
              <w:rPr>
                <w:color w:val="000000"/>
                <w:spacing w:val="-3"/>
                <w:w w:val="115"/>
                <w:sz w:val="20"/>
                <w:szCs w:val="20"/>
              </w:rPr>
              <w:t xml:space="preserve"> </w:t>
            </w:r>
            <w:r w:rsidRPr="00005DA0">
              <w:rPr>
                <w:color w:val="000000"/>
                <w:w w:val="115"/>
                <w:sz w:val="20"/>
                <w:szCs w:val="20"/>
              </w:rPr>
              <w:t>Отвечать</w:t>
            </w:r>
            <w:r w:rsidRPr="00005DA0">
              <w:rPr>
                <w:color w:val="000000"/>
                <w:spacing w:val="-3"/>
                <w:w w:val="115"/>
                <w:sz w:val="20"/>
                <w:szCs w:val="20"/>
              </w:rPr>
              <w:t xml:space="preserve"> </w:t>
            </w:r>
            <w:r w:rsidRPr="00005DA0">
              <w:rPr>
                <w:color w:val="000000"/>
                <w:w w:val="115"/>
                <w:sz w:val="20"/>
                <w:szCs w:val="20"/>
              </w:rPr>
              <w:t>на</w:t>
            </w:r>
            <w:r w:rsidRPr="00005DA0">
              <w:rPr>
                <w:color w:val="000000"/>
                <w:spacing w:val="-2"/>
                <w:w w:val="115"/>
                <w:sz w:val="20"/>
                <w:szCs w:val="20"/>
              </w:rPr>
              <w:t xml:space="preserve"> </w:t>
            </w:r>
            <w:r w:rsidRPr="00005DA0">
              <w:rPr>
                <w:color w:val="000000"/>
                <w:w w:val="115"/>
                <w:sz w:val="20"/>
                <w:szCs w:val="20"/>
              </w:rPr>
              <w:t>вопросы</w:t>
            </w:r>
            <w:r w:rsidRPr="00005DA0">
              <w:rPr>
                <w:color w:val="000000"/>
                <w:spacing w:val="-3"/>
                <w:w w:val="115"/>
                <w:sz w:val="20"/>
                <w:szCs w:val="20"/>
              </w:rPr>
              <w:t xml:space="preserve"> </w:t>
            </w:r>
            <w:r w:rsidRPr="00005DA0">
              <w:rPr>
                <w:color w:val="000000"/>
                <w:w w:val="115"/>
                <w:sz w:val="20"/>
                <w:szCs w:val="20"/>
              </w:rPr>
              <w:t>(с</w:t>
            </w:r>
            <w:r w:rsidRPr="00005DA0">
              <w:rPr>
                <w:color w:val="000000"/>
                <w:spacing w:val="-2"/>
                <w:w w:val="115"/>
                <w:sz w:val="20"/>
                <w:szCs w:val="20"/>
              </w:rPr>
              <w:t xml:space="preserve"> </w:t>
            </w:r>
            <w:r w:rsidR="00617258">
              <w:rPr>
                <w:color w:val="000000"/>
                <w:w w:val="115"/>
                <w:sz w:val="20"/>
                <w:szCs w:val="20"/>
              </w:rPr>
              <w:t>использовани</w:t>
            </w:r>
            <w:r w:rsidRPr="00005DA0">
              <w:rPr>
                <w:color w:val="000000"/>
                <w:w w:val="115"/>
                <w:sz w:val="20"/>
                <w:szCs w:val="20"/>
              </w:rPr>
              <w:t>ем цитирования)</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самостоятельно</w:t>
            </w:r>
            <w:r w:rsidRPr="00005DA0">
              <w:rPr>
                <w:color w:val="000000"/>
                <w:spacing w:val="1"/>
                <w:w w:val="115"/>
                <w:sz w:val="20"/>
                <w:szCs w:val="20"/>
              </w:rPr>
              <w:t xml:space="preserve"> </w:t>
            </w:r>
            <w:r w:rsidRPr="00005DA0">
              <w:rPr>
                <w:color w:val="000000"/>
                <w:w w:val="115"/>
                <w:sz w:val="20"/>
                <w:szCs w:val="20"/>
              </w:rPr>
              <w:t>формулировать</w:t>
            </w:r>
            <w:r w:rsidRPr="00005DA0">
              <w:rPr>
                <w:color w:val="000000"/>
                <w:spacing w:val="1"/>
                <w:w w:val="115"/>
                <w:sz w:val="20"/>
                <w:szCs w:val="20"/>
              </w:rPr>
              <w:t xml:space="preserve"> </w:t>
            </w:r>
            <w:r w:rsidRPr="00005DA0">
              <w:rPr>
                <w:color w:val="000000"/>
                <w:w w:val="115"/>
                <w:sz w:val="20"/>
                <w:szCs w:val="20"/>
              </w:rPr>
              <w:t>вопросы к тексту. Участвовать в коллективном</w:t>
            </w:r>
            <w:r w:rsidRPr="00005DA0">
              <w:rPr>
                <w:color w:val="000000"/>
                <w:spacing w:val="1"/>
                <w:w w:val="115"/>
                <w:sz w:val="20"/>
                <w:szCs w:val="20"/>
              </w:rPr>
              <w:t xml:space="preserve"> </w:t>
            </w:r>
            <w:r w:rsidRPr="00005DA0">
              <w:rPr>
                <w:color w:val="000000"/>
                <w:w w:val="115"/>
                <w:sz w:val="20"/>
                <w:szCs w:val="20"/>
              </w:rPr>
              <w:t>диалоге.</w:t>
            </w:r>
            <w:r w:rsidRPr="00005DA0">
              <w:rPr>
                <w:color w:val="000000"/>
                <w:spacing w:val="16"/>
                <w:w w:val="115"/>
                <w:sz w:val="20"/>
                <w:szCs w:val="20"/>
              </w:rPr>
              <w:t xml:space="preserve"> </w:t>
            </w:r>
            <w:r w:rsidRPr="00005DA0">
              <w:rPr>
                <w:color w:val="000000"/>
                <w:w w:val="115"/>
                <w:sz w:val="20"/>
                <w:szCs w:val="20"/>
              </w:rPr>
              <w:t>Анализировать</w:t>
            </w:r>
            <w:r w:rsidRPr="00005DA0">
              <w:rPr>
                <w:color w:val="000000"/>
                <w:spacing w:val="16"/>
                <w:w w:val="115"/>
                <w:sz w:val="20"/>
                <w:szCs w:val="20"/>
              </w:rPr>
              <w:t xml:space="preserve"> </w:t>
            </w:r>
            <w:r w:rsidRPr="00005DA0">
              <w:rPr>
                <w:color w:val="000000"/>
                <w:w w:val="115"/>
                <w:sz w:val="20"/>
                <w:szCs w:val="20"/>
              </w:rPr>
              <w:t>сюжет,</w:t>
            </w:r>
            <w:r w:rsidRPr="00005DA0">
              <w:rPr>
                <w:color w:val="000000"/>
                <w:spacing w:val="16"/>
                <w:w w:val="115"/>
                <w:sz w:val="20"/>
                <w:szCs w:val="20"/>
              </w:rPr>
              <w:t xml:space="preserve"> </w:t>
            </w:r>
            <w:r w:rsidRPr="00005DA0">
              <w:rPr>
                <w:color w:val="000000"/>
                <w:w w:val="115"/>
                <w:sz w:val="20"/>
                <w:szCs w:val="20"/>
              </w:rPr>
              <w:t>тему</w:t>
            </w:r>
            <w:r w:rsidRPr="00005DA0">
              <w:rPr>
                <w:color w:val="000000"/>
                <w:spacing w:val="17"/>
                <w:w w:val="115"/>
                <w:sz w:val="20"/>
                <w:szCs w:val="20"/>
              </w:rPr>
              <w:t xml:space="preserve"> </w:t>
            </w:r>
            <w:r w:rsidRPr="00005DA0">
              <w:rPr>
                <w:color w:val="000000"/>
                <w:w w:val="115"/>
                <w:sz w:val="20"/>
                <w:szCs w:val="20"/>
              </w:rPr>
              <w:t>произведения,</w:t>
            </w:r>
            <w:r w:rsidRPr="00005DA0">
              <w:rPr>
                <w:color w:val="000000"/>
                <w:spacing w:val="1"/>
                <w:w w:val="115"/>
                <w:sz w:val="20"/>
                <w:szCs w:val="20"/>
              </w:rPr>
              <w:t xml:space="preserve"> </w:t>
            </w:r>
            <w:r w:rsidRPr="00005DA0">
              <w:rPr>
                <w:color w:val="000000"/>
                <w:w w:val="115"/>
                <w:sz w:val="20"/>
                <w:szCs w:val="20"/>
              </w:rPr>
              <w:t>определять</w:t>
            </w:r>
            <w:r w:rsidRPr="00005DA0">
              <w:rPr>
                <w:color w:val="000000"/>
                <w:spacing w:val="-7"/>
                <w:w w:val="115"/>
                <w:sz w:val="20"/>
                <w:szCs w:val="20"/>
              </w:rPr>
              <w:t xml:space="preserve"> </w:t>
            </w:r>
            <w:r w:rsidRPr="00005DA0">
              <w:rPr>
                <w:color w:val="000000"/>
                <w:w w:val="115"/>
                <w:sz w:val="20"/>
                <w:szCs w:val="20"/>
              </w:rPr>
              <w:t>его</w:t>
            </w:r>
            <w:r w:rsidRPr="00005DA0">
              <w:rPr>
                <w:color w:val="000000"/>
                <w:spacing w:val="-7"/>
                <w:w w:val="115"/>
                <w:sz w:val="20"/>
                <w:szCs w:val="20"/>
              </w:rPr>
              <w:t xml:space="preserve"> </w:t>
            </w:r>
            <w:r w:rsidRPr="00005DA0">
              <w:rPr>
                <w:color w:val="000000"/>
                <w:w w:val="115"/>
                <w:sz w:val="20"/>
                <w:szCs w:val="20"/>
              </w:rPr>
              <w:t>композиционные</w:t>
            </w:r>
            <w:r w:rsidRPr="00005DA0">
              <w:rPr>
                <w:color w:val="000000"/>
                <w:spacing w:val="-7"/>
                <w:w w:val="115"/>
                <w:sz w:val="20"/>
                <w:szCs w:val="20"/>
              </w:rPr>
              <w:t xml:space="preserve"> </w:t>
            </w:r>
            <w:r w:rsidRPr="00005DA0">
              <w:rPr>
                <w:color w:val="000000"/>
                <w:w w:val="115"/>
                <w:sz w:val="20"/>
                <w:szCs w:val="20"/>
              </w:rPr>
              <w:t>особенности.</w:t>
            </w:r>
          </w:p>
          <w:p w14:paraId="40987AC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 xml:space="preserve">Характеризовать </w:t>
            </w:r>
            <w:r w:rsidR="00617258">
              <w:rPr>
                <w:color w:val="000000"/>
                <w:w w:val="115"/>
                <w:sz w:val="20"/>
                <w:szCs w:val="20"/>
              </w:rPr>
              <w:t>и сопоставлять героев произведе</w:t>
            </w:r>
            <w:r w:rsidRPr="00005DA0">
              <w:rPr>
                <w:color w:val="000000"/>
                <w:w w:val="115"/>
                <w:sz w:val="20"/>
                <w:szCs w:val="20"/>
              </w:rPr>
              <w:t>ния,</w:t>
            </w:r>
            <w:r w:rsidRPr="00005DA0">
              <w:rPr>
                <w:color w:val="000000"/>
                <w:spacing w:val="2"/>
                <w:w w:val="115"/>
                <w:sz w:val="20"/>
                <w:szCs w:val="20"/>
              </w:rPr>
              <w:t xml:space="preserve"> </w:t>
            </w:r>
            <w:r w:rsidRPr="00005DA0">
              <w:rPr>
                <w:color w:val="000000"/>
                <w:w w:val="115"/>
                <w:sz w:val="20"/>
                <w:szCs w:val="20"/>
              </w:rPr>
              <w:t>выявлять</w:t>
            </w:r>
            <w:r w:rsidRPr="00005DA0">
              <w:rPr>
                <w:color w:val="000000"/>
                <w:spacing w:val="2"/>
                <w:w w:val="115"/>
                <w:sz w:val="20"/>
                <w:szCs w:val="20"/>
              </w:rPr>
              <w:t xml:space="preserve"> </w:t>
            </w:r>
            <w:r w:rsidRPr="00005DA0">
              <w:rPr>
                <w:color w:val="000000"/>
                <w:w w:val="115"/>
                <w:sz w:val="20"/>
                <w:szCs w:val="20"/>
              </w:rPr>
              <w:t>художественные</w:t>
            </w:r>
            <w:r w:rsidRPr="00005DA0">
              <w:rPr>
                <w:color w:val="000000"/>
                <w:spacing w:val="2"/>
                <w:w w:val="115"/>
                <w:sz w:val="20"/>
                <w:szCs w:val="20"/>
              </w:rPr>
              <w:t xml:space="preserve"> </w:t>
            </w:r>
            <w:r w:rsidRPr="00005DA0">
              <w:rPr>
                <w:color w:val="000000"/>
                <w:w w:val="115"/>
                <w:sz w:val="20"/>
                <w:szCs w:val="20"/>
              </w:rPr>
              <w:t>средства</w:t>
            </w:r>
            <w:r w:rsidRPr="00005DA0">
              <w:rPr>
                <w:color w:val="000000"/>
                <w:spacing w:val="3"/>
                <w:w w:val="115"/>
                <w:sz w:val="20"/>
                <w:szCs w:val="20"/>
              </w:rPr>
              <w:t xml:space="preserve"> </w:t>
            </w:r>
            <w:r w:rsidRPr="00005DA0">
              <w:rPr>
                <w:color w:val="000000"/>
                <w:w w:val="115"/>
                <w:sz w:val="20"/>
                <w:szCs w:val="20"/>
              </w:rPr>
              <w:t>их</w:t>
            </w:r>
            <w:r w:rsidRPr="00005DA0">
              <w:rPr>
                <w:color w:val="000000"/>
                <w:spacing w:val="2"/>
                <w:w w:val="115"/>
                <w:sz w:val="20"/>
                <w:szCs w:val="20"/>
              </w:rPr>
              <w:t xml:space="preserve"> </w:t>
            </w:r>
            <w:r w:rsidR="00617258">
              <w:rPr>
                <w:color w:val="000000"/>
                <w:w w:val="115"/>
                <w:sz w:val="20"/>
                <w:szCs w:val="20"/>
              </w:rPr>
              <w:t>созда</w:t>
            </w:r>
            <w:r w:rsidRPr="00005DA0">
              <w:rPr>
                <w:color w:val="000000"/>
                <w:w w:val="115"/>
                <w:sz w:val="20"/>
                <w:szCs w:val="20"/>
              </w:rPr>
              <w:t>ния.</w:t>
            </w:r>
            <w:r w:rsidRPr="00005DA0">
              <w:rPr>
                <w:color w:val="000000"/>
                <w:spacing w:val="5"/>
                <w:w w:val="115"/>
                <w:sz w:val="20"/>
                <w:szCs w:val="20"/>
              </w:rPr>
              <w:t xml:space="preserve"> </w:t>
            </w:r>
            <w:r w:rsidRPr="00005DA0">
              <w:rPr>
                <w:color w:val="000000"/>
                <w:w w:val="115"/>
                <w:sz w:val="20"/>
                <w:szCs w:val="20"/>
              </w:rPr>
              <w:t>Выявлять</w:t>
            </w:r>
            <w:r w:rsidRPr="00005DA0">
              <w:rPr>
                <w:color w:val="000000"/>
                <w:spacing w:val="5"/>
                <w:w w:val="115"/>
                <w:sz w:val="20"/>
                <w:szCs w:val="20"/>
              </w:rPr>
              <w:t xml:space="preserve"> </w:t>
            </w:r>
            <w:r w:rsidRPr="00005DA0">
              <w:rPr>
                <w:color w:val="000000"/>
                <w:w w:val="115"/>
                <w:sz w:val="20"/>
                <w:szCs w:val="20"/>
              </w:rPr>
              <w:t>средства</w:t>
            </w:r>
            <w:r w:rsidRPr="00005DA0">
              <w:rPr>
                <w:color w:val="000000"/>
                <w:spacing w:val="5"/>
                <w:w w:val="115"/>
                <w:sz w:val="20"/>
                <w:szCs w:val="20"/>
              </w:rPr>
              <w:t xml:space="preserve"> </w:t>
            </w:r>
            <w:r w:rsidRPr="00005DA0">
              <w:rPr>
                <w:color w:val="000000"/>
                <w:w w:val="115"/>
                <w:sz w:val="20"/>
                <w:szCs w:val="20"/>
              </w:rPr>
              <w:t>художественной</w:t>
            </w:r>
            <w:r w:rsidRPr="00005DA0">
              <w:rPr>
                <w:color w:val="000000"/>
                <w:spacing w:val="5"/>
                <w:w w:val="115"/>
                <w:sz w:val="20"/>
                <w:szCs w:val="20"/>
              </w:rPr>
              <w:t xml:space="preserve"> </w:t>
            </w:r>
            <w:r w:rsidR="00617258">
              <w:rPr>
                <w:color w:val="000000"/>
                <w:w w:val="115"/>
                <w:sz w:val="20"/>
                <w:szCs w:val="20"/>
              </w:rPr>
              <w:t>изобрази</w:t>
            </w:r>
            <w:r w:rsidRPr="00005DA0">
              <w:rPr>
                <w:color w:val="000000"/>
                <w:w w:val="115"/>
                <w:sz w:val="20"/>
                <w:szCs w:val="20"/>
              </w:rPr>
              <w:t>тельности</w:t>
            </w:r>
            <w:r w:rsidRPr="00005DA0">
              <w:rPr>
                <w:color w:val="000000"/>
                <w:spacing w:val="9"/>
                <w:w w:val="115"/>
                <w:sz w:val="20"/>
                <w:szCs w:val="20"/>
              </w:rPr>
              <w:t xml:space="preserve"> </w:t>
            </w:r>
            <w:r w:rsidRPr="00005DA0">
              <w:rPr>
                <w:color w:val="000000"/>
                <w:w w:val="115"/>
                <w:sz w:val="20"/>
                <w:szCs w:val="20"/>
              </w:rPr>
              <w:t>в</w:t>
            </w:r>
            <w:r w:rsidRPr="00005DA0">
              <w:rPr>
                <w:color w:val="000000"/>
                <w:spacing w:val="10"/>
                <w:w w:val="115"/>
                <w:sz w:val="20"/>
                <w:szCs w:val="20"/>
              </w:rPr>
              <w:t xml:space="preserve"> </w:t>
            </w:r>
            <w:r w:rsidRPr="00005DA0">
              <w:rPr>
                <w:color w:val="000000"/>
                <w:w w:val="115"/>
                <w:sz w:val="20"/>
                <w:szCs w:val="20"/>
              </w:rPr>
              <w:t>произведении.</w:t>
            </w:r>
            <w:r w:rsidRPr="00005DA0">
              <w:rPr>
                <w:color w:val="000000"/>
                <w:spacing w:val="9"/>
                <w:w w:val="115"/>
                <w:sz w:val="20"/>
                <w:szCs w:val="20"/>
              </w:rPr>
              <w:t xml:space="preserve"> </w:t>
            </w:r>
            <w:r w:rsidRPr="00005DA0">
              <w:rPr>
                <w:color w:val="000000"/>
                <w:w w:val="115"/>
                <w:sz w:val="20"/>
                <w:szCs w:val="20"/>
              </w:rPr>
              <w:t>Использовать</w:t>
            </w:r>
            <w:r w:rsidRPr="00005DA0">
              <w:rPr>
                <w:color w:val="000000"/>
                <w:spacing w:val="10"/>
                <w:w w:val="115"/>
                <w:sz w:val="20"/>
                <w:szCs w:val="20"/>
              </w:rPr>
              <w:t xml:space="preserve"> </w:t>
            </w:r>
            <w:r w:rsidRPr="00005DA0">
              <w:rPr>
                <w:color w:val="000000"/>
                <w:w w:val="115"/>
                <w:sz w:val="20"/>
                <w:szCs w:val="20"/>
              </w:rPr>
              <w:t>различные</w:t>
            </w:r>
            <w:r w:rsidRPr="00005DA0">
              <w:rPr>
                <w:color w:val="000000"/>
                <w:spacing w:val="1"/>
                <w:w w:val="115"/>
                <w:sz w:val="20"/>
                <w:szCs w:val="20"/>
              </w:rPr>
              <w:t xml:space="preserve"> </w:t>
            </w:r>
            <w:r w:rsidRPr="00005DA0">
              <w:rPr>
                <w:color w:val="000000"/>
                <w:w w:val="115"/>
                <w:sz w:val="20"/>
                <w:szCs w:val="20"/>
              </w:rPr>
              <w:t>виды</w:t>
            </w:r>
            <w:r w:rsidRPr="00005DA0">
              <w:rPr>
                <w:color w:val="000000"/>
                <w:spacing w:val="5"/>
                <w:w w:val="115"/>
                <w:sz w:val="20"/>
                <w:szCs w:val="20"/>
              </w:rPr>
              <w:t xml:space="preserve"> </w:t>
            </w:r>
            <w:r w:rsidRPr="00005DA0">
              <w:rPr>
                <w:color w:val="000000"/>
                <w:w w:val="115"/>
                <w:sz w:val="20"/>
                <w:szCs w:val="20"/>
              </w:rPr>
              <w:t>пересказа</w:t>
            </w:r>
            <w:r w:rsidRPr="00005DA0">
              <w:rPr>
                <w:color w:val="000000"/>
                <w:spacing w:val="5"/>
                <w:w w:val="115"/>
                <w:sz w:val="20"/>
                <w:szCs w:val="20"/>
              </w:rPr>
              <w:t xml:space="preserve"> </w:t>
            </w:r>
            <w:r w:rsidRPr="00005DA0">
              <w:rPr>
                <w:color w:val="000000"/>
                <w:w w:val="115"/>
                <w:sz w:val="20"/>
                <w:szCs w:val="20"/>
              </w:rPr>
              <w:t>произведения.</w:t>
            </w:r>
            <w:r w:rsidRPr="00005DA0">
              <w:rPr>
                <w:color w:val="000000"/>
                <w:spacing w:val="5"/>
                <w:w w:val="115"/>
                <w:sz w:val="20"/>
                <w:szCs w:val="20"/>
              </w:rPr>
              <w:t xml:space="preserve"> </w:t>
            </w:r>
            <w:r w:rsidRPr="00005DA0">
              <w:rPr>
                <w:color w:val="000000"/>
                <w:w w:val="115"/>
                <w:sz w:val="20"/>
                <w:szCs w:val="20"/>
              </w:rPr>
              <w:t>Письменно</w:t>
            </w:r>
            <w:r w:rsidRPr="00005DA0">
              <w:rPr>
                <w:color w:val="000000"/>
                <w:spacing w:val="5"/>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 вопрос. Выражать</w:t>
            </w:r>
            <w:r w:rsidRPr="00005DA0">
              <w:rPr>
                <w:color w:val="000000"/>
                <w:spacing w:val="1"/>
                <w:w w:val="115"/>
                <w:sz w:val="20"/>
                <w:szCs w:val="20"/>
              </w:rPr>
              <w:t xml:space="preserve"> </w:t>
            </w:r>
            <w:r w:rsidRPr="00005DA0">
              <w:rPr>
                <w:color w:val="000000"/>
                <w:w w:val="115"/>
                <w:sz w:val="20"/>
                <w:szCs w:val="20"/>
              </w:rPr>
              <w:t>личное читательское</w:t>
            </w:r>
            <w:r w:rsidRPr="00005DA0">
              <w:rPr>
                <w:color w:val="000000"/>
                <w:spacing w:val="1"/>
                <w:w w:val="115"/>
                <w:sz w:val="20"/>
                <w:szCs w:val="20"/>
              </w:rPr>
              <w:t xml:space="preserve"> </w:t>
            </w:r>
            <w:r w:rsidR="00617258">
              <w:rPr>
                <w:color w:val="000000"/>
                <w:w w:val="115"/>
                <w:sz w:val="20"/>
                <w:szCs w:val="20"/>
              </w:rPr>
              <w:t>отноше</w:t>
            </w:r>
            <w:r w:rsidRPr="00005DA0">
              <w:rPr>
                <w:color w:val="000000"/>
                <w:w w:val="115"/>
                <w:sz w:val="20"/>
                <w:szCs w:val="20"/>
              </w:rPr>
              <w:t>ние к</w:t>
            </w:r>
            <w:r w:rsidRPr="00005DA0">
              <w:rPr>
                <w:color w:val="000000"/>
                <w:spacing w:val="1"/>
                <w:w w:val="115"/>
                <w:sz w:val="20"/>
                <w:szCs w:val="20"/>
              </w:rPr>
              <w:t xml:space="preserve"> </w:t>
            </w:r>
            <w:r w:rsidRPr="00005DA0">
              <w:rPr>
                <w:color w:val="000000"/>
                <w:w w:val="115"/>
                <w:sz w:val="20"/>
                <w:szCs w:val="20"/>
              </w:rPr>
              <w:t>прочитанному.</w:t>
            </w:r>
            <w:r w:rsidRPr="00005DA0">
              <w:rPr>
                <w:color w:val="000000"/>
                <w:spacing w:val="1"/>
                <w:w w:val="115"/>
                <w:sz w:val="20"/>
                <w:szCs w:val="20"/>
              </w:rPr>
              <w:t xml:space="preserve"> </w:t>
            </w:r>
            <w:r w:rsidRPr="00005DA0">
              <w:rPr>
                <w:color w:val="000000"/>
                <w:w w:val="115"/>
                <w:sz w:val="20"/>
                <w:szCs w:val="20"/>
              </w:rPr>
              <w:t>Работать</w:t>
            </w:r>
            <w:r w:rsidRPr="00005DA0">
              <w:rPr>
                <w:color w:val="000000"/>
                <w:spacing w:val="1"/>
                <w:w w:val="115"/>
                <w:sz w:val="20"/>
                <w:szCs w:val="20"/>
              </w:rPr>
              <w:t xml:space="preserve"> </w:t>
            </w:r>
            <w:r w:rsidRPr="00005DA0">
              <w:rPr>
                <w:color w:val="000000"/>
                <w:w w:val="115"/>
                <w:sz w:val="20"/>
                <w:szCs w:val="20"/>
              </w:rPr>
              <w:t>со</w:t>
            </w:r>
            <w:r w:rsidRPr="00005DA0">
              <w:rPr>
                <w:color w:val="000000"/>
                <w:spacing w:val="1"/>
                <w:w w:val="115"/>
                <w:sz w:val="20"/>
                <w:szCs w:val="20"/>
              </w:rPr>
              <w:t xml:space="preserve"> </w:t>
            </w:r>
            <w:r w:rsidR="00617258">
              <w:rPr>
                <w:color w:val="000000"/>
                <w:w w:val="115"/>
                <w:sz w:val="20"/>
                <w:szCs w:val="20"/>
              </w:rPr>
              <w:t>словарями, опреде</w:t>
            </w:r>
            <w:r w:rsidRPr="00005DA0">
              <w:rPr>
                <w:color w:val="000000"/>
                <w:w w:val="120"/>
                <w:sz w:val="20"/>
                <w:szCs w:val="20"/>
              </w:rPr>
              <w:t>лять</w:t>
            </w:r>
            <w:r w:rsidRPr="00005DA0">
              <w:rPr>
                <w:color w:val="000000"/>
                <w:spacing w:val="-12"/>
                <w:w w:val="120"/>
                <w:sz w:val="20"/>
                <w:szCs w:val="20"/>
              </w:rPr>
              <w:t xml:space="preserve"> </w:t>
            </w:r>
            <w:r w:rsidRPr="00005DA0">
              <w:rPr>
                <w:color w:val="000000"/>
                <w:w w:val="120"/>
                <w:sz w:val="20"/>
                <w:szCs w:val="20"/>
              </w:rPr>
              <w:t>значение</w:t>
            </w:r>
            <w:r w:rsidRPr="00005DA0">
              <w:rPr>
                <w:color w:val="000000"/>
                <w:spacing w:val="-12"/>
                <w:w w:val="120"/>
                <w:sz w:val="20"/>
                <w:szCs w:val="20"/>
              </w:rPr>
              <w:t xml:space="preserve"> </w:t>
            </w:r>
            <w:r w:rsidRPr="00005DA0">
              <w:rPr>
                <w:color w:val="000000"/>
                <w:w w:val="120"/>
                <w:sz w:val="20"/>
                <w:szCs w:val="20"/>
              </w:rPr>
              <w:t>незнакомых</w:t>
            </w:r>
            <w:r w:rsidRPr="00005DA0">
              <w:rPr>
                <w:color w:val="000000"/>
                <w:spacing w:val="-11"/>
                <w:w w:val="120"/>
                <w:sz w:val="20"/>
                <w:szCs w:val="20"/>
              </w:rPr>
              <w:t xml:space="preserve"> </w:t>
            </w:r>
            <w:r w:rsidRPr="00005DA0">
              <w:rPr>
                <w:color w:val="000000"/>
                <w:w w:val="120"/>
                <w:sz w:val="20"/>
                <w:szCs w:val="20"/>
              </w:rPr>
              <w:t>слов.</w:t>
            </w:r>
          </w:p>
          <w:p w14:paraId="34AA073F"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Писать отзыв на одно из произведений.</w:t>
            </w:r>
          </w:p>
        </w:tc>
      </w:tr>
      <w:tr w:rsidR="00005DA0" w:rsidRPr="00005DA0" w14:paraId="0FBBDD8B" w14:textId="77777777" w:rsidTr="00617258">
        <w:trPr>
          <w:trHeight w:val="772"/>
        </w:trPr>
        <w:tc>
          <w:tcPr>
            <w:tcW w:w="1928" w:type="dxa"/>
            <w:vMerge/>
            <w:tcBorders>
              <w:top w:val="nil"/>
              <w:left w:val="single" w:sz="6" w:space="0" w:color="000000"/>
              <w:bottom w:val="single" w:sz="6" w:space="0" w:color="000000"/>
            </w:tcBorders>
          </w:tcPr>
          <w:p w14:paraId="56C641D5" w14:textId="77777777" w:rsidR="005B2FBF" w:rsidRPr="00005DA0" w:rsidRDefault="005B2FBF" w:rsidP="00220FF5">
            <w:pPr>
              <w:jc w:val="center"/>
              <w:rPr>
                <w:color w:val="000000"/>
                <w:sz w:val="20"/>
                <w:szCs w:val="20"/>
              </w:rPr>
            </w:pPr>
          </w:p>
        </w:tc>
        <w:tc>
          <w:tcPr>
            <w:tcW w:w="3175" w:type="dxa"/>
            <w:tcBorders>
              <w:top w:val="single" w:sz="6" w:space="0" w:color="000000"/>
              <w:bottom w:val="single" w:sz="6" w:space="0" w:color="000000"/>
            </w:tcBorders>
          </w:tcPr>
          <w:p w14:paraId="0ED8764D"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Произведения отечественных</w:t>
            </w:r>
            <w:r w:rsidRPr="00005DA0">
              <w:rPr>
                <w:color w:val="000000"/>
                <w:spacing w:val="-49"/>
                <w:w w:val="115"/>
                <w:sz w:val="20"/>
                <w:szCs w:val="20"/>
              </w:rPr>
              <w:t xml:space="preserve"> </w:t>
            </w:r>
            <w:r w:rsidRPr="00005DA0">
              <w:rPr>
                <w:color w:val="000000"/>
                <w:w w:val="115"/>
                <w:sz w:val="20"/>
                <w:szCs w:val="20"/>
              </w:rPr>
              <w:t>писателей XIX–XXI веков на</w:t>
            </w:r>
            <w:r w:rsidRPr="00005DA0">
              <w:rPr>
                <w:color w:val="000000"/>
                <w:spacing w:val="1"/>
                <w:w w:val="115"/>
                <w:sz w:val="20"/>
                <w:szCs w:val="20"/>
              </w:rPr>
              <w:t xml:space="preserve"> </w:t>
            </w:r>
            <w:r w:rsidRPr="00005DA0">
              <w:rPr>
                <w:color w:val="000000"/>
                <w:w w:val="115"/>
                <w:sz w:val="20"/>
                <w:szCs w:val="20"/>
              </w:rPr>
              <w:t>тему</w:t>
            </w:r>
            <w:r w:rsidRPr="00005DA0">
              <w:rPr>
                <w:color w:val="000000"/>
                <w:spacing w:val="-8"/>
                <w:w w:val="115"/>
                <w:sz w:val="20"/>
                <w:szCs w:val="20"/>
              </w:rPr>
              <w:t xml:space="preserve"> </w:t>
            </w:r>
            <w:r w:rsidRPr="00005DA0">
              <w:rPr>
                <w:color w:val="000000"/>
                <w:w w:val="115"/>
                <w:sz w:val="20"/>
                <w:szCs w:val="20"/>
              </w:rPr>
              <w:t>детства</w:t>
            </w:r>
            <w:r w:rsidRPr="00005DA0">
              <w:rPr>
                <w:color w:val="000000"/>
                <w:spacing w:val="-7"/>
                <w:w w:val="115"/>
                <w:sz w:val="20"/>
                <w:szCs w:val="20"/>
              </w:rPr>
              <w:t xml:space="preserve"> </w:t>
            </w:r>
            <w:r w:rsidRPr="00005DA0">
              <w:rPr>
                <w:color w:val="000000"/>
                <w:w w:val="115"/>
                <w:sz w:val="20"/>
                <w:szCs w:val="20"/>
              </w:rPr>
              <w:t>(не</w:t>
            </w:r>
            <w:r w:rsidRPr="00005DA0">
              <w:rPr>
                <w:color w:val="000000"/>
                <w:spacing w:val="-7"/>
                <w:w w:val="115"/>
                <w:sz w:val="20"/>
                <w:szCs w:val="20"/>
              </w:rPr>
              <w:t xml:space="preserve"> </w:t>
            </w:r>
            <w:r w:rsidRPr="00005DA0">
              <w:rPr>
                <w:color w:val="000000"/>
                <w:w w:val="115"/>
                <w:sz w:val="20"/>
                <w:szCs w:val="20"/>
              </w:rPr>
              <w:t>менее</w:t>
            </w:r>
            <w:r w:rsidRPr="00005DA0">
              <w:rPr>
                <w:color w:val="000000"/>
                <w:spacing w:val="-7"/>
                <w:w w:val="115"/>
                <w:sz w:val="20"/>
                <w:szCs w:val="20"/>
              </w:rPr>
              <w:t xml:space="preserve"> </w:t>
            </w:r>
            <w:r w:rsidRPr="00005DA0">
              <w:rPr>
                <w:color w:val="000000"/>
                <w:w w:val="115"/>
                <w:sz w:val="20"/>
                <w:szCs w:val="20"/>
              </w:rPr>
              <w:t>двух).</w:t>
            </w:r>
          </w:p>
        </w:tc>
        <w:tc>
          <w:tcPr>
            <w:tcW w:w="5046" w:type="dxa"/>
            <w:tcBorders>
              <w:top w:val="single" w:sz="6" w:space="0" w:color="000000"/>
              <w:bottom w:val="single" w:sz="6" w:space="0" w:color="000000"/>
            </w:tcBorders>
          </w:tcPr>
          <w:p w14:paraId="213F2D5C"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Воспринимать и выразительно читать литературное</w:t>
            </w:r>
            <w:r w:rsidRPr="00005DA0">
              <w:rPr>
                <w:color w:val="000000"/>
                <w:spacing w:val="1"/>
                <w:w w:val="115"/>
                <w:sz w:val="20"/>
                <w:szCs w:val="20"/>
              </w:rPr>
              <w:t xml:space="preserve"> </w:t>
            </w:r>
            <w:r w:rsidRPr="00005DA0">
              <w:rPr>
                <w:color w:val="000000"/>
                <w:w w:val="115"/>
                <w:sz w:val="20"/>
                <w:szCs w:val="20"/>
              </w:rPr>
              <w:t>произведение. Отвечать на вопросы, формулировать</w:t>
            </w:r>
            <w:r w:rsidRPr="00005DA0">
              <w:rPr>
                <w:color w:val="000000"/>
                <w:spacing w:val="-49"/>
                <w:w w:val="115"/>
                <w:sz w:val="20"/>
                <w:szCs w:val="20"/>
              </w:rPr>
              <w:t xml:space="preserve"> </w:t>
            </w:r>
            <w:r w:rsidRPr="00005DA0">
              <w:rPr>
                <w:color w:val="000000"/>
                <w:w w:val="115"/>
                <w:sz w:val="20"/>
                <w:szCs w:val="20"/>
              </w:rPr>
              <w:t>самостоятельно</w:t>
            </w:r>
            <w:r w:rsidRPr="00005DA0">
              <w:rPr>
                <w:color w:val="000000"/>
                <w:spacing w:val="-1"/>
                <w:w w:val="115"/>
                <w:sz w:val="20"/>
                <w:szCs w:val="20"/>
              </w:rPr>
              <w:t xml:space="preserve"> </w:t>
            </w:r>
            <w:r w:rsidRPr="00005DA0">
              <w:rPr>
                <w:color w:val="000000"/>
                <w:w w:val="115"/>
                <w:sz w:val="20"/>
                <w:szCs w:val="20"/>
              </w:rPr>
              <w:t>вопросы</w:t>
            </w:r>
            <w:r w:rsidRPr="00005DA0">
              <w:rPr>
                <w:color w:val="000000"/>
                <w:spacing w:val="-1"/>
                <w:w w:val="115"/>
                <w:sz w:val="20"/>
                <w:szCs w:val="20"/>
              </w:rPr>
              <w:t xml:space="preserve"> </w:t>
            </w:r>
            <w:r w:rsidRPr="00005DA0">
              <w:rPr>
                <w:color w:val="000000"/>
                <w:w w:val="115"/>
                <w:sz w:val="20"/>
                <w:szCs w:val="20"/>
              </w:rPr>
              <w:t>к тексту,</w:t>
            </w:r>
            <w:r w:rsidRPr="00005DA0">
              <w:rPr>
                <w:color w:val="000000"/>
                <w:spacing w:val="-1"/>
                <w:w w:val="115"/>
                <w:sz w:val="20"/>
                <w:szCs w:val="20"/>
              </w:rPr>
              <w:t xml:space="preserve"> </w:t>
            </w:r>
            <w:r w:rsidRPr="00005DA0">
              <w:rPr>
                <w:color w:val="000000"/>
                <w:w w:val="115"/>
                <w:sz w:val="20"/>
                <w:szCs w:val="20"/>
              </w:rPr>
              <w:t>пересказывать</w:t>
            </w:r>
          </w:p>
        </w:tc>
      </w:tr>
      <w:tr w:rsidR="00005DA0" w:rsidRPr="00005DA0" w14:paraId="6F93491B" w14:textId="77777777" w:rsidTr="00617258">
        <w:trPr>
          <w:trHeight w:val="563"/>
        </w:trPr>
        <w:tc>
          <w:tcPr>
            <w:tcW w:w="1928" w:type="dxa"/>
          </w:tcPr>
          <w:p w14:paraId="352EDD09" w14:textId="77777777" w:rsidR="005B2FBF" w:rsidRPr="00005DA0" w:rsidRDefault="00005DA0" w:rsidP="00220FF5">
            <w:pPr>
              <w:pStyle w:val="TableParagraph"/>
              <w:ind w:left="0"/>
              <w:jc w:val="center"/>
              <w:rPr>
                <w:b/>
                <w:color w:val="000000"/>
                <w:sz w:val="20"/>
                <w:szCs w:val="20"/>
              </w:rPr>
            </w:pPr>
            <w:r w:rsidRPr="00005DA0">
              <w:rPr>
                <w:b/>
                <w:color w:val="000000"/>
                <w:spacing w:val="-2"/>
                <w:w w:val="110"/>
                <w:sz w:val="20"/>
                <w:szCs w:val="20"/>
              </w:rPr>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61E27D4E" w14:textId="77777777" w:rsidR="005B2FBF" w:rsidRPr="00005DA0" w:rsidRDefault="00005DA0" w:rsidP="00220FF5">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48EE0DC6" w14:textId="77777777" w:rsidR="005B2FBF" w:rsidRPr="00005DA0" w:rsidRDefault="00005DA0" w:rsidP="00220FF5">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4C2F6A17" w14:textId="77777777" w:rsidTr="00617258">
        <w:trPr>
          <w:trHeight w:val="2293"/>
        </w:trPr>
        <w:tc>
          <w:tcPr>
            <w:tcW w:w="1928" w:type="dxa"/>
            <w:vMerge w:val="restart"/>
            <w:tcBorders>
              <w:left w:val="single" w:sz="6" w:space="0" w:color="000000"/>
              <w:right w:val="single" w:sz="6" w:space="0" w:color="000000"/>
            </w:tcBorders>
          </w:tcPr>
          <w:p w14:paraId="00688B65" w14:textId="77777777" w:rsidR="005B2FBF" w:rsidRPr="00005DA0" w:rsidRDefault="005B2FBF" w:rsidP="00220FF5">
            <w:pPr>
              <w:pStyle w:val="TableParagraph"/>
              <w:ind w:left="0"/>
              <w:jc w:val="center"/>
              <w:rPr>
                <w:color w:val="000000"/>
                <w:sz w:val="20"/>
                <w:szCs w:val="20"/>
              </w:rPr>
            </w:pPr>
          </w:p>
        </w:tc>
        <w:tc>
          <w:tcPr>
            <w:tcW w:w="3175" w:type="dxa"/>
          </w:tcPr>
          <w:p w14:paraId="45B85B7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17"/>
                <w:w w:val="115"/>
                <w:sz w:val="20"/>
                <w:szCs w:val="20"/>
              </w:rPr>
              <w:t xml:space="preserve"> </w:t>
            </w:r>
            <w:r w:rsidRPr="00005DA0">
              <w:rPr>
                <w:color w:val="000000"/>
                <w:w w:val="115"/>
                <w:sz w:val="20"/>
                <w:szCs w:val="20"/>
              </w:rPr>
              <w:t>произведения</w:t>
            </w:r>
          </w:p>
          <w:p w14:paraId="4C99996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 Г.</w:t>
            </w:r>
            <w:r w:rsidRPr="00005DA0">
              <w:rPr>
                <w:color w:val="000000"/>
                <w:spacing w:val="1"/>
                <w:w w:val="115"/>
                <w:sz w:val="20"/>
                <w:szCs w:val="20"/>
              </w:rPr>
              <w:t xml:space="preserve"> </w:t>
            </w:r>
            <w:r w:rsidRPr="00005DA0">
              <w:rPr>
                <w:color w:val="000000"/>
                <w:w w:val="115"/>
                <w:sz w:val="20"/>
                <w:szCs w:val="20"/>
              </w:rPr>
              <w:t>Короленко,</w:t>
            </w:r>
            <w:r w:rsidRPr="00005DA0">
              <w:rPr>
                <w:color w:val="000000"/>
                <w:spacing w:val="1"/>
                <w:w w:val="115"/>
                <w:sz w:val="20"/>
                <w:szCs w:val="20"/>
              </w:rPr>
              <w:t xml:space="preserve"> </w:t>
            </w:r>
            <w:r w:rsidRPr="00005DA0">
              <w:rPr>
                <w:color w:val="000000"/>
                <w:w w:val="115"/>
                <w:sz w:val="20"/>
                <w:szCs w:val="20"/>
              </w:rPr>
              <w:t>В. П.</w:t>
            </w:r>
            <w:r w:rsidRPr="00005DA0">
              <w:rPr>
                <w:color w:val="000000"/>
                <w:spacing w:val="1"/>
                <w:w w:val="115"/>
                <w:sz w:val="20"/>
                <w:szCs w:val="20"/>
              </w:rPr>
              <w:t xml:space="preserve"> </w:t>
            </w:r>
            <w:r w:rsidRPr="00005DA0">
              <w:rPr>
                <w:color w:val="000000"/>
                <w:w w:val="115"/>
                <w:sz w:val="20"/>
                <w:szCs w:val="20"/>
              </w:rPr>
              <w:t>Катаева,</w:t>
            </w:r>
            <w:r w:rsidRPr="00005DA0">
              <w:rPr>
                <w:color w:val="000000"/>
                <w:spacing w:val="-49"/>
                <w:w w:val="115"/>
                <w:sz w:val="20"/>
                <w:szCs w:val="20"/>
              </w:rPr>
              <w:t xml:space="preserve"> </w:t>
            </w:r>
            <w:r w:rsidR="00617258">
              <w:rPr>
                <w:color w:val="000000"/>
                <w:w w:val="120"/>
                <w:sz w:val="20"/>
                <w:szCs w:val="20"/>
              </w:rPr>
              <w:t>В. П. Крапивина, Ю. П. Ка</w:t>
            </w:r>
            <w:r w:rsidRPr="00005DA0">
              <w:rPr>
                <w:color w:val="000000"/>
                <w:w w:val="120"/>
                <w:sz w:val="20"/>
                <w:szCs w:val="20"/>
              </w:rPr>
              <w:t>закова,</w:t>
            </w:r>
            <w:r w:rsidRPr="00005DA0">
              <w:rPr>
                <w:color w:val="000000"/>
                <w:spacing w:val="-11"/>
                <w:w w:val="120"/>
                <w:sz w:val="20"/>
                <w:szCs w:val="20"/>
              </w:rPr>
              <w:t xml:space="preserve"> </w:t>
            </w:r>
            <w:r w:rsidRPr="00005DA0">
              <w:rPr>
                <w:color w:val="000000"/>
                <w:w w:val="120"/>
                <w:sz w:val="20"/>
                <w:szCs w:val="20"/>
              </w:rPr>
              <w:t>А.</w:t>
            </w:r>
            <w:r w:rsidRPr="00005DA0">
              <w:rPr>
                <w:color w:val="000000"/>
                <w:spacing w:val="-11"/>
                <w:w w:val="120"/>
                <w:sz w:val="20"/>
                <w:szCs w:val="20"/>
              </w:rPr>
              <w:t xml:space="preserve"> </w:t>
            </w:r>
            <w:r w:rsidRPr="00005DA0">
              <w:rPr>
                <w:color w:val="000000"/>
                <w:w w:val="120"/>
                <w:sz w:val="20"/>
                <w:szCs w:val="20"/>
              </w:rPr>
              <w:t>Г.</w:t>
            </w:r>
            <w:r w:rsidRPr="00005DA0">
              <w:rPr>
                <w:color w:val="000000"/>
                <w:spacing w:val="-11"/>
                <w:w w:val="120"/>
                <w:sz w:val="20"/>
                <w:szCs w:val="20"/>
              </w:rPr>
              <w:t xml:space="preserve"> </w:t>
            </w:r>
            <w:r w:rsidRPr="00005DA0">
              <w:rPr>
                <w:color w:val="000000"/>
                <w:w w:val="120"/>
                <w:sz w:val="20"/>
                <w:szCs w:val="20"/>
              </w:rPr>
              <w:t>Алексина,</w:t>
            </w:r>
          </w:p>
          <w:p w14:paraId="3B9FF7D7" w14:textId="77777777" w:rsidR="005B2FBF" w:rsidRPr="00005DA0" w:rsidRDefault="00005DA0" w:rsidP="00220FF5">
            <w:pPr>
              <w:pStyle w:val="TableParagraph"/>
              <w:ind w:left="0"/>
              <w:jc w:val="center"/>
              <w:rPr>
                <w:color w:val="000000"/>
                <w:sz w:val="20"/>
                <w:szCs w:val="20"/>
              </w:rPr>
            </w:pPr>
            <w:r w:rsidRPr="00005DA0">
              <w:rPr>
                <w:color w:val="000000"/>
                <w:spacing w:val="-1"/>
                <w:w w:val="120"/>
                <w:sz w:val="20"/>
                <w:szCs w:val="20"/>
              </w:rPr>
              <w:t>В.</w:t>
            </w:r>
            <w:r w:rsidRPr="00005DA0">
              <w:rPr>
                <w:color w:val="000000"/>
                <w:spacing w:val="-13"/>
                <w:w w:val="120"/>
                <w:sz w:val="20"/>
                <w:szCs w:val="20"/>
              </w:rPr>
              <w:t xml:space="preserve"> </w:t>
            </w:r>
            <w:r w:rsidRPr="00005DA0">
              <w:rPr>
                <w:color w:val="000000"/>
                <w:spacing w:val="-1"/>
                <w:w w:val="120"/>
                <w:sz w:val="20"/>
                <w:szCs w:val="20"/>
              </w:rPr>
              <w:t>П.</w:t>
            </w:r>
            <w:r w:rsidRPr="00005DA0">
              <w:rPr>
                <w:color w:val="000000"/>
                <w:spacing w:val="-12"/>
                <w:w w:val="120"/>
                <w:sz w:val="20"/>
                <w:szCs w:val="20"/>
              </w:rPr>
              <w:t xml:space="preserve"> </w:t>
            </w:r>
            <w:r w:rsidRPr="00005DA0">
              <w:rPr>
                <w:color w:val="000000"/>
                <w:spacing w:val="-1"/>
                <w:w w:val="120"/>
                <w:sz w:val="20"/>
                <w:szCs w:val="20"/>
              </w:rPr>
              <w:t>Астафьева,</w:t>
            </w:r>
            <w:r w:rsidRPr="00005DA0">
              <w:rPr>
                <w:color w:val="000000"/>
                <w:spacing w:val="-13"/>
                <w:w w:val="120"/>
                <w:sz w:val="20"/>
                <w:szCs w:val="20"/>
              </w:rPr>
              <w:t xml:space="preserve"> </w:t>
            </w:r>
            <w:r w:rsidRPr="00005DA0">
              <w:rPr>
                <w:color w:val="000000"/>
                <w:spacing w:val="-1"/>
                <w:w w:val="120"/>
                <w:sz w:val="20"/>
                <w:szCs w:val="20"/>
              </w:rPr>
              <w:t>В.</w:t>
            </w:r>
            <w:r w:rsidRPr="00005DA0">
              <w:rPr>
                <w:color w:val="000000"/>
                <w:spacing w:val="-12"/>
                <w:w w:val="120"/>
                <w:sz w:val="20"/>
                <w:szCs w:val="20"/>
              </w:rPr>
              <w:t xml:space="preserve"> </w:t>
            </w:r>
            <w:r w:rsidRPr="00005DA0">
              <w:rPr>
                <w:color w:val="000000"/>
                <w:spacing w:val="-1"/>
                <w:w w:val="120"/>
                <w:sz w:val="20"/>
                <w:szCs w:val="20"/>
              </w:rPr>
              <w:t>К.</w:t>
            </w:r>
            <w:r w:rsidRPr="00005DA0">
              <w:rPr>
                <w:color w:val="000000"/>
                <w:spacing w:val="-13"/>
                <w:w w:val="120"/>
                <w:sz w:val="20"/>
                <w:szCs w:val="20"/>
              </w:rPr>
              <w:t xml:space="preserve"> </w:t>
            </w:r>
            <w:r w:rsidR="00617258">
              <w:rPr>
                <w:color w:val="000000"/>
                <w:w w:val="120"/>
                <w:sz w:val="20"/>
                <w:szCs w:val="20"/>
              </w:rPr>
              <w:t>Желез</w:t>
            </w:r>
            <w:r w:rsidRPr="00005DA0">
              <w:rPr>
                <w:color w:val="000000"/>
                <w:w w:val="120"/>
                <w:sz w:val="20"/>
                <w:szCs w:val="20"/>
              </w:rPr>
              <w:t>никова,</w:t>
            </w:r>
            <w:r w:rsidRPr="00005DA0">
              <w:rPr>
                <w:color w:val="000000"/>
                <w:spacing w:val="-12"/>
                <w:w w:val="120"/>
                <w:sz w:val="20"/>
                <w:szCs w:val="20"/>
              </w:rPr>
              <w:t xml:space="preserve"> </w:t>
            </w:r>
            <w:r w:rsidRPr="00005DA0">
              <w:rPr>
                <w:color w:val="000000"/>
                <w:w w:val="120"/>
                <w:sz w:val="20"/>
                <w:szCs w:val="20"/>
              </w:rPr>
              <w:t>Ю.</w:t>
            </w:r>
            <w:r w:rsidRPr="00005DA0">
              <w:rPr>
                <w:color w:val="000000"/>
                <w:spacing w:val="-11"/>
                <w:w w:val="120"/>
                <w:sz w:val="20"/>
                <w:szCs w:val="20"/>
              </w:rPr>
              <w:t xml:space="preserve"> </w:t>
            </w:r>
            <w:r w:rsidRPr="00005DA0">
              <w:rPr>
                <w:color w:val="000000"/>
                <w:w w:val="120"/>
                <w:sz w:val="20"/>
                <w:szCs w:val="20"/>
              </w:rPr>
              <w:t>Я.</w:t>
            </w:r>
            <w:r w:rsidRPr="00005DA0">
              <w:rPr>
                <w:color w:val="000000"/>
                <w:spacing w:val="-11"/>
                <w:w w:val="120"/>
                <w:sz w:val="20"/>
                <w:szCs w:val="20"/>
              </w:rPr>
              <w:t xml:space="preserve"> </w:t>
            </w:r>
            <w:r w:rsidRPr="00005DA0">
              <w:rPr>
                <w:color w:val="000000"/>
                <w:w w:val="120"/>
                <w:sz w:val="20"/>
                <w:szCs w:val="20"/>
              </w:rPr>
              <w:t>Яковлева,</w:t>
            </w:r>
          </w:p>
          <w:p w14:paraId="02F3B5A5" w14:textId="77777777" w:rsidR="005B2FBF" w:rsidRPr="00005DA0" w:rsidRDefault="00005DA0" w:rsidP="00220FF5">
            <w:pPr>
              <w:pStyle w:val="TableParagraph"/>
              <w:ind w:left="0"/>
              <w:jc w:val="center"/>
              <w:rPr>
                <w:color w:val="000000"/>
                <w:sz w:val="20"/>
                <w:szCs w:val="20"/>
              </w:rPr>
            </w:pPr>
            <w:r w:rsidRPr="00005DA0">
              <w:rPr>
                <w:color w:val="000000"/>
                <w:spacing w:val="-1"/>
                <w:w w:val="120"/>
                <w:sz w:val="20"/>
                <w:szCs w:val="20"/>
              </w:rPr>
              <w:t>Ю.</w:t>
            </w:r>
            <w:r w:rsidRPr="00005DA0">
              <w:rPr>
                <w:color w:val="000000"/>
                <w:spacing w:val="-12"/>
                <w:w w:val="120"/>
                <w:sz w:val="20"/>
                <w:szCs w:val="20"/>
              </w:rPr>
              <w:t xml:space="preserve"> </w:t>
            </w:r>
            <w:r w:rsidRPr="00005DA0">
              <w:rPr>
                <w:color w:val="000000"/>
                <w:spacing w:val="-1"/>
                <w:w w:val="120"/>
                <w:sz w:val="20"/>
                <w:szCs w:val="20"/>
              </w:rPr>
              <w:t>И.</w:t>
            </w:r>
            <w:r w:rsidRPr="00005DA0">
              <w:rPr>
                <w:color w:val="000000"/>
                <w:spacing w:val="-11"/>
                <w:w w:val="120"/>
                <w:sz w:val="20"/>
                <w:szCs w:val="20"/>
              </w:rPr>
              <w:t xml:space="preserve"> </w:t>
            </w:r>
            <w:r w:rsidRPr="00005DA0">
              <w:rPr>
                <w:color w:val="000000"/>
                <w:spacing w:val="-1"/>
                <w:w w:val="120"/>
                <w:sz w:val="20"/>
                <w:szCs w:val="20"/>
              </w:rPr>
              <w:t>Коваля,</w:t>
            </w:r>
            <w:r w:rsidRPr="00005DA0">
              <w:rPr>
                <w:color w:val="000000"/>
                <w:spacing w:val="-11"/>
                <w:w w:val="120"/>
                <w:sz w:val="20"/>
                <w:szCs w:val="20"/>
              </w:rPr>
              <w:t xml:space="preserve"> </w:t>
            </w:r>
            <w:r w:rsidRPr="00005DA0">
              <w:rPr>
                <w:color w:val="000000"/>
                <w:spacing w:val="-1"/>
                <w:w w:val="120"/>
                <w:sz w:val="20"/>
                <w:szCs w:val="20"/>
              </w:rPr>
              <w:t>А.</w:t>
            </w:r>
            <w:r w:rsidRPr="00005DA0">
              <w:rPr>
                <w:color w:val="000000"/>
                <w:spacing w:val="-11"/>
                <w:w w:val="120"/>
                <w:sz w:val="20"/>
                <w:szCs w:val="20"/>
              </w:rPr>
              <w:t xml:space="preserve"> </w:t>
            </w:r>
            <w:r w:rsidRPr="00005DA0">
              <w:rPr>
                <w:color w:val="000000"/>
                <w:spacing w:val="-1"/>
                <w:w w:val="120"/>
                <w:sz w:val="20"/>
                <w:szCs w:val="20"/>
              </w:rPr>
              <w:t>А.</w:t>
            </w:r>
            <w:r w:rsidRPr="00005DA0">
              <w:rPr>
                <w:color w:val="000000"/>
                <w:spacing w:val="-11"/>
                <w:w w:val="120"/>
                <w:sz w:val="20"/>
                <w:szCs w:val="20"/>
              </w:rPr>
              <w:t xml:space="preserve"> </w:t>
            </w:r>
            <w:r w:rsidR="00617258">
              <w:rPr>
                <w:color w:val="000000"/>
                <w:spacing w:val="-1"/>
                <w:w w:val="120"/>
                <w:sz w:val="20"/>
                <w:szCs w:val="20"/>
              </w:rPr>
              <w:t>Гиварги</w:t>
            </w:r>
            <w:r w:rsidRPr="00005DA0">
              <w:rPr>
                <w:color w:val="000000"/>
                <w:w w:val="120"/>
                <w:sz w:val="20"/>
                <w:szCs w:val="20"/>
              </w:rPr>
              <w:t>зова,</w:t>
            </w:r>
            <w:r w:rsidRPr="00005DA0">
              <w:rPr>
                <w:color w:val="000000"/>
                <w:spacing w:val="-13"/>
                <w:w w:val="120"/>
                <w:sz w:val="20"/>
                <w:szCs w:val="20"/>
              </w:rPr>
              <w:t xml:space="preserve"> </w:t>
            </w:r>
            <w:r w:rsidRPr="00005DA0">
              <w:rPr>
                <w:color w:val="000000"/>
                <w:w w:val="120"/>
                <w:sz w:val="20"/>
                <w:szCs w:val="20"/>
              </w:rPr>
              <w:t>М.</w:t>
            </w:r>
            <w:r w:rsidRPr="00005DA0">
              <w:rPr>
                <w:color w:val="000000"/>
                <w:spacing w:val="-13"/>
                <w:w w:val="120"/>
                <w:sz w:val="20"/>
                <w:szCs w:val="20"/>
              </w:rPr>
              <w:t xml:space="preserve"> </w:t>
            </w:r>
            <w:r w:rsidRPr="00005DA0">
              <w:rPr>
                <w:color w:val="000000"/>
                <w:w w:val="120"/>
                <w:sz w:val="20"/>
                <w:szCs w:val="20"/>
              </w:rPr>
              <w:t>С.</w:t>
            </w:r>
            <w:r w:rsidRPr="00005DA0">
              <w:rPr>
                <w:color w:val="000000"/>
                <w:spacing w:val="-13"/>
                <w:w w:val="120"/>
                <w:sz w:val="20"/>
                <w:szCs w:val="20"/>
              </w:rPr>
              <w:t xml:space="preserve"> </w:t>
            </w:r>
            <w:r w:rsidRPr="00005DA0">
              <w:rPr>
                <w:color w:val="000000"/>
                <w:w w:val="120"/>
                <w:sz w:val="20"/>
                <w:szCs w:val="20"/>
              </w:rPr>
              <w:t>Аромштам,</w:t>
            </w:r>
          </w:p>
          <w:p w14:paraId="5A8C39CE" w14:textId="77777777" w:rsidR="005B2FBF" w:rsidRPr="00005DA0" w:rsidRDefault="00005DA0" w:rsidP="00220FF5">
            <w:pPr>
              <w:pStyle w:val="TableParagraph"/>
              <w:ind w:left="0"/>
              <w:jc w:val="center"/>
              <w:rPr>
                <w:color w:val="000000"/>
                <w:sz w:val="20"/>
                <w:szCs w:val="20"/>
              </w:rPr>
            </w:pPr>
            <w:r w:rsidRPr="00005DA0">
              <w:rPr>
                <w:color w:val="000000"/>
                <w:spacing w:val="-1"/>
                <w:w w:val="120"/>
                <w:sz w:val="20"/>
                <w:szCs w:val="20"/>
              </w:rPr>
              <w:t>Н.</w:t>
            </w:r>
            <w:r w:rsidRPr="00005DA0">
              <w:rPr>
                <w:color w:val="000000"/>
                <w:spacing w:val="-13"/>
                <w:w w:val="120"/>
                <w:sz w:val="20"/>
                <w:szCs w:val="20"/>
              </w:rPr>
              <w:t xml:space="preserve"> </w:t>
            </w:r>
            <w:r w:rsidRPr="00005DA0">
              <w:rPr>
                <w:color w:val="000000"/>
                <w:spacing w:val="-1"/>
                <w:w w:val="120"/>
                <w:sz w:val="20"/>
                <w:szCs w:val="20"/>
              </w:rPr>
              <w:t>Ю.</w:t>
            </w:r>
            <w:r w:rsidRPr="00005DA0">
              <w:rPr>
                <w:color w:val="000000"/>
                <w:spacing w:val="-12"/>
                <w:w w:val="120"/>
                <w:sz w:val="20"/>
                <w:szCs w:val="20"/>
              </w:rPr>
              <w:t xml:space="preserve"> </w:t>
            </w:r>
            <w:r w:rsidRPr="00005DA0">
              <w:rPr>
                <w:color w:val="000000"/>
                <w:spacing w:val="-1"/>
                <w:w w:val="120"/>
                <w:sz w:val="20"/>
                <w:szCs w:val="20"/>
              </w:rPr>
              <w:t>Абгарян,</w:t>
            </w:r>
            <w:r w:rsidRPr="00005DA0">
              <w:rPr>
                <w:color w:val="000000"/>
                <w:spacing w:val="-12"/>
                <w:w w:val="120"/>
                <w:sz w:val="20"/>
                <w:szCs w:val="20"/>
              </w:rPr>
              <w:t xml:space="preserve"> </w:t>
            </w:r>
            <w:r w:rsidRPr="00005DA0">
              <w:rPr>
                <w:color w:val="000000"/>
                <w:spacing w:val="-1"/>
                <w:w w:val="120"/>
                <w:sz w:val="20"/>
                <w:szCs w:val="20"/>
              </w:rPr>
              <w:t>А.</w:t>
            </w:r>
            <w:r w:rsidRPr="00005DA0">
              <w:rPr>
                <w:color w:val="000000"/>
                <w:spacing w:val="-12"/>
                <w:w w:val="120"/>
                <w:sz w:val="20"/>
                <w:szCs w:val="20"/>
              </w:rPr>
              <w:t xml:space="preserve"> </w:t>
            </w:r>
            <w:r w:rsidRPr="00005DA0">
              <w:rPr>
                <w:color w:val="000000"/>
                <w:spacing w:val="-1"/>
                <w:w w:val="120"/>
                <w:sz w:val="20"/>
                <w:szCs w:val="20"/>
              </w:rPr>
              <w:t>В.</w:t>
            </w:r>
            <w:r w:rsidRPr="00005DA0">
              <w:rPr>
                <w:color w:val="000000"/>
                <w:spacing w:val="-12"/>
                <w:w w:val="120"/>
                <w:sz w:val="20"/>
                <w:szCs w:val="20"/>
              </w:rPr>
              <w:t xml:space="preserve"> </w:t>
            </w:r>
            <w:r w:rsidR="00617258">
              <w:rPr>
                <w:color w:val="000000"/>
                <w:w w:val="120"/>
                <w:sz w:val="20"/>
                <w:szCs w:val="20"/>
              </w:rPr>
              <w:t>Жвалев</w:t>
            </w:r>
            <w:r w:rsidRPr="00005DA0">
              <w:rPr>
                <w:color w:val="000000"/>
                <w:w w:val="120"/>
                <w:sz w:val="20"/>
                <w:szCs w:val="20"/>
              </w:rPr>
              <w:t>ского и Е. Б. Пастернак и др.</w:t>
            </w:r>
            <w:r w:rsidRPr="00005DA0">
              <w:rPr>
                <w:color w:val="000000"/>
                <w:spacing w:val="-51"/>
                <w:w w:val="120"/>
                <w:sz w:val="20"/>
                <w:szCs w:val="20"/>
              </w:rPr>
              <w:t xml:space="preserve"> </w:t>
            </w:r>
            <w:r w:rsidRPr="00005DA0">
              <w:rPr>
                <w:color w:val="000000"/>
                <w:w w:val="120"/>
                <w:sz w:val="20"/>
                <w:szCs w:val="20"/>
              </w:rPr>
              <w:t>(3</w:t>
            </w:r>
            <w:r w:rsidRPr="00005DA0">
              <w:rPr>
                <w:color w:val="000000"/>
                <w:spacing w:val="-12"/>
                <w:w w:val="120"/>
                <w:sz w:val="20"/>
                <w:szCs w:val="20"/>
              </w:rPr>
              <w:t xml:space="preserve"> </w:t>
            </w:r>
            <w:r w:rsidRPr="00005DA0">
              <w:rPr>
                <w:color w:val="000000"/>
                <w:w w:val="120"/>
                <w:sz w:val="20"/>
                <w:szCs w:val="20"/>
              </w:rPr>
              <w:t>ч)</w:t>
            </w:r>
          </w:p>
        </w:tc>
        <w:tc>
          <w:tcPr>
            <w:tcW w:w="5046" w:type="dxa"/>
            <w:tcBorders>
              <w:bottom w:val="single" w:sz="6" w:space="0" w:color="000000"/>
            </w:tcBorders>
          </w:tcPr>
          <w:p w14:paraId="50927CE3"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прозаические</w:t>
            </w:r>
            <w:r w:rsidRPr="00005DA0">
              <w:rPr>
                <w:color w:val="000000"/>
                <w:spacing w:val="6"/>
                <w:w w:val="115"/>
                <w:sz w:val="20"/>
                <w:szCs w:val="20"/>
              </w:rPr>
              <w:t xml:space="preserve"> </w:t>
            </w:r>
            <w:r w:rsidRPr="00005DA0">
              <w:rPr>
                <w:color w:val="000000"/>
                <w:w w:val="115"/>
                <w:sz w:val="20"/>
                <w:szCs w:val="20"/>
              </w:rPr>
              <w:t>произведения.</w:t>
            </w:r>
            <w:r w:rsidRPr="00005DA0">
              <w:rPr>
                <w:color w:val="000000"/>
                <w:spacing w:val="6"/>
                <w:w w:val="115"/>
                <w:sz w:val="20"/>
                <w:szCs w:val="20"/>
              </w:rPr>
              <w:t xml:space="preserve"> </w:t>
            </w:r>
            <w:r w:rsidRPr="00005DA0">
              <w:rPr>
                <w:color w:val="000000"/>
                <w:w w:val="115"/>
                <w:sz w:val="20"/>
                <w:szCs w:val="20"/>
              </w:rPr>
              <w:t>Определять</w:t>
            </w:r>
            <w:r w:rsidRPr="00005DA0">
              <w:rPr>
                <w:color w:val="000000"/>
                <w:spacing w:val="6"/>
                <w:w w:val="115"/>
                <w:sz w:val="20"/>
                <w:szCs w:val="20"/>
              </w:rPr>
              <w:t xml:space="preserve"> </w:t>
            </w:r>
            <w:r w:rsidRPr="00005DA0">
              <w:rPr>
                <w:color w:val="000000"/>
                <w:w w:val="115"/>
                <w:sz w:val="20"/>
                <w:szCs w:val="20"/>
              </w:rPr>
              <w:t>тему,</w:t>
            </w:r>
            <w:r w:rsidRPr="00005DA0">
              <w:rPr>
                <w:color w:val="000000"/>
                <w:spacing w:val="6"/>
                <w:w w:val="115"/>
                <w:sz w:val="20"/>
                <w:szCs w:val="20"/>
              </w:rPr>
              <w:t xml:space="preserve"> </w:t>
            </w:r>
            <w:r w:rsidRPr="00005DA0">
              <w:rPr>
                <w:color w:val="000000"/>
                <w:w w:val="115"/>
                <w:sz w:val="20"/>
                <w:szCs w:val="20"/>
              </w:rPr>
              <w:t>идею</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1"/>
                <w:w w:val="115"/>
                <w:sz w:val="20"/>
                <w:szCs w:val="20"/>
              </w:rPr>
              <w:t xml:space="preserve"> </w:t>
            </w:r>
            <w:r w:rsidRPr="00005DA0">
              <w:rPr>
                <w:color w:val="000000"/>
                <w:w w:val="115"/>
                <w:sz w:val="20"/>
                <w:szCs w:val="20"/>
              </w:rPr>
              <w:t>Характеризовать</w:t>
            </w:r>
            <w:r w:rsidRPr="00005DA0">
              <w:rPr>
                <w:color w:val="000000"/>
                <w:spacing w:val="2"/>
                <w:w w:val="115"/>
                <w:sz w:val="20"/>
                <w:szCs w:val="20"/>
              </w:rPr>
              <w:t xml:space="preserve"> </w:t>
            </w:r>
            <w:r w:rsidRPr="00005DA0">
              <w:rPr>
                <w:color w:val="000000"/>
                <w:w w:val="115"/>
                <w:sz w:val="20"/>
                <w:szCs w:val="20"/>
              </w:rPr>
              <w:t>главных</w:t>
            </w:r>
            <w:r w:rsidRPr="00005DA0">
              <w:rPr>
                <w:color w:val="000000"/>
                <w:spacing w:val="2"/>
                <w:w w:val="115"/>
                <w:sz w:val="20"/>
                <w:szCs w:val="20"/>
              </w:rPr>
              <w:t xml:space="preserve"> </w:t>
            </w:r>
            <w:r w:rsidRPr="00005DA0">
              <w:rPr>
                <w:color w:val="000000"/>
                <w:w w:val="115"/>
                <w:sz w:val="20"/>
                <w:szCs w:val="20"/>
              </w:rPr>
              <w:t>героев,</w:t>
            </w:r>
            <w:r w:rsidRPr="00005DA0">
              <w:rPr>
                <w:color w:val="000000"/>
                <w:spacing w:val="1"/>
                <w:w w:val="115"/>
                <w:sz w:val="20"/>
                <w:szCs w:val="20"/>
              </w:rPr>
              <w:t xml:space="preserve"> </w:t>
            </w:r>
            <w:r w:rsidRPr="00005DA0">
              <w:rPr>
                <w:color w:val="000000"/>
                <w:w w:val="115"/>
                <w:sz w:val="20"/>
                <w:szCs w:val="20"/>
              </w:rPr>
              <w:t>составлять их словесный портрет. Сопоставлять</w:t>
            </w:r>
            <w:r w:rsidRPr="00005DA0">
              <w:rPr>
                <w:color w:val="000000"/>
                <w:spacing w:val="1"/>
                <w:w w:val="115"/>
                <w:sz w:val="20"/>
                <w:szCs w:val="20"/>
              </w:rPr>
              <w:t xml:space="preserve"> </w:t>
            </w:r>
            <w:r w:rsidRPr="00005DA0">
              <w:rPr>
                <w:color w:val="000000"/>
                <w:w w:val="115"/>
                <w:sz w:val="20"/>
                <w:szCs w:val="20"/>
              </w:rPr>
              <w:t>героев и их посту</w:t>
            </w:r>
            <w:r w:rsidR="00617258">
              <w:rPr>
                <w:color w:val="000000"/>
                <w:w w:val="115"/>
                <w:sz w:val="20"/>
                <w:szCs w:val="20"/>
              </w:rPr>
              <w:t>пки с другими персонажами прочи</w:t>
            </w:r>
            <w:r w:rsidRPr="00005DA0">
              <w:rPr>
                <w:color w:val="000000"/>
                <w:w w:val="115"/>
                <w:sz w:val="20"/>
                <w:szCs w:val="20"/>
              </w:rPr>
              <w:t>танного</w:t>
            </w:r>
            <w:r w:rsidRPr="00005DA0">
              <w:rPr>
                <w:color w:val="000000"/>
                <w:spacing w:val="5"/>
                <w:w w:val="115"/>
                <w:sz w:val="20"/>
                <w:szCs w:val="20"/>
              </w:rPr>
              <w:t xml:space="preserve"> </w:t>
            </w:r>
            <w:r w:rsidRPr="00005DA0">
              <w:rPr>
                <w:color w:val="000000"/>
                <w:w w:val="115"/>
                <w:sz w:val="20"/>
                <w:szCs w:val="20"/>
              </w:rPr>
              <w:t>произведения</w:t>
            </w:r>
            <w:r w:rsidRPr="00005DA0">
              <w:rPr>
                <w:color w:val="000000"/>
                <w:spacing w:val="6"/>
                <w:w w:val="115"/>
                <w:sz w:val="20"/>
                <w:szCs w:val="20"/>
              </w:rPr>
              <w:t xml:space="preserve"> </w:t>
            </w:r>
            <w:r w:rsidRPr="00005DA0">
              <w:rPr>
                <w:color w:val="000000"/>
                <w:w w:val="115"/>
                <w:sz w:val="20"/>
                <w:szCs w:val="20"/>
              </w:rPr>
              <w:t>и</w:t>
            </w:r>
            <w:r w:rsidRPr="00005DA0">
              <w:rPr>
                <w:color w:val="000000"/>
                <w:spacing w:val="5"/>
                <w:w w:val="115"/>
                <w:sz w:val="20"/>
                <w:szCs w:val="20"/>
              </w:rPr>
              <w:t xml:space="preserve"> </w:t>
            </w:r>
            <w:r w:rsidRPr="00005DA0">
              <w:rPr>
                <w:color w:val="000000"/>
                <w:w w:val="115"/>
                <w:sz w:val="20"/>
                <w:szCs w:val="20"/>
              </w:rPr>
              <w:t>персонажами</w:t>
            </w:r>
            <w:r w:rsidRPr="00005DA0">
              <w:rPr>
                <w:color w:val="000000"/>
                <w:spacing w:val="6"/>
                <w:w w:val="115"/>
                <w:sz w:val="20"/>
                <w:szCs w:val="20"/>
              </w:rPr>
              <w:t xml:space="preserve"> </w:t>
            </w:r>
            <w:r w:rsidRPr="00005DA0">
              <w:rPr>
                <w:color w:val="000000"/>
                <w:w w:val="115"/>
                <w:sz w:val="20"/>
                <w:szCs w:val="20"/>
              </w:rPr>
              <w:t>других</w:t>
            </w:r>
            <w:r w:rsidRPr="00005DA0">
              <w:rPr>
                <w:color w:val="000000"/>
                <w:spacing w:val="5"/>
                <w:w w:val="115"/>
                <w:sz w:val="20"/>
                <w:szCs w:val="20"/>
              </w:rPr>
              <w:t xml:space="preserve"> </w:t>
            </w:r>
            <w:r w:rsidR="00617258">
              <w:rPr>
                <w:color w:val="000000"/>
                <w:w w:val="115"/>
                <w:sz w:val="20"/>
                <w:szCs w:val="20"/>
              </w:rPr>
              <w:t>произ</w:t>
            </w:r>
            <w:r w:rsidRPr="00005DA0">
              <w:rPr>
                <w:color w:val="000000"/>
                <w:w w:val="115"/>
                <w:sz w:val="20"/>
                <w:szCs w:val="20"/>
              </w:rPr>
              <w:t>ведений.</w:t>
            </w:r>
            <w:r w:rsidRPr="00005DA0">
              <w:rPr>
                <w:color w:val="000000"/>
                <w:spacing w:val="3"/>
                <w:w w:val="115"/>
                <w:sz w:val="20"/>
                <w:szCs w:val="20"/>
              </w:rPr>
              <w:t xml:space="preserve"> </w:t>
            </w:r>
            <w:r w:rsidRPr="00005DA0">
              <w:rPr>
                <w:color w:val="000000"/>
                <w:w w:val="115"/>
                <w:sz w:val="20"/>
                <w:szCs w:val="20"/>
              </w:rPr>
              <w:t>Выявлять</w:t>
            </w:r>
            <w:r w:rsidRPr="00005DA0">
              <w:rPr>
                <w:color w:val="000000"/>
                <w:spacing w:val="4"/>
                <w:w w:val="115"/>
                <w:sz w:val="20"/>
                <w:szCs w:val="20"/>
              </w:rPr>
              <w:t xml:space="preserve"> </w:t>
            </w:r>
            <w:r w:rsidRPr="00005DA0">
              <w:rPr>
                <w:color w:val="000000"/>
                <w:w w:val="115"/>
                <w:sz w:val="20"/>
                <w:szCs w:val="20"/>
              </w:rPr>
              <w:t>авторскую</w:t>
            </w:r>
            <w:r w:rsidRPr="00005DA0">
              <w:rPr>
                <w:color w:val="000000"/>
                <w:spacing w:val="3"/>
                <w:w w:val="115"/>
                <w:sz w:val="20"/>
                <w:szCs w:val="20"/>
              </w:rPr>
              <w:t xml:space="preserve"> </w:t>
            </w:r>
            <w:r w:rsidRPr="00005DA0">
              <w:rPr>
                <w:color w:val="000000"/>
                <w:w w:val="115"/>
                <w:sz w:val="20"/>
                <w:szCs w:val="20"/>
              </w:rPr>
              <w:t>позицию.</w:t>
            </w:r>
            <w:r w:rsidRPr="00005DA0">
              <w:rPr>
                <w:color w:val="000000"/>
                <w:spacing w:val="4"/>
                <w:w w:val="115"/>
                <w:sz w:val="20"/>
                <w:szCs w:val="20"/>
              </w:rPr>
              <w:t xml:space="preserve"> </w:t>
            </w:r>
            <w:r w:rsidR="00617258">
              <w:rPr>
                <w:color w:val="000000"/>
                <w:w w:val="115"/>
                <w:sz w:val="20"/>
                <w:szCs w:val="20"/>
              </w:rPr>
              <w:t>Высказыв</w:t>
            </w:r>
            <w:r w:rsidRPr="00005DA0">
              <w:rPr>
                <w:color w:val="000000"/>
                <w:w w:val="115"/>
                <w:sz w:val="20"/>
                <w:szCs w:val="20"/>
              </w:rPr>
              <w:t>ать</w:t>
            </w:r>
            <w:r w:rsidRPr="00005DA0">
              <w:rPr>
                <w:color w:val="000000"/>
                <w:spacing w:val="-4"/>
                <w:w w:val="115"/>
                <w:sz w:val="20"/>
                <w:szCs w:val="20"/>
              </w:rPr>
              <w:t xml:space="preserve"> </w:t>
            </w:r>
            <w:r w:rsidRPr="00005DA0">
              <w:rPr>
                <w:color w:val="000000"/>
                <w:w w:val="115"/>
                <w:sz w:val="20"/>
                <w:szCs w:val="20"/>
              </w:rPr>
              <w:t>своё</w:t>
            </w:r>
            <w:r w:rsidRPr="00005DA0">
              <w:rPr>
                <w:color w:val="000000"/>
                <w:spacing w:val="-3"/>
                <w:w w:val="115"/>
                <w:sz w:val="20"/>
                <w:szCs w:val="20"/>
              </w:rPr>
              <w:t xml:space="preserve"> </w:t>
            </w:r>
            <w:r w:rsidRPr="00005DA0">
              <w:rPr>
                <w:color w:val="000000"/>
                <w:w w:val="115"/>
                <w:sz w:val="20"/>
                <w:szCs w:val="20"/>
              </w:rPr>
              <w:t>отношение</w:t>
            </w:r>
            <w:r w:rsidRPr="00005DA0">
              <w:rPr>
                <w:color w:val="000000"/>
                <w:spacing w:val="-3"/>
                <w:w w:val="115"/>
                <w:sz w:val="20"/>
                <w:szCs w:val="20"/>
              </w:rPr>
              <w:t xml:space="preserve"> </w:t>
            </w:r>
            <w:r w:rsidRPr="00005DA0">
              <w:rPr>
                <w:color w:val="000000"/>
                <w:w w:val="115"/>
                <w:sz w:val="20"/>
                <w:szCs w:val="20"/>
              </w:rPr>
              <w:t>к</w:t>
            </w:r>
            <w:r w:rsidRPr="00005DA0">
              <w:rPr>
                <w:color w:val="000000"/>
                <w:spacing w:val="-3"/>
                <w:w w:val="115"/>
                <w:sz w:val="20"/>
                <w:szCs w:val="20"/>
              </w:rPr>
              <w:t xml:space="preserve"> </w:t>
            </w:r>
            <w:r w:rsidRPr="00005DA0">
              <w:rPr>
                <w:color w:val="000000"/>
                <w:w w:val="115"/>
                <w:sz w:val="20"/>
                <w:szCs w:val="20"/>
              </w:rPr>
              <w:t>событиям,</w:t>
            </w:r>
            <w:r w:rsidRPr="00005DA0">
              <w:rPr>
                <w:color w:val="000000"/>
                <w:spacing w:val="-3"/>
                <w:w w:val="115"/>
                <w:sz w:val="20"/>
                <w:szCs w:val="20"/>
              </w:rPr>
              <w:t xml:space="preserve"> </w:t>
            </w:r>
            <w:r w:rsidRPr="00005DA0">
              <w:rPr>
                <w:color w:val="000000"/>
                <w:w w:val="115"/>
                <w:sz w:val="20"/>
                <w:szCs w:val="20"/>
              </w:rPr>
              <w:t>изображённым</w:t>
            </w:r>
          </w:p>
          <w:p w14:paraId="1ECDF44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w:t>
            </w:r>
            <w:r w:rsidRPr="00005DA0">
              <w:rPr>
                <w:color w:val="000000"/>
                <w:spacing w:val="4"/>
                <w:w w:val="115"/>
                <w:sz w:val="20"/>
                <w:szCs w:val="20"/>
              </w:rPr>
              <w:t xml:space="preserve"> </w:t>
            </w:r>
            <w:r w:rsidRPr="00005DA0">
              <w:rPr>
                <w:color w:val="000000"/>
                <w:w w:val="115"/>
                <w:sz w:val="20"/>
                <w:szCs w:val="20"/>
              </w:rPr>
              <w:t>произведении.</w:t>
            </w:r>
          </w:p>
          <w:p w14:paraId="5E20D2C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Писать</w:t>
            </w:r>
            <w:r w:rsidRPr="00005DA0">
              <w:rPr>
                <w:color w:val="000000"/>
                <w:spacing w:val="4"/>
                <w:w w:val="115"/>
                <w:sz w:val="20"/>
                <w:szCs w:val="20"/>
              </w:rPr>
              <w:t xml:space="preserve"> </w:t>
            </w:r>
            <w:r w:rsidRPr="00005DA0">
              <w:rPr>
                <w:color w:val="000000"/>
                <w:w w:val="115"/>
                <w:sz w:val="20"/>
                <w:szCs w:val="20"/>
              </w:rPr>
              <w:t>отзыв</w:t>
            </w:r>
            <w:r w:rsidRPr="00005DA0">
              <w:rPr>
                <w:color w:val="000000"/>
                <w:spacing w:val="4"/>
                <w:w w:val="115"/>
                <w:sz w:val="20"/>
                <w:szCs w:val="20"/>
              </w:rPr>
              <w:t xml:space="preserve"> </w:t>
            </w:r>
            <w:r w:rsidRPr="00005DA0">
              <w:rPr>
                <w:color w:val="000000"/>
                <w:w w:val="115"/>
                <w:sz w:val="20"/>
                <w:szCs w:val="20"/>
              </w:rPr>
              <w:t>на</w:t>
            </w:r>
            <w:r w:rsidRPr="00005DA0">
              <w:rPr>
                <w:color w:val="000000"/>
                <w:spacing w:val="5"/>
                <w:w w:val="115"/>
                <w:sz w:val="20"/>
                <w:szCs w:val="20"/>
              </w:rPr>
              <w:t xml:space="preserve"> </w:t>
            </w:r>
            <w:r w:rsidRPr="00005DA0">
              <w:rPr>
                <w:color w:val="000000"/>
                <w:w w:val="115"/>
                <w:sz w:val="20"/>
                <w:szCs w:val="20"/>
              </w:rPr>
              <w:t>прочитанную</w:t>
            </w:r>
            <w:r w:rsidRPr="00005DA0">
              <w:rPr>
                <w:color w:val="000000"/>
                <w:spacing w:val="4"/>
                <w:w w:val="115"/>
                <w:sz w:val="20"/>
                <w:szCs w:val="20"/>
              </w:rPr>
              <w:t xml:space="preserve"> </w:t>
            </w:r>
            <w:r w:rsidRPr="00005DA0">
              <w:rPr>
                <w:color w:val="000000"/>
                <w:w w:val="115"/>
                <w:sz w:val="20"/>
                <w:szCs w:val="20"/>
              </w:rPr>
              <w:t>книгу.</w:t>
            </w:r>
          </w:p>
          <w:p w14:paraId="2C441D93"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 xml:space="preserve">Выстраивать с </w:t>
            </w:r>
            <w:r w:rsidR="00617258">
              <w:rPr>
                <w:color w:val="000000"/>
                <w:w w:val="115"/>
                <w:sz w:val="20"/>
                <w:szCs w:val="20"/>
              </w:rPr>
              <w:t>помощью учителя траекторию само</w:t>
            </w:r>
            <w:r w:rsidRPr="00005DA0">
              <w:rPr>
                <w:color w:val="000000"/>
                <w:w w:val="115"/>
                <w:sz w:val="20"/>
                <w:szCs w:val="20"/>
              </w:rPr>
              <w:t>стоятельного</w:t>
            </w:r>
            <w:r w:rsidRPr="00005DA0">
              <w:rPr>
                <w:color w:val="000000"/>
                <w:spacing w:val="-8"/>
                <w:w w:val="115"/>
                <w:sz w:val="20"/>
                <w:szCs w:val="20"/>
              </w:rPr>
              <w:t xml:space="preserve"> </w:t>
            </w:r>
            <w:r w:rsidRPr="00005DA0">
              <w:rPr>
                <w:color w:val="000000"/>
                <w:w w:val="115"/>
                <w:sz w:val="20"/>
                <w:szCs w:val="20"/>
              </w:rPr>
              <w:t>чтения.</w:t>
            </w:r>
          </w:p>
        </w:tc>
      </w:tr>
      <w:tr w:rsidR="00005DA0" w:rsidRPr="00005DA0" w14:paraId="46D347FE" w14:textId="77777777" w:rsidTr="00617258">
        <w:trPr>
          <w:trHeight w:val="1895"/>
        </w:trPr>
        <w:tc>
          <w:tcPr>
            <w:tcW w:w="1928" w:type="dxa"/>
            <w:vMerge/>
            <w:tcBorders>
              <w:top w:val="nil"/>
              <w:left w:val="single" w:sz="6" w:space="0" w:color="000000"/>
              <w:right w:val="single" w:sz="6" w:space="0" w:color="000000"/>
            </w:tcBorders>
          </w:tcPr>
          <w:p w14:paraId="5205DE74" w14:textId="77777777" w:rsidR="005B2FBF" w:rsidRPr="00005DA0" w:rsidRDefault="005B2FBF" w:rsidP="00220FF5">
            <w:pPr>
              <w:jc w:val="center"/>
              <w:rPr>
                <w:color w:val="000000"/>
                <w:sz w:val="20"/>
                <w:szCs w:val="20"/>
              </w:rPr>
            </w:pPr>
          </w:p>
        </w:tc>
        <w:tc>
          <w:tcPr>
            <w:tcW w:w="3175" w:type="dxa"/>
            <w:tcBorders>
              <w:bottom w:val="single" w:sz="6" w:space="0" w:color="000000"/>
            </w:tcBorders>
          </w:tcPr>
          <w:p w14:paraId="4633E9C6" w14:textId="77777777" w:rsidR="005B2FBF" w:rsidRPr="00005DA0" w:rsidRDefault="00617258" w:rsidP="00220FF5">
            <w:pPr>
              <w:pStyle w:val="TableParagraph"/>
              <w:ind w:left="0"/>
              <w:jc w:val="center"/>
              <w:rPr>
                <w:color w:val="000000"/>
                <w:sz w:val="20"/>
                <w:szCs w:val="20"/>
              </w:rPr>
            </w:pPr>
            <w:r>
              <w:rPr>
                <w:color w:val="000000"/>
                <w:w w:val="115"/>
                <w:sz w:val="20"/>
                <w:szCs w:val="20"/>
              </w:rPr>
              <w:t>Произведения приключенческо</w:t>
            </w:r>
            <w:r w:rsidR="00005DA0" w:rsidRPr="00005DA0">
              <w:rPr>
                <w:color w:val="000000"/>
                <w:w w:val="115"/>
                <w:sz w:val="20"/>
                <w:szCs w:val="20"/>
              </w:rPr>
              <w:t>го жанра</w:t>
            </w:r>
            <w:r>
              <w:rPr>
                <w:color w:val="000000"/>
                <w:w w:val="115"/>
                <w:sz w:val="20"/>
                <w:szCs w:val="20"/>
              </w:rPr>
              <w:t xml:space="preserve"> отечественных писате</w:t>
            </w:r>
            <w:r w:rsidR="00005DA0" w:rsidRPr="00005DA0">
              <w:rPr>
                <w:color w:val="000000"/>
                <w:w w:val="115"/>
                <w:sz w:val="20"/>
                <w:szCs w:val="20"/>
              </w:rPr>
              <w:t>лей</w:t>
            </w:r>
            <w:r w:rsidR="00005DA0" w:rsidRPr="00005DA0">
              <w:rPr>
                <w:color w:val="000000"/>
                <w:spacing w:val="-10"/>
                <w:w w:val="115"/>
                <w:sz w:val="20"/>
                <w:szCs w:val="20"/>
              </w:rPr>
              <w:t xml:space="preserve"> </w:t>
            </w:r>
            <w:r w:rsidR="00005DA0" w:rsidRPr="00005DA0">
              <w:rPr>
                <w:color w:val="000000"/>
                <w:w w:val="115"/>
                <w:sz w:val="20"/>
                <w:szCs w:val="20"/>
              </w:rPr>
              <w:t>(одно</w:t>
            </w:r>
            <w:r w:rsidR="00005DA0" w:rsidRPr="00005DA0">
              <w:rPr>
                <w:color w:val="000000"/>
                <w:spacing w:val="-9"/>
                <w:w w:val="115"/>
                <w:sz w:val="20"/>
                <w:szCs w:val="20"/>
              </w:rPr>
              <w:t xml:space="preserve"> </w:t>
            </w:r>
            <w:r w:rsidR="00005DA0" w:rsidRPr="00005DA0">
              <w:rPr>
                <w:color w:val="000000"/>
                <w:w w:val="115"/>
                <w:sz w:val="20"/>
                <w:szCs w:val="20"/>
              </w:rPr>
              <w:t>по</w:t>
            </w:r>
            <w:r w:rsidR="00005DA0" w:rsidRPr="00005DA0">
              <w:rPr>
                <w:color w:val="000000"/>
                <w:spacing w:val="-9"/>
                <w:w w:val="115"/>
                <w:sz w:val="20"/>
                <w:szCs w:val="20"/>
              </w:rPr>
              <w:t xml:space="preserve"> </w:t>
            </w:r>
            <w:r w:rsidR="00005DA0" w:rsidRPr="00005DA0">
              <w:rPr>
                <w:color w:val="000000"/>
                <w:w w:val="115"/>
                <w:sz w:val="20"/>
                <w:szCs w:val="20"/>
              </w:rPr>
              <w:t>выбору).</w:t>
            </w:r>
          </w:p>
          <w:p w14:paraId="509C1E6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6"/>
                <w:w w:val="115"/>
                <w:sz w:val="20"/>
                <w:szCs w:val="20"/>
              </w:rPr>
              <w:t xml:space="preserve"> </w:t>
            </w:r>
            <w:r w:rsidRPr="00005DA0">
              <w:rPr>
                <w:color w:val="000000"/>
                <w:w w:val="115"/>
                <w:sz w:val="20"/>
                <w:szCs w:val="20"/>
              </w:rPr>
              <w:t>К.</w:t>
            </w:r>
            <w:r w:rsidRPr="00005DA0">
              <w:rPr>
                <w:color w:val="000000"/>
                <w:spacing w:val="7"/>
                <w:w w:val="115"/>
                <w:sz w:val="20"/>
                <w:szCs w:val="20"/>
              </w:rPr>
              <w:t xml:space="preserve"> </w:t>
            </w:r>
            <w:r w:rsidRPr="00005DA0">
              <w:rPr>
                <w:color w:val="000000"/>
                <w:w w:val="115"/>
                <w:sz w:val="20"/>
                <w:szCs w:val="20"/>
              </w:rPr>
              <w:t>Булычёв</w:t>
            </w:r>
            <w:r w:rsidRPr="00005DA0">
              <w:rPr>
                <w:color w:val="000000"/>
                <w:spacing w:val="6"/>
                <w:w w:val="115"/>
                <w:sz w:val="20"/>
                <w:szCs w:val="20"/>
              </w:rPr>
              <w:t xml:space="preserve"> </w:t>
            </w:r>
            <w:r w:rsidR="00617258">
              <w:rPr>
                <w:color w:val="000000"/>
                <w:w w:val="115"/>
                <w:sz w:val="20"/>
                <w:szCs w:val="20"/>
              </w:rPr>
              <w:t>«Девоч</w:t>
            </w:r>
            <w:r w:rsidRPr="00005DA0">
              <w:rPr>
                <w:color w:val="000000"/>
                <w:w w:val="115"/>
                <w:sz w:val="20"/>
                <w:szCs w:val="20"/>
              </w:rPr>
              <w:t>ка, с</w:t>
            </w:r>
            <w:r w:rsidRPr="00005DA0">
              <w:rPr>
                <w:color w:val="000000"/>
                <w:spacing w:val="1"/>
                <w:w w:val="115"/>
                <w:sz w:val="20"/>
                <w:szCs w:val="20"/>
              </w:rPr>
              <w:t xml:space="preserve"> </w:t>
            </w:r>
            <w:r w:rsidRPr="00005DA0">
              <w:rPr>
                <w:color w:val="000000"/>
                <w:w w:val="115"/>
                <w:sz w:val="20"/>
                <w:szCs w:val="20"/>
              </w:rPr>
              <w:t>которой</w:t>
            </w:r>
            <w:r w:rsidR="00617258">
              <w:rPr>
                <w:color w:val="000000"/>
                <w:w w:val="115"/>
                <w:sz w:val="20"/>
                <w:szCs w:val="20"/>
              </w:rPr>
              <w:t xml:space="preserve"> </w:t>
            </w:r>
            <w:r w:rsidRPr="00005DA0">
              <w:rPr>
                <w:color w:val="000000"/>
                <w:w w:val="115"/>
                <w:sz w:val="20"/>
                <w:szCs w:val="20"/>
              </w:rPr>
              <w:t>ничего</w:t>
            </w:r>
            <w:r w:rsidR="00617258">
              <w:rPr>
                <w:color w:val="000000"/>
                <w:w w:val="115"/>
                <w:sz w:val="20"/>
                <w:szCs w:val="20"/>
              </w:rPr>
              <w:t xml:space="preserve"> </w:t>
            </w:r>
            <w:r w:rsidRPr="00005DA0">
              <w:rPr>
                <w:color w:val="000000"/>
                <w:w w:val="115"/>
                <w:sz w:val="20"/>
                <w:szCs w:val="20"/>
              </w:rPr>
              <w:t>не</w:t>
            </w:r>
            <w:r w:rsidRPr="00005DA0">
              <w:rPr>
                <w:color w:val="000000"/>
                <w:spacing w:val="1"/>
                <w:w w:val="115"/>
                <w:sz w:val="20"/>
                <w:szCs w:val="20"/>
              </w:rPr>
              <w:t xml:space="preserve"> </w:t>
            </w:r>
            <w:r w:rsidR="00617258">
              <w:rPr>
                <w:color w:val="000000"/>
                <w:w w:val="115"/>
                <w:sz w:val="20"/>
                <w:szCs w:val="20"/>
              </w:rPr>
              <w:t>случит</w:t>
            </w:r>
            <w:r w:rsidRPr="00005DA0">
              <w:rPr>
                <w:color w:val="000000"/>
                <w:w w:val="115"/>
                <w:sz w:val="20"/>
                <w:szCs w:val="20"/>
              </w:rPr>
              <w:t>ся»,</w:t>
            </w:r>
            <w:r w:rsidRPr="00005DA0">
              <w:rPr>
                <w:color w:val="000000"/>
                <w:spacing w:val="1"/>
                <w:w w:val="115"/>
                <w:sz w:val="20"/>
                <w:szCs w:val="20"/>
              </w:rPr>
              <w:t xml:space="preserve"> </w:t>
            </w:r>
            <w:r w:rsidRPr="00005DA0">
              <w:rPr>
                <w:color w:val="000000"/>
                <w:w w:val="115"/>
                <w:sz w:val="20"/>
                <w:szCs w:val="20"/>
              </w:rPr>
              <w:t>«Миллион</w:t>
            </w:r>
            <w:r w:rsidRPr="00005DA0">
              <w:rPr>
                <w:color w:val="000000"/>
                <w:spacing w:val="1"/>
                <w:w w:val="115"/>
                <w:sz w:val="20"/>
                <w:szCs w:val="20"/>
              </w:rPr>
              <w:t xml:space="preserve"> </w:t>
            </w:r>
            <w:r w:rsidRPr="00005DA0">
              <w:rPr>
                <w:color w:val="000000"/>
                <w:w w:val="115"/>
                <w:sz w:val="20"/>
                <w:szCs w:val="20"/>
              </w:rPr>
              <w:t>приключений»</w:t>
            </w:r>
            <w:r w:rsidRPr="00005DA0">
              <w:rPr>
                <w:color w:val="000000"/>
                <w:spacing w:val="-49"/>
                <w:w w:val="115"/>
                <w:sz w:val="20"/>
                <w:szCs w:val="20"/>
              </w:rPr>
              <w:t xml:space="preserve"> </w:t>
            </w:r>
            <w:r w:rsidRPr="00005DA0">
              <w:rPr>
                <w:color w:val="000000"/>
                <w:w w:val="115"/>
                <w:sz w:val="20"/>
                <w:szCs w:val="20"/>
              </w:rPr>
              <w:t>(главы</w:t>
            </w:r>
            <w:r w:rsidRPr="00005DA0">
              <w:rPr>
                <w:color w:val="000000"/>
                <w:spacing w:val="-9"/>
                <w:w w:val="115"/>
                <w:sz w:val="20"/>
                <w:szCs w:val="20"/>
              </w:rPr>
              <w:t xml:space="preserve"> </w:t>
            </w:r>
            <w:r w:rsidRPr="00005DA0">
              <w:rPr>
                <w:color w:val="000000"/>
                <w:w w:val="115"/>
                <w:sz w:val="20"/>
                <w:szCs w:val="20"/>
              </w:rPr>
              <w:t>по</w:t>
            </w:r>
            <w:r w:rsidRPr="00005DA0">
              <w:rPr>
                <w:color w:val="000000"/>
                <w:spacing w:val="-8"/>
                <w:w w:val="115"/>
                <w:sz w:val="20"/>
                <w:szCs w:val="20"/>
              </w:rPr>
              <w:t xml:space="preserve"> </w:t>
            </w:r>
            <w:r w:rsidRPr="00005DA0">
              <w:rPr>
                <w:color w:val="000000"/>
                <w:w w:val="115"/>
                <w:sz w:val="20"/>
                <w:szCs w:val="20"/>
              </w:rPr>
              <w:t>выбору)</w:t>
            </w:r>
            <w:r w:rsidRPr="00005DA0">
              <w:rPr>
                <w:color w:val="000000"/>
                <w:spacing w:val="-9"/>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др.</w:t>
            </w:r>
            <w:r w:rsidRPr="00005DA0">
              <w:rPr>
                <w:color w:val="000000"/>
                <w:spacing w:val="-8"/>
                <w:w w:val="115"/>
                <w:sz w:val="20"/>
                <w:szCs w:val="20"/>
              </w:rPr>
              <w:t xml:space="preserve"> </w:t>
            </w:r>
            <w:r w:rsidRPr="00005DA0">
              <w:rPr>
                <w:color w:val="000000"/>
                <w:w w:val="115"/>
                <w:sz w:val="20"/>
                <w:szCs w:val="20"/>
              </w:rPr>
              <w:t>(2</w:t>
            </w:r>
            <w:r w:rsidRPr="00005DA0">
              <w:rPr>
                <w:color w:val="000000"/>
                <w:spacing w:val="-9"/>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10474E95"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Воспринимать</w:t>
            </w:r>
            <w:r w:rsidRPr="00005DA0">
              <w:rPr>
                <w:color w:val="000000"/>
                <w:spacing w:val="12"/>
                <w:w w:val="115"/>
                <w:sz w:val="20"/>
                <w:szCs w:val="20"/>
              </w:rPr>
              <w:t xml:space="preserve"> </w:t>
            </w:r>
            <w:r w:rsidRPr="00005DA0">
              <w:rPr>
                <w:color w:val="000000"/>
                <w:w w:val="115"/>
                <w:sz w:val="20"/>
                <w:szCs w:val="20"/>
              </w:rPr>
              <w:t>и</w:t>
            </w:r>
            <w:r w:rsidRPr="00005DA0">
              <w:rPr>
                <w:color w:val="000000"/>
                <w:spacing w:val="12"/>
                <w:w w:val="115"/>
                <w:sz w:val="20"/>
                <w:szCs w:val="20"/>
              </w:rPr>
              <w:t xml:space="preserve"> </w:t>
            </w:r>
            <w:r w:rsidRPr="00005DA0">
              <w:rPr>
                <w:color w:val="000000"/>
                <w:w w:val="115"/>
                <w:sz w:val="20"/>
                <w:szCs w:val="20"/>
              </w:rPr>
              <w:t>выразительно</w:t>
            </w:r>
            <w:r w:rsidRPr="00005DA0">
              <w:rPr>
                <w:color w:val="000000"/>
                <w:spacing w:val="12"/>
                <w:w w:val="115"/>
                <w:sz w:val="20"/>
                <w:szCs w:val="20"/>
              </w:rPr>
              <w:t xml:space="preserve"> </w:t>
            </w:r>
            <w:r w:rsidRPr="00005DA0">
              <w:rPr>
                <w:color w:val="000000"/>
                <w:w w:val="115"/>
                <w:sz w:val="20"/>
                <w:szCs w:val="20"/>
              </w:rPr>
              <w:t>читать</w:t>
            </w:r>
            <w:r w:rsidRPr="00005DA0">
              <w:rPr>
                <w:color w:val="000000"/>
                <w:spacing w:val="12"/>
                <w:w w:val="115"/>
                <w:sz w:val="20"/>
                <w:szCs w:val="20"/>
              </w:rPr>
              <w:t xml:space="preserve"> </w:t>
            </w:r>
            <w:r w:rsidRPr="00005DA0">
              <w:rPr>
                <w:color w:val="000000"/>
                <w:w w:val="115"/>
                <w:sz w:val="20"/>
                <w:szCs w:val="20"/>
              </w:rPr>
              <w:t>прозаический</w:t>
            </w:r>
            <w:r w:rsidRPr="00005DA0">
              <w:rPr>
                <w:color w:val="000000"/>
                <w:spacing w:val="1"/>
                <w:w w:val="115"/>
                <w:sz w:val="20"/>
                <w:szCs w:val="20"/>
              </w:rPr>
              <w:t xml:space="preserve"> </w:t>
            </w:r>
            <w:r w:rsidRPr="00005DA0">
              <w:rPr>
                <w:color w:val="000000"/>
                <w:w w:val="115"/>
                <w:sz w:val="20"/>
                <w:szCs w:val="20"/>
              </w:rPr>
              <w:t>текст, отвечать</w:t>
            </w:r>
            <w:r w:rsidRPr="00005DA0">
              <w:rPr>
                <w:color w:val="000000"/>
                <w:spacing w:val="1"/>
                <w:w w:val="115"/>
                <w:sz w:val="20"/>
                <w:szCs w:val="20"/>
              </w:rPr>
              <w:t xml:space="preserve"> </w:t>
            </w:r>
            <w:r w:rsidRPr="00005DA0">
              <w:rPr>
                <w:color w:val="000000"/>
                <w:w w:val="115"/>
                <w:sz w:val="20"/>
                <w:szCs w:val="20"/>
              </w:rPr>
              <w:t>на вопросы,</w:t>
            </w:r>
            <w:r w:rsidRPr="00005DA0">
              <w:rPr>
                <w:color w:val="000000"/>
                <w:spacing w:val="1"/>
                <w:w w:val="115"/>
                <w:sz w:val="20"/>
                <w:szCs w:val="20"/>
              </w:rPr>
              <w:t xml:space="preserve"> </w:t>
            </w:r>
            <w:r w:rsidRPr="00005DA0">
              <w:rPr>
                <w:color w:val="000000"/>
                <w:w w:val="115"/>
                <w:sz w:val="20"/>
                <w:szCs w:val="20"/>
              </w:rPr>
              <w:t>пересказывать текст,</w:t>
            </w:r>
            <w:r w:rsidRPr="00005DA0">
              <w:rPr>
                <w:color w:val="000000"/>
                <w:spacing w:val="1"/>
                <w:w w:val="115"/>
                <w:sz w:val="20"/>
                <w:szCs w:val="20"/>
              </w:rPr>
              <w:t xml:space="preserve"> </w:t>
            </w:r>
            <w:r w:rsidRPr="00005DA0">
              <w:rPr>
                <w:color w:val="000000"/>
                <w:w w:val="115"/>
                <w:sz w:val="20"/>
                <w:szCs w:val="20"/>
              </w:rPr>
              <w:t>используя авторские средства художественной</w:t>
            </w:r>
            <w:r w:rsidRPr="00005DA0">
              <w:rPr>
                <w:color w:val="000000"/>
                <w:spacing w:val="1"/>
                <w:w w:val="115"/>
                <w:sz w:val="20"/>
                <w:szCs w:val="20"/>
              </w:rPr>
              <w:t xml:space="preserve"> </w:t>
            </w:r>
            <w:r w:rsidRPr="00005DA0">
              <w:rPr>
                <w:color w:val="000000"/>
                <w:w w:val="115"/>
                <w:sz w:val="20"/>
                <w:szCs w:val="20"/>
              </w:rPr>
              <w:t>выразительности.</w:t>
            </w:r>
            <w:r w:rsidRPr="00005DA0">
              <w:rPr>
                <w:color w:val="000000"/>
                <w:spacing w:val="1"/>
                <w:w w:val="115"/>
                <w:sz w:val="20"/>
                <w:szCs w:val="20"/>
              </w:rPr>
              <w:t xml:space="preserve"> </w:t>
            </w:r>
            <w:r w:rsidRPr="00005DA0">
              <w:rPr>
                <w:color w:val="000000"/>
                <w:w w:val="115"/>
                <w:sz w:val="20"/>
                <w:szCs w:val="20"/>
              </w:rPr>
              <w:t>Определять</w:t>
            </w:r>
            <w:r w:rsidRPr="00005DA0">
              <w:rPr>
                <w:color w:val="000000"/>
                <w:spacing w:val="2"/>
                <w:w w:val="115"/>
                <w:sz w:val="20"/>
                <w:szCs w:val="20"/>
              </w:rPr>
              <w:t xml:space="preserve"> </w:t>
            </w:r>
            <w:r w:rsidRPr="00005DA0">
              <w:rPr>
                <w:color w:val="000000"/>
                <w:w w:val="115"/>
                <w:sz w:val="20"/>
                <w:szCs w:val="20"/>
              </w:rPr>
              <w:t>тему,</w:t>
            </w:r>
            <w:r w:rsidRPr="00005DA0">
              <w:rPr>
                <w:color w:val="000000"/>
                <w:spacing w:val="2"/>
                <w:w w:val="115"/>
                <w:sz w:val="20"/>
                <w:szCs w:val="20"/>
              </w:rPr>
              <w:t xml:space="preserve"> </w:t>
            </w:r>
            <w:r w:rsidRPr="00005DA0">
              <w:rPr>
                <w:color w:val="000000"/>
                <w:w w:val="115"/>
                <w:sz w:val="20"/>
                <w:szCs w:val="20"/>
              </w:rPr>
              <w:t>идею</w:t>
            </w:r>
            <w:r w:rsidRPr="00005DA0">
              <w:rPr>
                <w:color w:val="000000"/>
                <w:spacing w:val="2"/>
                <w:w w:val="115"/>
                <w:sz w:val="20"/>
                <w:szCs w:val="20"/>
              </w:rPr>
              <w:t xml:space="preserve"> </w:t>
            </w:r>
            <w:r w:rsidR="00617258">
              <w:rPr>
                <w:color w:val="000000"/>
                <w:w w:val="115"/>
                <w:sz w:val="20"/>
                <w:szCs w:val="20"/>
              </w:rPr>
              <w:t>произведе</w:t>
            </w:r>
            <w:r w:rsidRPr="00005DA0">
              <w:rPr>
                <w:color w:val="000000"/>
                <w:w w:val="115"/>
                <w:sz w:val="20"/>
                <w:szCs w:val="20"/>
              </w:rPr>
              <w:t>ния. Характеризовать главных героев, основные</w:t>
            </w:r>
            <w:r w:rsidRPr="00005DA0">
              <w:rPr>
                <w:color w:val="000000"/>
                <w:spacing w:val="1"/>
                <w:w w:val="115"/>
                <w:sz w:val="20"/>
                <w:szCs w:val="20"/>
              </w:rPr>
              <w:t xml:space="preserve"> </w:t>
            </w:r>
            <w:r w:rsidRPr="00005DA0">
              <w:rPr>
                <w:color w:val="000000"/>
                <w:w w:val="120"/>
                <w:sz w:val="20"/>
                <w:szCs w:val="20"/>
              </w:rPr>
              <w:t>события.</w:t>
            </w:r>
          </w:p>
          <w:p w14:paraId="1A9E529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Писать</w:t>
            </w:r>
            <w:r w:rsidRPr="00005DA0">
              <w:rPr>
                <w:color w:val="000000"/>
                <w:spacing w:val="2"/>
                <w:w w:val="115"/>
                <w:sz w:val="20"/>
                <w:szCs w:val="20"/>
              </w:rPr>
              <w:t xml:space="preserve"> </w:t>
            </w:r>
            <w:r w:rsidRPr="00005DA0">
              <w:rPr>
                <w:color w:val="000000"/>
                <w:w w:val="115"/>
                <w:sz w:val="20"/>
                <w:szCs w:val="20"/>
              </w:rPr>
              <w:t>отзыв</w:t>
            </w:r>
            <w:r w:rsidRPr="00005DA0">
              <w:rPr>
                <w:color w:val="000000"/>
                <w:spacing w:val="2"/>
                <w:w w:val="115"/>
                <w:sz w:val="20"/>
                <w:szCs w:val="20"/>
              </w:rPr>
              <w:t xml:space="preserve"> </w:t>
            </w:r>
            <w:r w:rsidRPr="00005DA0">
              <w:rPr>
                <w:color w:val="000000"/>
                <w:w w:val="115"/>
                <w:sz w:val="20"/>
                <w:szCs w:val="20"/>
              </w:rPr>
              <w:t>на</w:t>
            </w:r>
            <w:r w:rsidRPr="00005DA0">
              <w:rPr>
                <w:color w:val="000000"/>
                <w:spacing w:val="2"/>
                <w:w w:val="115"/>
                <w:sz w:val="20"/>
                <w:szCs w:val="20"/>
              </w:rPr>
              <w:t xml:space="preserve"> </w:t>
            </w:r>
            <w:r w:rsidRPr="00005DA0">
              <w:rPr>
                <w:color w:val="000000"/>
                <w:w w:val="115"/>
                <w:sz w:val="20"/>
                <w:szCs w:val="20"/>
              </w:rPr>
              <w:t>прочитанное</w:t>
            </w:r>
            <w:r w:rsidRPr="00005DA0">
              <w:rPr>
                <w:color w:val="000000"/>
                <w:spacing w:val="3"/>
                <w:w w:val="115"/>
                <w:sz w:val="20"/>
                <w:szCs w:val="20"/>
              </w:rPr>
              <w:t xml:space="preserve"> </w:t>
            </w:r>
            <w:r w:rsidRPr="00005DA0">
              <w:rPr>
                <w:color w:val="000000"/>
                <w:w w:val="115"/>
                <w:sz w:val="20"/>
                <w:szCs w:val="20"/>
              </w:rPr>
              <w:t>произведение,</w:t>
            </w:r>
            <w:r w:rsidRPr="00005DA0">
              <w:rPr>
                <w:color w:val="000000"/>
                <w:spacing w:val="2"/>
                <w:w w:val="115"/>
                <w:sz w:val="20"/>
                <w:szCs w:val="20"/>
              </w:rPr>
              <w:t xml:space="preserve"> </w:t>
            </w:r>
            <w:r w:rsidR="00617258">
              <w:rPr>
                <w:color w:val="000000"/>
                <w:w w:val="115"/>
                <w:sz w:val="20"/>
                <w:szCs w:val="20"/>
              </w:rPr>
              <w:t>аргумен</w:t>
            </w:r>
            <w:r w:rsidRPr="00005DA0">
              <w:rPr>
                <w:color w:val="000000"/>
                <w:w w:val="115"/>
                <w:sz w:val="20"/>
                <w:szCs w:val="20"/>
              </w:rPr>
              <w:t>тировать своё мнение. Выстраивать с помощью</w:t>
            </w:r>
            <w:r w:rsidRPr="00005DA0">
              <w:rPr>
                <w:color w:val="000000"/>
                <w:spacing w:val="1"/>
                <w:w w:val="115"/>
                <w:sz w:val="20"/>
                <w:szCs w:val="20"/>
              </w:rPr>
              <w:t xml:space="preserve"> </w:t>
            </w:r>
            <w:r w:rsidRPr="00005DA0">
              <w:rPr>
                <w:color w:val="000000"/>
                <w:w w:val="115"/>
                <w:sz w:val="20"/>
                <w:szCs w:val="20"/>
              </w:rPr>
              <w:t>учителя</w:t>
            </w:r>
            <w:r w:rsidRPr="00005DA0">
              <w:rPr>
                <w:color w:val="000000"/>
                <w:spacing w:val="-4"/>
                <w:w w:val="115"/>
                <w:sz w:val="20"/>
                <w:szCs w:val="20"/>
              </w:rPr>
              <w:t xml:space="preserve"> </w:t>
            </w:r>
            <w:r w:rsidRPr="00005DA0">
              <w:rPr>
                <w:color w:val="000000"/>
                <w:w w:val="115"/>
                <w:sz w:val="20"/>
                <w:szCs w:val="20"/>
              </w:rPr>
              <w:t>траекторию</w:t>
            </w:r>
            <w:r w:rsidRPr="00005DA0">
              <w:rPr>
                <w:color w:val="000000"/>
                <w:spacing w:val="-3"/>
                <w:w w:val="115"/>
                <w:sz w:val="20"/>
                <w:szCs w:val="20"/>
              </w:rPr>
              <w:t xml:space="preserve"> </w:t>
            </w:r>
            <w:r w:rsidRPr="00005DA0">
              <w:rPr>
                <w:color w:val="000000"/>
                <w:w w:val="115"/>
                <w:sz w:val="20"/>
                <w:szCs w:val="20"/>
              </w:rPr>
              <w:t>самостоятельного</w:t>
            </w:r>
            <w:r w:rsidRPr="00005DA0">
              <w:rPr>
                <w:color w:val="000000"/>
                <w:spacing w:val="-4"/>
                <w:w w:val="115"/>
                <w:sz w:val="20"/>
                <w:szCs w:val="20"/>
              </w:rPr>
              <w:t xml:space="preserve"> </w:t>
            </w:r>
            <w:r w:rsidRPr="00005DA0">
              <w:rPr>
                <w:color w:val="000000"/>
                <w:w w:val="115"/>
                <w:sz w:val="20"/>
                <w:szCs w:val="20"/>
              </w:rPr>
              <w:t>чтения.</w:t>
            </w:r>
          </w:p>
        </w:tc>
      </w:tr>
      <w:tr w:rsidR="00005DA0" w:rsidRPr="00005DA0" w14:paraId="6E50646C" w14:textId="77777777" w:rsidTr="00617258">
        <w:trPr>
          <w:trHeight w:val="1304"/>
        </w:trPr>
        <w:tc>
          <w:tcPr>
            <w:tcW w:w="1928" w:type="dxa"/>
            <w:tcBorders>
              <w:left w:val="single" w:sz="6" w:space="0" w:color="000000"/>
              <w:bottom w:val="single" w:sz="6" w:space="0" w:color="000000"/>
            </w:tcBorders>
          </w:tcPr>
          <w:p w14:paraId="327DACA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lastRenderedPageBreak/>
              <w:t>Литература</w:t>
            </w:r>
            <w:r w:rsidRPr="00005DA0">
              <w:rPr>
                <w:color w:val="000000"/>
                <w:spacing w:val="1"/>
                <w:w w:val="115"/>
                <w:sz w:val="20"/>
                <w:szCs w:val="20"/>
              </w:rPr>
              <w:t xml:space="preserve"> </w:t>
            </w:r>
            <w:r w:rsidR="00617258">
              <w:rPr>
                <w:color w:val="000000"/>
                <w:w w:val="115"/>
                <w:sz w:val="20"/>
                <w:szCs w:val="20"/>
              </w:rPr>
              <w:t>народов Россий</w:t>
            </w:r>
            <w:r w:rsidRPr="00005DA0">
              <w:rPr>
                <w:color w:val="000000"/>
                <w:w w:val="115"/>
                <w:sz w:val="20"/>
                <w:szCs w:val="20"/>
              </w:rPr>
              <w:t>ской</w:t>
            </w:r>
            <w:r w:rsidRPr="00005DA0">
              <w:rPr>
                <w:color w:val="000000"/>
                <w:spacing w:val="1"/>
                <w:w w:val="115"/>
                <w:sz w:val="20"/>
                <w:szCs w:val="20"/>
              </w:rPr>
              <w:t xml:space="preserve"> </w:t>
            </w:r>
            <w:r w:rsidRPr="00005DA0">
              <w:rPr>
                <w:color w:val="000000"/>
                <w:w w:val="115"/>
                <w:sz w:val="20"/>
                <w:szCs w:val="20"/>
              </w:rPr>
              <w:t>Федерации</w:t>
            </w:r>
            <w:r w:rsidRPr="00005DA0">
              <w:rPr>
                <w:color w:val="000000"/>
                <w:spacing w:val="-49"/>
                <w:w w:val="115"/>
                <w:sz w:val="20"/>
                <w:szCs w:val="20"/>
              </w:rPr>
              <w:t xml:space="preserve"> </w:t>
            </w:r>
            <w:r w:rsidRPr="00005DA0">
              <w:rPr>
                <w:color w:val="000000"/>
                <w:w w:val="115"/>
                <w:sz w:val="20"/>
                <w:szCs w:val="20"/>
              </w:rPr>
              <w:t>(1</w:t>
            </w:r>
            <w:r w:rsidRPr="00005DA0">
              <w:rPr>
                <w:color w:val="000000"/>
                <w:spacing w:val="-9"/>
                <w:w w:val="115"/>
                <w:sz w:val="20"/>
                <w:szCs w:val="20"/>
              </w:rPr>
              <w:t xml:space="preserve"> </w:t>
            </w:r>
            <w:r w:rsidRPr="00005DA0">
              <w:rPr>
                <w:color w:val="000000"/>
                <w:w w:val="115"/>
                <w:sz w:val="20"/>
                <w:szCs w:val="20"/>
              </w:rPr>
              <w:t>ч)</w:t>
            </w:r>
          </w:p>
        </w:tc>
        <w:tc>
          <w:tcPr>
            <w:tcW w:w="3175" w:type="dxa"/>
            <w:tcBorders>
              <w:top w:val="single" w:sz="6" w:space="0" w:color="000000"/>
              <w:bottom w:val="single" w:sz="6" w:space="0" w:color="000000"/>
            </w:tcBorders>
          </w:tcPr>
          <w:p w14:paraId="1A5519D3" w14:textId="77777777" w:rsidR="005B2FBF" w:rsidRPr="00005DA0" w:rsidRDefault="00005DA0" w:rsidP="00220FF5">
            <w:pPr>
              <w:pStyle w:val="TableParagraph"/>
              <w:ind w:left="0"/>
              <w:jc w:val="center"/>
              <w:rPr>
                <w:color w:val="000000"/>
                <w:sz w:val="20"/>
                <w:szCs w:val="20"/>
              </w:rPr>
            </w:pPr>
            <w:r w:rsidRPr="00005DA0">
              <w:rPr>
                <w:color w:val="000000"/>
                <w:w w:val="110"/>
                <w:sz w:val="20"/>
                <w:szCs w:val="20"/>
              </w:rPr>
              <w:t>Стихотворения</w:t>
            </w:r>
            <w:r w:rsidRPr="00005DA0">
              <w:rPr>
                <w:color w:val="000000"/>
                <w:spacing w:val="17"/>
                <w:w w:val="110"/>
                <w:sz w:val="20"/>
                <w:szCs w:val="20"/>
              </w:rPr>
              <w:t xml:space="preserve"> </w:t>
            </w:r>
            <w:r w:rsidRPr="00005DA0">
              <w:rPr>
                <w:color w:val="000000"/>
                <w:w w:val="110"/>
                <w:sz w:val="20"/>
                <w:szCs w:val="20"/>
              </w:rPr>
              <w:t>(одно</w:t>
            </w:r>
            <w:r w:rsidRPr="00005DA0">
              <w:rPr>
                <w:color w:val="000000"/>
                <w:spacing w:val="18"/>
                <w:w w:val="110"/>
                <w:sz w:val="20"/>
                <w:szCs w:val="20"/>
              </w:rPr>
              <w:t xml:space="preserve"> </w:t>
            </w:r>
            <w:r w:rsidRPr="00005DA0">
              <w:rPr>
                <w:color w:val="000000"/>
                <w:w w:val="110"/>
                <w:sz w:val="20"/>
                <w:szCs w:val="20"/>
              </w:rPr>
              <w:t>по</w:t>
            </w:r>
            <w:r w:rsidRPr="00005DA0">
              <w:rPr>
                <w:color w:val="000000"/>
                <w:spacing w:val="17"/>
                <w:w w:val="110"/>
                <w:sz w:val="20"/>
                <w:szCs w:val="20"/>
              </w:rPr>
              <w:t xml:space="preserve"> </w:t>
            </w:r>
            <w:r w:rsidR="00617258">
              <w:rPr>
                <w:color w:val="000000"/>
                <w:w w:val="110"/>
                <w:sz w:val="20"/>
                <w:szCs w:val="20"/>
              </w:rPr>
              <w:t>выбо</w:t>
            </w:r>
            <w:r w:rsidRPr="00005DA0">
              <w:rPr>
                <w:color w:val="000000"/>
                <w:w w:val="115"/>
                <w:sz w:val="20"/>
                <w:szCs w:val="20"/>
              </w:rPr>
              <w:t>ру).</w:t>
            </w:r>
            <w:r w:rsidRPr="00005DA0">
              <w:rPr>
                <w:color w:val="000000"/>
                <w:spacing w:val="3"/>
                <w:w w:val="115"/>
                <w:sz w:val="20"/>
                <w:szCs w:val="20"/>
              </w:rPr>
              <w:t xml:space="preserve"> </w:t>
            </w:r>
            <w:r w:rsidRPr="00005DA0">
              <w:rPr>
                <w:color w:val="000000"/>
                <w:w w:val="115"/>
                <w:sz w:val="20"/>
                <w:szCs w:val="20"/>
              </w:rPr>
              <w:t>Например,</w:t>
            </w:r>
            <w:r w:rsidRPr="00005DA0">
              <w:rPr>
                <w:color w:val="000000"/>
                <w:spacing w:val="3"/>
                <w:w w:val="115"/>
                <w:sz w:val="20"/>
                <w:szCs w:val="20"/>
              </w:rPr>
              <w:t xml:space="preserve"> </w:t>
            </w:r>
            <w:r w:rsidRPr="00005DA0">
              <w:rPr>
                <w:color w:val="000000"/>
                <w:w w:val="115"/>
                <w:sz w:val="20"/>
                <w:szCs w:val="20"/>
              </w:rPr>
              <w:t>Р.</w:t>
            </w:r>
            <w:r w:rsidRPr="00005DA0">
              <w:rPr>
                <w:color w:val="000000"/>
                <w:spacing w:val="3"/>
                <w:w w:val="115"/>
                <w:sz w:val="20"/>
                <w:szCs w:val="20"/>
              </w:rPr>
              <w:t xml:space="preserve"> </w:t>
            </w:r>
            <w:r w:rsidRPr="00005DA0">
              <w:rPr>
                <w:color w:val="000000"/>
                <w:w w:val="115"/>
                <w:sz w:val="20"/>
                <w:szCs w:val="20"/>
              </w:rPr>
              <w:t>Г.</w:t>
            </w:r>
            <w:r w:rsidRPr="00005DA0">
              <w:rPr>
                <w:color w:val="000000"/>
                <w:spacing w:val="3"/>
                <w:w w:val="115"/>
                <w:sz w:val="20"/>
                <w:szCs w:val="20"/>
              </w:rPr>
              <w:t xml:space="preserve"> </w:t>
            </w:r>
            <w:r w:rsidRPr="00005DA0">
              <w:rPr>
                <w:color w:val="000000"/>
                <w:w w:val="115"/>
                <w:sz w:val="20"/>
                <w:szCs w:val="20"/>
              </w:rPr>
              <w:t>Гамзатов.</w:t>
            </w:r>
          </w:p>
          <w:p w14:paraId="4DCC6BFF"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«Песня</w:t>
            </w:r>
            <w:r w:rsidRPr="00005DA0">
              <w:rPr>
                <w:color w:val="000000"/>
                <w:spacing w:val="6"/>
                <w:w w:val="115"/>
                <w:sz w:val="20"/>
                <w:szCs w:val="20"/>
              </w:rPr>
              <w:t xml:space="preserve"> </w:t>
            </w:r>
            <w:r w:rsidRPr="00005DA0">
              <w:rPr>
                <w:color w:val="000000"/>
                <w:w w:val="115"/>
                <w:sz w:val="20"/>
                <w:szCs w:val="20"/>
              </w:rPr>
              <w:t>соловья»;</w:t>
            </w:r>
            <w:r w:rsidRPr="00005DA0">
              <w:rPr>
                <w:color w:val="000000"/>
                <w:spacing w:val="7"/>
                <w:w w:val="115"/>
                <w:sz w:val="20"/>
                <w:szCs w:val="20"/>
              </w:rPr>
              <w:t xml:space="preserve"> </w:t>
            </w:r>
            <w:r w:rsidRPr="00005DA0">
              <w:rPr>
                <w:color w:val="000000"/>
                <w:w w:val="115"/>
                <w:sz w:val="20"/>
                <w:szCs w:val="20"/>
              </w:rPr>
              <w:t>М.</w:t>
            </w:r>
            <w:r w:rsidRPr="00005DA0">
              <w:rPr>
                <w:color w:val="000000"/>
                <w:spacing w:val="6"/>
                <w:w w:val="115"/>
                <w:sz w:val="20"/>
                <w:szCs w:val="20"/>
              </w:rPr>
              <w:t xml:space="preserve"> </w:t>
            </w:r>
            <w:r w:rsidRPr="00005DA0">
              <w:rPr>
                <w:color w:val="000000"/>
                <w:w w:val="115"/>
                <w:sz w:val="20"/>
                <w:szCs w:val="20"/>
              </w:rPr>
              <w:t>Карим.</w:t>
            </w:r>
          </w:p>
          <w:p w14:paraId="3658064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«Эту</w:t>
            </w:r>
            <w:r w:rsidRPr="00005DA0">
              <w:rPr>
                <w:color w:val="000000"/>
                <w:spacing w:val="-8"/>
                <w:w w:val="115"/>
                <w:sz w:val="20"/>
                <w:szCs w:val="20"/>
              </w:rPr>
              <w:t xml:space="preserve"> </w:t>
            </w:r>
            <w:r w:rsidRPr="00005DA0">
              <w:rPr>
                <w:color w:val="000000"/>
                <w:w w:val="115"/>
                <w:sz w:val="20"/>
                <w:szCs w:val="20"/>
              </w:rPr>
              <w:t>песню</w:t>
            </w:r>
            <w:r w:rsidRPr="00005DA0">
              <w:rPr>
                <w:color w:val="000000"/>
                <w:spacing w:val="-8"/>
                <w:w w:val="115"/>
                <w:sz w:val="20"/>
                <w:szCs w:val="20"/>
              </w:rPr>
              <w:t xml:space="preserve"> </w:t>
            </w:r>
            <w:r w:rsidRPr="00005DA0">
              <w:rPr>
                <w:color w:val="000000"/>
                <w:w w:val="115"/>
                <w:sz w:val="20"/>
                <w:szCs w:val="20"/>
              </w:rPr>
              <w:t>мать</w:t>
            </w:r>
            <w:r w:rsidRPr="00005DA0">
              <w:rPr>
                <w:color w:val="000000"/>
                <w:spacing w:val="-8"/>
                <w:w w:val="115"/>
                <w:sz w:val="20"/>
                <w:szCs w:val="20"/>
              </w:rPr>
              <w:t xml:space="preserve"> </w:t>
            </w:r>
            <w:r w:rsidRPr="00005DA0">
              <w:rPr>
                <w:color w:val="000000"/>
                <w:w w:val="115"/>
                <w:sz w:val="20"/>
                <w:szCs w:val="20"/>
              </w:rPr>
              <w:t>мне</w:t>
            </w:r>
            <w:r w:rsidRPr="00005DA0">
              <w:rPr>
                <w:color w:val="000000"/>
                <w:spacing w:val="-8"/>
                <w:w w:val="115"/>
                <w:sz w:val="20"/>
                <w:szCs w:val="20"/>
              </w:rPr>
              <w:t xml:space="preserve"> </w:t>
            </w:r>
            <w:r w:rsidRPr="00005DA0">
              <w:rPr>
                <w:color w:val="000000"/>
                <w:w w:val="115"/>
                <w:sz w:val="20"/>
                <w:szCs w:val="20"/>
              </w:rPr>
              <w:t>пела»</w:t>
            </w:r>
            <w:r w:rsidRPr="00005DA0">
              <w:rPr>
                <w:color w:val="000000"/>
                <w:spacing w:val="-8"/>
                <w:w w:val="115"/>
                <w:sz w:val="20"/>
                <w:szCs w:val="20"/>
              </w:rPr>
              <w:t xml:space="preserve"> </w:t>
            </w:r>
            <w:r w:rsidRPr="00005DA0">
              <w:rPr>
                <w:color w:val="000000"/>
                <w:w w:val="115"/>
                <w:sz w:val="20"/>
                <w:szCs w:val="20"/>
              </w:rPr>
              <w:t>(1</w:t>
            </w:r>
            <w:r w:rsidRPr="00005DA0">
              <w:rPr>
                <w:color w:val="000000"/>
                <w:spacing w:val="-8"/>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69F4C5AD"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5"/>
                <w:w w:val="115"/>
                <w:sz w:val="20"/>
                <w:szCs w:val="20"/>
              </w:rPr>
              <w:t xml:space="preserve"> </w:t>
            </w:r>
            <w:r w:rsidRPr="00005DA0">
              <w:rPr>
                <w:color w:val="000000"/>
                <w:w w:val="115"/>
                <w:sz w:val="20"/>
                <w:szCs w:val="20"/>
              </w:rPr>
              <w:t>анализировать</w:t>
            </w:r>
            <w:r w:rsidRPr="00005DA0">
              <w:rPr>
                <w:color w:val="000000"/>
                <w:spacing w:val="5"/>
                <w:w w:val="115"/>
                <w:sz w:val="20"/>
                <w:szCs w:val="20"/>
              </w:rPr>
              <w:t xml:space="preserve"> </w:t>
            </w:r>
            <w:r w:rsidRPr="00005DA0">
              <w:rPr>
                <w:color w:val="000000"/>
                <w:w w:val="115"/>
                <w:sz w:val="20"/>
                <w:szCs w:val="20"/>
              </w:rPr>
              <w:t>поэтический</w:t>
            </w:r>
            <w:r w:rsidRPr="00005DA0">
              <w:rPr>
                <w:color w:val="000000"/>
                <w:spacing w:val="1"/>
                <w:w w:val="115"/>
                <w:sz w:val="20"/>
                <w:szCs w:val="20"/>
              </w:rPr>
              <w:t xml:space="preserve"> </w:t>
            </w:r>
            <w:r w:rsidRPr="00005DA0">
              <w:rPr>
                <w:color w:val="000000"/>
                <w:w w:val="115"/>
                <w:sz w:val="20"/>
                <w:szCs w:val="20"/>
              </w:rPr>
              <w:t>текст.</w:t>
            </w:r>
            <w:r w:rsidRPr="00005DA0">
              <w:rPr>
                <w:color w:val="000000"/>
                <w:spacing w:val="2"/>
                <w:w w:val="115"/>
                <w:sz w:val="20"/>
                <w:szCs w:val="20"/>
              </w:rPr>
              <w:t xml:space="preserve"> </w:t>
            </w:r>
            <w:r w:rsidRPr="00005DA0">
              <w:rPr>
                <w:color w:val="000000"/>
                <w:w w:val="115"/>
                <w:sz w:val="20"/>
                <w:szCs w:val="20"/>
              </w:rPr>
              <w:t>Характеризовать</w:t>
            </w:r>
            <w:r w:rsidRPr="00005DA0">
              <w:rPr>
                <w:color w:val="000000"/>
                <w:spacing w:val="2"/>
                <w:w w:val="115"/>
                <w:sz w:val="20"/>
                <w:szCs w:val="20"/>
              </w:rPr>
              <w:t xml:space="preserve"> </w:t>
            </w:r>
            <w:r w:rsidRPr="00005DA0">
              <w:rPr>
                <w:color w:val="000000"/>
                <w:w w:val="115"/>
                <w:sz w:val="20"/>
                <w:szCs w:val="20"/>
              </w:rPr>
              <w:t>лирического</w:t>
            </w:r>
            <w:r w:rsidRPr="00005DA0">
              <w:rPr>
                <w:color w:val="000000"/>
                <w:spacing w:val="2"/>
                <w:w w:val="115"/>
                <w:sz w:val="20"/>
                <w:szCs w:val="20"/>
              </w:rPr>
              <w:t xml:space="preserve"> </w:t>
            </w:r>
            <w:r w:rsidRPr="00005DA0">
              <w:rPr>
                <w:color w:val="000000"/>
                <w:w w:val="115"/>
                <w:sz w:val="20"/>
                <w:szCs w:val="20"/>
              </w:rPr>
              <w:t>героя.</w:t>
            </w:r>
            <w:r w:rsidRPr="00005DA0">
              <w:rPr>
                <w:color w:val="000000"/>
                <w:spacing w:val="3"/>
                <w:w w:val="115"/>
                <w:sz w:val="20"/>
                <w:szCs w:val="20"/>
              </w:rPr>
              <w:t xml:space="preserve"> </w:t>
            </w:r>
            <w:r w:rsidR="00617258">
              <w:rPr>
                <w:color w:val="000000"/>
                <w:w w:val="115"/>
                <w:sz w:val="20"/>
                <w:szCs w:val="20"/>
              </w:rPr>
              <w:t>Опреде</w:t>
            </w:r>
            <w:r w:rsidRPr="00005DA0">
              <w:rPr>
                <w:color w:val="000000"/>
                <w:w w:val="115"/>
                <w:sz w:val="20"/>
                <w:szCs w:val="20"/>
              </w:rPr>
              <w:t>лять</w:t>
            </w:r>
            <w:r w:rsidRPr="00005DA0">
              <w:rPr>
                <w:color w:val="000000"/>
                <w:spacing w:val="-3"/>
                <w:w w:val="115"/>
                <w:sz w:val="20"/>
                <w:szCs w:val="20"/>
              </w:rPr>
              <w:t xml:space="preserve"> </w:t>
            </w:r>
            <w:r w:rsidRPr="00005DA0">
              <w:rPr>
                <w:color w:val="000000"/>
                <w:w w:val="115"/>
                <w:sz w:val="20"/>
                <w:szCs w:val="20"/>
              </w:rPr>
              <w:t>общность</w:t>
            </w:r>
            <w:r w:rsidRPr="00005DA0">
              <w:rPr>
                <w:color w:val="000000"/>
                <w:spacing w:val="-2"/>
                <w:w w:val="115"/>
                <w:sz w:val="20"/>
                <w:szCs w:val="20"/>
              </w:rPr>
              <w:t xml:space="preserve"> </w:t>
            </w:r>
            <w:r w:rsidRPr="00005DA0">
              <w:rPr>
                <w:color w:val="000000"/>
                <w:w w:val="115"/>
                <w:sz w:val="20"/>
                <w:szCs w:val="20"/>
              </w:rPr>
              <w:t>темы</w:t>
            </w:r>
            <w:r w:rsidRPr="00005DA0">
              <w:rPr>
                <w:color w:val="000000"/>
                <w:spacing w:val="-3"/>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её</w:t>
            </w:r>
            <w:r w:rsidRPr="00005DA0">
              <w:rPr>
                <w:color w:val="000000"/>
                <w:spacing w:val="-3"/>
                <w:w w:val="115"/>
                <w:sz w:val="20"/>
                <w:szCs w:val="20"/>
              </w:rPr>
              <w:t xml:space="preserve"> </w:t>
            </w:r>
            <w:r w:rsidRPr="00005DA0">
              <w:rPr>
                <w:color w:val="000000"/>
                <w:w w:val="115"/>
                <w:sz w:val="20"/>
                <w:szCs w:val="20"/>
              </w:rPr>
              <w:t>художественное</w:t>
            </w:r>
            <w:r w:rsidRPr="00005DA0">
              <w:rPr>
                <w:color w:val="000000"/>
                <w:spacing w:val="-2"/>
                <w:w w:val="115"/>
                <w:sz w:val="20"/>
                <w:szCs w:val="20"/>
              </w:rPr>
              <w:t xml:space="preserve"> </w:t>
            </w:r>
            <w:r w:rsidRPr="00005DA0">
              <w:rPr>
                <w:color w:val="000000"/>
                <w:w w:val="115"/>
                <w:sz w:val="20"/>
                <w:szCs w:val="20"/>
              </w:rPr>
              <w:t>воплощение</w:t>
            </w:r>
            <w:r w:rsidRPr="00005DA0">
              <w:rPr>
                <w:color w:val="000000"/>
                <w:spacing w:val="-49"/>
                <w:w w:val="115"/>
                <w:sz w:val="20"/>
                <w:szCs w:val="20"/>
              </w:rPr>
              <w:t xml:space="preserve"> </w:t>
            </w:r>
            <w:r w:rsidRPr="00005DA0">
              <w:rPr>
                <w:color w:val="000000"/>
                <w:w w:val="115"/>
                <w:sz w:val="20"/>
                <w:szCs w:val="20"/>
              </w:rPr>
              <w:t>в</w:t>
            </w:r>
            <w:r w:rsidRPr="00005DA0">
              <w:rPr>
                <w:color w:val="000000"/>
                <w:spacing w:val="1"/>
                <w:w w:val="115"/>
                <w:sz w:val="20"/>
                <w:szCs w:val="20"/>
              </w:rPr>
              <w:t xml:space="preserve"> </w:t>
            </w:r>
            <w:r w:rsidRPr="00005DA0">
              <w:rPr>
                <w:color w:val="000000"/>
                <w:w w:val="115"/>
                <w:sz w:val="20"/>
                <w:szCs w:val="20"/>
              </w:rPr>
              <w:t>стихотворениях</w:t>
            </w:r>
            <w:r w:rsidRPr="00005DA0">
              <w:rPr>
                <w:color w:val="000000"/>
                <w:spacing w:val="1"/>
                <w:w w:val="115"/>
                <w:sz w:val="20"/>
                <w:szCs w:val="20"/>
              </w:rPr>
              <w:t xml:space="preserve"> </w:t>
            </w:r>
            <w:r w:rsidRPr="00005DA0">
              <w:rPr>
                <w:color w:val="000000"/>
                <w:w w:val="115"/>
                <w:sz w:val="20"/>
                <w:szCs w:val="20"/>
              </w:rPr>
              <w:t>русской</w:t>
            </w:r>
            <w:r w:rsidRPr="00005DA0">
              <w:rPr>
                <w:color w:val="000000"/>
                <w:spacing w:val="1"/>
                <w:w w:val="115"/>
                <w:sz w:val="20"/>
                <w:szCs w:val="20"/>
              </w:rPr>
              <w:t xml:space="preserve"> </w:t>
            </w:r>
            <w:r w:rsidRPr="00005DA0">
              <w:rPr>
                <w:color w:val="000000"/>
                <w:w w:val="115"/>
                <w:sz w:val="20"/>
                <w:szCs w:val="20"/>
              </w:rPr>
              <w:t>поэзии</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в</w:t>
            </w:r>
            <w:r w:rsidRPr="00005DA0">
              <w:rPr>
                <w:color w:val="000000"/>
                <w:spacing w:val="1"/>
                <w:w w:val="115"/>
                <w:sz w:val="20"/>
                <w:szCs w:val="20"/>
              </w:rPr>
              <w:t xml:space="preserve"> </w:t>
            </w:r>
            <w:r w:rsidRPr="00005DA0">
              <w:rPr>
                <w:color w:val="000000"/>
                <w:w w:val="115"/>
                <w:sz w:val="20"/>
                <w:szCs w:val="20"/>
              </w:rPr>
              <w:t>произведениях</w:t>
            </w:r>
            <w:r w:rsidRPr="00005DA0">
              <w:rPr>
                <w:color w:val="000000"/>
                <w:spacing w:val="1"/>
                <w:w w:val="115"/>
                <w:sz w:val="20"/>
                <w:szCs w:val="20"/>
              </w:rPr>
              <w:t xml:space="preserve"> </w:t>
            </w:r>
            <w:r w:rsidRPr="00005DA0">
              <w:rPr>
                <w:color w:val="000000"/>
                <w:w w:val="115"/>
                <w:sz w:val="20"/>
                <w:szCs w:val="20"/>
              </w:rPr>
              <w:t>поэтов народов России. Выявлять художественные</w:t>
            </w:r>
            <w:r w:rsidRPr="00005DA0">
              <w:rPr>
                <w:color w:val="000000"/>
                <w:spacing w:val="1"/>
                <w:w w:val="115"/>
                <w:sz w:val="20"/>
                <w:szCs w:val="20"/>
              </w:rPr>
              <w:t xml:space="preserve"> </w:t>
            </w:r>
            <w:r w:rsidRPr="00005DA0">
              <w:rPr>
                <w:color w:val="000000"/>
                <w:w w:val="120"/>
                <w:sz w:val="20"/>
                <w:szCs w:val="20"/>
              </w:rPr>
              <w:t>средства</w:t>
            </w:r>
            <w:r w:rsidRPr="00005DA0">
              <w:rPr>
                <w:color w:val="000000"/>
                <w:spacing w:val="-12"/>
                <w:w w:val="120"/>
                <w:sz w:val="20"/>
                <w:szCs w:val="20"/>
              </w:rPr>
              <w:t xml:space="preserve"> </w:t>
            </w:r>
            <w:r w:rsidRPr="00005DA0">
              <w:rPr>
                <w:color w:val="000000"/>
                <w:w w:val="120"/>
                <w:sz w:val="20"/>
                <w:szCs w:val="20"/>
              </w:rPr>
              <w:t>выразительности.</w:t>
            </w:r>
          </w:p>
        </w:tc>
      </w:tr>
      <w:tr w:rsidR="00005DA0" w:rsidRPr="00005DA0" w14:paraId="3802BA1E" w14:textId="77777777" w:rsidTr="00617258">
        <w:trPr>
          <w:trHeight w:val="267"/>
        </w:trPr>
        <w:tc>
          <w:tcPr>
            <w:tcW w:w="1928" w:type="dxa"/>
            <w:tcBorders>
              <w:left w:val="single" w:sz="6" w:space="0" w:color="000000"/>
              <w:bottom w:val="nil"/>
            </w:tcBorders>
          </w:tcPr>
          <w:p w14:paraId="1D2976A0"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Зарубежная</w:t>
            </w:r>
          </w:p>
        </w:tc>
        <w:tc>
          <w:tcPr>
            <w:tcW w:w="3175" w:type="dxa"/>
            <w:tcBorders>
              <w:bottom w:val="nil"/>
            </w:tcBorders>
          </w:tcPr>
          <w:p w14:paraId="5AB8A779"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Х.</w:t>
            </w:r>
            <w:r w:rsidRPr="00005DA0">
              <w:rPr>
                <w:color w:val="000000"/>
                <w:spacing w:val="3"/>
                <w:w w:val="115"/>
                <w:sz w:val="20"/>
                <w:szCs w:val="20"/>
              </w:rPr>
              <w:t xml:space="preserve"> </w:t>
            </w:r>
            <w:r w:rsidRPr="00005DA0">
              <w:rPr>
                <w:color w:val="000000"/>
                <w:w w:val="115"/>
                <w:sz w:val="20"/>
                <w:szCs w:val="20"/>
              </w:rPr>
              <w:t>К.</w:t>
            </w:r>
            <w:r w:rsidRPr="00005DA0">
              <w:rPr>
                <w:color w:val="000000"/>
                <w:spacing w:val="4"/>
                <w:w w:val="115"/>
                <w:sz w:val="20"/>
                <w:szCs w:val="20"/>
              </w:rPr>
              <w:t xml:space="preserve"> </w:t>
            </w:r>
            <w:r w:rsidRPr="00005DA0">
              <w:rPr>
                <w:color w:val="000000"/>
                <w:w w:val="115"/>
                <w:sz w:val="20"/>
                <w:szCs w:val="20"/>
              </w:rPr>
              <w:t>Андерсен.</w:t>
            </w:r>
          </w:p>
        </w:tc>
        <w:tc>
          <w:tcPr>
            <w:tcW w:w="5046" w:type="dxa"/>
            <w:tcBorders>
              <w:bottom w:val="nil"/>
            </w:tcBorders>
          </w:tcPr>
          <w:p w14:paraId="78FDB48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Читать</w:t>
            </w:r>
            <w:r w:rsidRPr="00005DA0">
              <w:rPr>
                <w:color w:val="000000"/>
                <w:spacing w:val="14"/>
                <w:w w:val="115"/>
                <w:sz w:val="20"/>
                <w:szCs w:val="20"/>
              </w:rPr>
              <w:t xml:space="preserve"> </w:t>
            </w:r>
            <w:r w:rsidRPr="00005DA0">
              <w:rPr>
                <w:color w:val="000000"/>
                <w:w w:val="115"/>
                <w:sz w:val="20"/>
                <w:szCs w:val="20"/>
              </w:rPr>
              <w:t>сказку,</w:t>
            </w:r>
            <w:r w:rsidRPr="00005DA0">
              <w:rPr>
                <w:color w:val="000000"/>
                <w:spacing w:val="15"/>
                <w:w w:val="115"/>
                <w:sz w:val="20"/>
                <w:szCs w:val="20"/>
              </w:rPr>
              <w:t xml:space="preserve"> </w:t>
            </w:r>
            <w:r w:rsidRPr="00005DA0">
              <w:rPr>
                <w:color w:val="000000"/>
                <w:w w:val="115"/>
                <w:sz w:val="20"/>
                <w:szCs w:val="20"/>
              </w:rPr>
              <w:t>отвечать</w:t>
            </w:r>
            <w:r w:rsidRPr="00005DA0">
              <w:rPr>
                <w:color w:val="000000"/>
                <w:spacing w:val="15"/>
                <w:w w:val="115"/>
                <w:sz w:val="20"/>
                <w:szCs w:val="20"/>
              </w:rPr>
              <w:t xml:space="preserve"> </w:t>
            </w:r>
            <w:r w:rsidRPr="00005DA0">
              <w:rPr>
                <w:color w:val="000000"/>
                <w:w w:val="115"/>
                <w:sz w:val="20"/>
                <w:szCs w:val="20"/>
              </w:rPr>
              <w:t>на</w:t>
            </w:r>
            <w:r w:rsidRPr="00005DA0">
              <w:rPr>
                <w:color w:val="000000"/>
                <w:spacing w:val="14"/>
                <w:w w:val="115"/>
                <w:sz w:val="20"/>
                <w:szCs w:val="20"/>
              </w:rPr>
              <w:t xml:space="preserve"> </w:t>
            </w:r>
            <w:r w:rsidRPr="00005DA0">
              <w:rPr>
                <w:color w:val="000000"/>
                <w:w w:val="115"/>
                <w:sz w:val="20"/>
                <w:szCs w:val="20"/>
              </w:rPr>
              <w:t>вопросы,</w:t>
            </w:r>
            <w:r w:rsidRPr="00005DA0">
              <w:rPr>
                <w:color w:val="000000"/>
                <w:spacing w:val="15"/>
                <w:w w:val="115"/>
                <w:sz w:val="20"/>
                <w:szCs w:val="20"/>
              </w:rPr>
              <w:t xml:space="preserve"> </w:t>
            </w:r>
            <w:r w:rsidRPr="00005DA0">
              <w:rPr>
                <w:color w:val="000000"/>
                <w:w w:val="115"/>
                <w:sz w:val="20"/>
                <w:szCs w:val="20"/>
              </w:rPr>
              <w:t>пересказывать.</w:t>
            </w:r>
          </w:p>
        </w:tc>
      </w:tr>
      <w:tr w:rsidR="00005DA0" w:rsidRPr="00005DA0" w14:paraId="15BB53F3" w14:textId="77777777" w:rsidTr="00617258">
        <w:trPr>
          <w:trHeight w:val="196"/>
        </w:trPr>
        <w:tc>
          <w:tcPr>
            <w:tcW w:w="1928" w:type="dxa"/>
            <w:tcBorders>
              <w:top w:val="nil"/>
              <w:left w:val="single" w:sz="6" w:space="0" w:color="000000"/>
              <w:bottom w:val="nil"/>
            </w:tcBorders>
          </w:tcPr>
          <w:p w14:paraId="5BAAD11C"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литература</w:t>
            </w:r>
          </w:p>
        </w:tc>
        <w:tc>
          <w:tcPr>
            <w:tcW w:w="3175" w:type="dxa"/>
            <w:tcBorders>
              <w:top w:val="nil"/>
              <w:bottom w:val="nil"/>
            </w:tcBorders>
          </w:tcPr>
          <w:p w14:paraId="43251290"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Сказки</w:t>
            </w:r>
            <w:r w:rsidRPr="00005DA0">
              <w:rPr>
                <w:color w:val="000000"/>
                <w:spacing w:val="-5"/>
                <w:w w:val="115"/>
                <w:sz w:val="20"/>
                <w:szCs w:val="20"/>
              </w:rPr>
              <w:t xml:space="preserve"> </w:t>
            </w:r>
            <w:r w:rsidRPr="00005DA0">
              <w:rPr>
                <w:color w:val="000000"/>
                <w:w w:val="115"/>
                <w:sz w:val="20"/>
                <w:szCs w:val="20"/>
              </w:rPr>
              <w:t>(одна</w:t>
            </w:r>
            <w:r w:rsidRPr="00005DA0">
              <w:rPr>
                <w:color w:val="000000"/>
                <w:spacing w:val="-5"/>
                <w:w w:val="115"/>
                <w:sz w:val="20"/>
                <w:szCs w:val="20"/>
              </w:rPr>
              <w:t xml:space="preserve"> </w:t>
            </w:r>
            <w:r w:rsidRPr="00005DA0">
              <w:rPr>
                <w:color w:val="000000"/>
                <w:w w:val="115"/>
                <w:sz w:val="20"/>
                <w:szCs w:val="20"/>
              </w:rPr>
              <w:t>по</w:t>
            </w:r>
            <w:r w:rsidRPr="00005DA0">
              <w:rPr>
                <w:color w:val="000000"/>
                <w:spacing w:val="-5"/>
                <w:w w:val="115"/>
                <w:sz w:val="20"/>
                <w:szCs w:val="20"/>
              </w:rPr>
              <w:t xml:space="preserve"> </w:t>
            </w:r>
            <w:r w:rsidRPr="00005DA0">
              <w:rPr>
                <w:color w:val="000000"/>
                <w:w w:val="115"/>
                <w:sz w:val="20"/>
                <w:szCs w:val="20"/>
              </w:rPr>
              <w:t>выбору).</w:t>
            </w:r>
          </w:p>
        </w:tc>
        <w:tc>
          <w:tcPr>
            <w:tcW w:w="5046" w:type="dxa"/>
            <w:tcBorders>
              <w:top w:val="nil"/>
              <w:bottom w:val="nil"/>
            </w:tcBorders>
          </w:tcPr>
          <w:p w14:paraId="0045EDAA"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Определять</w:t>
            </w:r>
            <w:r w:rsidRPr="00005DA0">
              <w:rPr>
                <w:color w:val="000000"/>
                <w:spacing w:val="4"/>
                <w:w w:val="115"/>
                <w:sz w:val="20"/>
                <w:szCs w:val="20"/>
              </w:rPr>
              <w:t xml:space="preserve"> </w:t>
            </w:r>
            <w:r w:rsidRPr="00005DA0">
              <w:rPr>
                <w:color w:val="000000"/>
                <w:w w:val="115"/>
                <w:sz w:val="20"/>
                <w:szCs w:val="20"/>
              </w:rPr>
              <w:t>сюжет,</w:t>
            </w:r>
            <w:r w:rsidRPr="00005DA0">
              <w:rPr>
                <w:color w:val="000000"/>
                <w:spacing w:val="4"/>
                <w:w w:val="115"/>
                <w:sz w:val="20"/>
                <w:szCs w:val="20"/>
              </w:rPr>
              <w:t xml:space="preserve"> </w:t>
            </w:r>
            <w:r w:rsidRPr="00005DA0">
              <w:rPr>
                <w:color w:val="000000"/>
                <w:w w:val="115"/>
                <w:sz w:val="20"/>
                <w:szCs w:val="20"/>
              </w:rPr>
              <w:t>композиционные</w:t>
            </w:r>
            <w:r w:rsidRPr="00005DA0">
              <w:rPr>
                <w:color w:val="000000"/>
                <w:spacing w:val="4"/>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00617258">
              <w:rPr>
                <w:color w:val="000000"/>
                <w:w w:val="115"/>
                <w:sz w:val="20"/>
                <w:szCs w:val="20"/>
              </w:rPr>
              <w:t>художественные</w:t>
            </w:r>
          </w:p>
        </w:tc>
      </w:tr>
      <w:tr w:rsidR="00005DA0" w:rsidRPr="00005DA0" w14:paraId="133346B7" w14:textId="77777777" w:rsidTr="00617258">
        <w:trPr>
          <w:trHeight w:val="393"/>
        </w:trPr>
        <w:tc>
          <w:tcPr>
            <w:tcW w:w="1928" w:type="dxa"/>
            <w:tcBorders>
              <w:top w:val="nil"/>
              <w:left w:val="single" w:sz="6" w:space="0" w:color="000000"/>
              <w:bottom w:val="nil"/>
            </w:tcBorders>
          </w:tcPr>
          <w:p w14:paraId="4E9045C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(8</w:t>
            </w:r>
            <w:r w:rsidRPr="00005DA0">
              <w:rPr>
                <w:color w:val="000000"/>
                <w:spacing w:val="-10"/>
                <w:w w:val="115"/>
                <w:sz w:val="20"/>
                <w:szCs w:val="20"/>
              </w:rPr>
              <w:t xml:space="preserve"> </w:t>
            </w:r>
            <w:r w:rsidRPr="00005DA0">
              <w:rPr>
                <w:color w:val="000000"/>
                <w:w w:val="115"/>
                <w:sz w:val="20"/>
                <w:szCs w:val="20"/>
              </w:rPr>
              <w:t>ч)</w:t>
            </w:r>
          </w:p>
        </w:tc>
        <w:tc>
          <w:tcPr>
            <w:tcW w:w="3175" w:type="dxa"/>
            <w:tcBorders>
              <w:top w:val="nil"/>
              <w:bottom w:val="nil"/>
            </w:tcBorders>
          </w:tcPr>
          <w:p w14:paraId="0FD2BE5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11"/>
                <w:w w:val="115"/>
                <w:sz w:val="20"/>
                <w:szCs w:val="20"/>
              </w:rPr>
              <w:t xml:space="preserve"> </w:t>
            </w:r>
            <w:r w:rsidRPr="00005DA0">
              <w:rPr>
                <w:color w:val="000000"/>
                <w:w w:val="115"/>
                <w:sz w:val="20"/>
                <w:szCs w:val="20"/>
              </w:rPr>
              <w:t>«Снежная</w:t>
            </w:r>
            <w:r w:rsidRPr="00005DA0">
              <w:rPr>
                <w:color w:val="000000"/>
                <w:spacing w:val="11"/>
                <w:w w:val="115"/>
                <w:sz w:val="20"/>
                <w:szCs w:val="20"/>
              </w:rPr>
              <w:t xml:space="preserve"> </w:t>
            </w:r>
            <w:r w:rsidR="00617258">
              <w:rPr>
                <w:color w:val="000000"/>
                <w:w w:val="115"/>
                <w:sz w:val="20"/>
                <w:szCs w:val="20"/>
              </w:rPr>
              <w:t>короле</w:t>
            </w:r>
            <w:r w:rsidRPr="00005DA0">
              <w:rPr>
                <w:color w:val="000000"/>
                <w:w w:val="115"/>
                <w:sz w:val="20"/>
                <w:szCs w:val="20"/>
              </w:rPr>
              <w:t>ва»,</w:t>
            </w:r>
            <w:r w:rsidRPr="00005DA0">
              <w:rPr>
                <w:color w:val="000000"/>
                <w:spacing w:val="-9"/>
                <w:w w:val="115"/>
                <w:sz w:val="20"/>
                <w:szCs w:val="20"/>
              </w:rPr>
              <w:t xml:space="preserve"> </w:t>
            </w:r>
            <w:r w:rsidRPr="00005DA0">
              <w:rPr>
                <w:color w:val="000000"/>
                <w:w w:val="115"/>
                <w:sz w:val="20"/>
                <w:szCs w:val="20"/>
              </w:rPr>
              <w:t>«Соловей»</w:t>
            </w:r>
            <w:r w:rsidRPr="00005DA0">
              <w:rPr>
                <w:color w:val="000000"/>
                <w:spacing w:val="-8"/>
                <w:w w:val="115"/>
                <w:sz w:val="20"/>
                <w:szCs w:val="20"/>
              </w:rPr>
              <w:t xml:space="preserve"> </w:t>
            </w:r>
            <w:r w:rsidRPr="00005DA0">
              <w:rPr>
                <w:color w:val="000000"/>
                <w:w w:val="115"/>
                <w:sz w:val="20"/>
                <w:szCs w:val="20"/>
              </w:rPr>
              <w:t>(2</w:t>
            </w:r>
            <w:r w:rsidRPr="00005DA0">
              <w:rPr>
                <w:color w:val="000000"/>
                <w:spacing w:val="-8"/>
                <w:w w:val="115"/>
                <w:sz w:val="20"/>
                <w:szCs w:val="20"/>
              </w:rPr>
              <w:t xml:space="preserve"> </w:t>
            </w:r>
            <w:r w:rsidRPr="00005DA0">
              <w:rPr>
                <w:color w:val="000000"/>
                <w:w w:val="115"/>
                <w:sz w:val="20"/>
                <w:szCs w:val="20"/>
              </w:rPr>
              <w:t>ч)</w:t>
            </w:r>
          </w:p>
        </w:tc>
        <w:tc>
          <w:tcPr>
            <w:tcW w:w="5046" w:type="dxa"/>
            <w:tcBorders>
              <w:top w:val="nil"/>
              <w:bottom w:val="nil"/>
            </w:tcBorders>
          </w:tcPr>
          <w:p w14:paraId="22DCFF1A" w14:textId="77777777" w:rsidR="005B2FBF" w:rsidRPr="00005DA0" w:rsidRDefault="00005DA0" w:rsidP="00617258">
            <w:pPr>
              <w:pStyle w:val="TableParagraph"/>
              <w:ind w:left="0"/>
              <w:jc w:val="center"/>
              <w:rPr>
                <w:color w:val="000000"/>
                <w:sz w:val="20"/>
                <w:szCs w:val="20"/>
              </w:rPr>
            </w:pPr>
            <w:r w:rsidRPr="00005DA0">
              <w:rPr>
                <w:color w:val="000000"/>
                <w:w w:val="115"/>
                <w:sz w:val="20"/>
                <w:szCs w:val="20"/>
              </w:rPr>
              <w:t>особенности произведения. Формулировать</w:t>
            </w:r>
            <w:r w:rsidRPr="00005DA0">
              <w:rPr>
                <w:color w:val="000000"/>
                <w:spacing w:val="1"/>
                <w:w w:val="115"/>
                <w:sz w:val="20"/>
                <w:szCs w:val="20"/>
              </w:rPr>
              <w:t xml:space="preserve"> </w:t>
            </w:r>
            <w:r w:rsidRPr="00005DA0">
              <w:rPr>
                <w:color w:val="000000"/>
                <w:w w:val="115"/>
                <w:sz w:val="20"/>
                <w:szCs w:val="20"/>
              </w:rPr>
              <w:t>вопросы</w:t>
            </w:r>
            <w:r w:rsidRPr="00005DA0">
              <w:rPr>
                <w:color w:val="000000"/>
                <w:spacing w:val="10"/>
                <w:w w:val="115"/>
                <w:sz w:val="20"/>
                <w:szCs w:val="20"/>
              </w:rPr>
              <w:t xml:space="preserve"> </w:t>
            </w:r>
            <w:r w:rsidRPr="00005DA0">
              <w:rPr>
                <w:color w:val="000000"/>
                <w:w w:val="115"/>
                <w:sz w:val="20"/>
                <w:szCs w:val="20"/>
              </w:rPr>
              <w:t>к</w:t>
            </w:r>
            <w:r w:rsidRPr="00005DA0">
              <w:rPr>
                <w:color w:val="000000"/>
                <w:spacing w:val="11"/>
                <w:w w:val="115"/>
                <w:sz w:val="20"/>
                <w:szCs w:val="20"/>
              </w:rPr>
              <w:t xml:space="preserve"> </w:t>
            </w:r>
            <w:r w:rsidRPr="00005DA0">
              <w:rPr>
                <w:color w:val="000000"/>
                <w:w w:val="115"/>
                <w:sz w:val="20"/>
                <w:szCs w:val="20"/>
              </w:rPr>
              <w:t>отдельным</w:t>
            </w:r>
            <w:r w:rsidRPr="00005DA0">
              <w:rPr>
                <w:color w:val="000000"/>
                <w:spacing w:val="10"/>
                <w:w w:val="115"/>
                <w:sz w:val="20"/>
                <w:szCs w:val="20"/>
              </w:rPr>
              <w:t xml:space="preserve"> </w:t>
            </w:r>
            <w:r w:rsidRPr="00005DA0">
              <w:rPr>
                <w:color w:val="000000"/>
                <w:w w:val="115"/>
                <w:sz w:val="20"/>
                <w:szCs w:val="20"/>
              </w:rPr>
              <w:t>фрагментам</w:t>
            </w:r>
            <w:r w:rsidRPr="00005DA0">
              <w:rPr>
                <w:color w:val="000000"/>
                <w:spacing w:val="11"/>
                <w:w w:val="115"/>
                <w:sz w:val="20"/>
                <w:szCs w:val="20"/>
              </w:rPr>
              <w:t xml:space="preserve"> </w:t>
            </w:r>
            <w:r w:rsidRPr="00005DA0">
              <w:rPr>
                <w:color w:val="000000"/>
                <w:w w:val="115"/>
                <w:sz w:val="20"/>
                <w:szCs w:val="20"/>
              </w:rPr>
              <w:t>сказки.</w:t>
            </w:r>
            <w:r w:rsidRPr="00005DA0">
              <w:rPr>
                <w:color w:val="000000"/>
                <w:spacing w:val="10"/>
                <w:w w:val="115"/>
                <w:sz w:val="20"/>
                <w:szCs w:val="20"/>
              </w:rPr>
              <w:t xml:space="preserve"> </w:t>
            </w:r>
            <w:r w:rsidR="00617258">
              <w:rPr>
                <w:color w:val="000000"/>
                <w:w w:val="115"/>
                <w:sz w:val="20"/>
                <w:szCs w:val="20"/>
              </w:rPr>
              <w:t>Характеризовать</w:t>
            </w:r>
          </w:p>
        </w:tc>
      </w:tr>
      <w:tr w:rsidR="00005DA0" w:rsidRPr="00005DA0" w14:paraId="383D5382" w14:textId="77777777" w:rsidTr="00617258">
        <w:trPr>
          <w:trHeight w:val="194"/>
        </w:trPr>
        <w:tc>
          <w:tcPr>
            <w:tcW w:w="1928" w:type="dxa"/>
            <w:tcBorders>
              <w:top w:val="nil"/>
              <w:left w:val="single" w:sz="6" w:space="0" w:color="000000"/>
              <w:bottom w:val="nil"/>
            </w:tcBorders>
          </w:tcPr>
          <w:p w14:paraId="312C8BC9"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14FB656E"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0B6EE469" w14:textId="77777777" w:rsidR="005B2FBF" w:rsidRPr="00005DA0" w:rsidRDefault="00005DA0" w:rsidP="00617258">
            <w:pPr>
              <w:pStyle w:val="TableParagraph"/>
              <w:ind w:left="0"/>
              <w:jc w:val="center"/>
              <w:rPr>
                <w:color w:val="000000"/>
                <w:sz w:val="20"/>
                <w:szCs w:val="20"/>
              </w:rPr>
            </w:pPr>
            <w:r w:rsidRPr="00005DA0">
              <w:rPr>
                <w:color w:val="000000"/>
                <w:w w:val="115"/>
                <w:sz w:val="20"/>
                <w:szCs w:val="20"/>
              </w:rPr>
              <w:t>главных</w:t>
            </w:r>
            <w:r w:rsidRPr="00005DA0">
              <w:rPr>
                <w:color w:val="000000"/>
                <w:spacing w:val="10"/>
                <w:w w:val="115"/>
                <w:sz w:val="20"/>
                <w:szCs w:val="20"/>
              </w:rPr>
              <w:t xml:space="preserve"> </w:t>
            </w:r>
            <w:r w:rsidRPr="00005DA0">
              <w:rPr>
                <w:color w:val="000000"/>
                <w:w w:val="115"/>
                <w:sz w:val="20"/>
                <w:szCs w:val="20"/>
              </w:rPr>
              <w:t>героев,</w:t>
            </w:r>
            <w:r w:rsidRPr="00005DA0">
              <w:rPr>
                <w:color w:val="000000"/>
                <w:spacing w:val="10"/>
                <w:w w:val="115"/>
                <w:sz w:val="20"/>
                <w:szCs w:val="20"/>
              </w:rPr>
              <w:t xml:space="preserve"> </w:t>
            </w:r>
            <w:r w:rsidRPr="00005DA0">
              <w:rPr>
                <w:color w:val="000000"/>
                <w:w w:val="115"/>
                <w:sz w:val="20"/>
                <w:szCs w:val="20"/>
              </w:rPr>
              <w:t>сравнивать</w:t>
            </w:r>
            <w:r w:rsidRPr="00005DA0">
              <w:rPr>
                <w:color w:val="000000"/>
                <w:spacing w:val="10"/>
                <w:w w:val="115"/>
                <w:sz w:val="20"/>
                <w:szCs w:val="20"/>
              </w:rPr>
              <w:t xml:space="preserve"> </w:t>
            </w:r>
            <w:r w:rsidRPr="00005DA0">
              <w:rPr>
                <w:color w:val="000000"/>
                <w:w w:val="115"/>
                <w:sz w:val="20"/>
                <w:szCs w:val="20"/>
              </w:rPr>
              <w:t>их</w:t>
            </w:r>
            <w:r w:rsidRPr="00005DA0">
              <w:rPr>
                <w:color w:val="000000"/>
                <w:spacing w:val="10"/>
                <w:w w:val="115"/>
                <w:sz w:val="20"/>
                <w:szCs w:val="20"/>
              </w:rPr>
              <w:t xml:space="preserve"> </w:t>
            </w:r>
            <w:r w:rsidRPr="00005DA0">
              <w:rPr>
                <w:color w:val="000000"/>
                <w:w w:val="115"/>
                <w:sz w:val="20"/>
                <w:szCs w:val="20"/>
              </w:rPr>
              <w:t>поступки.</w:t>
            </w:r>
          </w:p>
        </w:tc>
      </w:tr>
      <w:tr w:rsidR="00005DA0" w:rsidRPr="00005DA0" w14:paraId="591FD6BB" w14:textId="77777777" w:rsidTr="00617258">
        <w:trPr>
          <w:trHeight w:val="196"/>
        </w:trPr>
        <w:tc>
          <w:tcPr>
            <w:tcW w:w="1928" w:type="dxa"/>
            <w:tcBorders>
              <w:top w:val="nil"/>
              <w:left w:val="single" w:sz="6" w:space="0" w:color="000000"/>
              <w:bottom w:val="nil"/>
            </w:tcBorders>
          </w:tcPr>
          <w:p w14:paraId="23B96105"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19CBB889"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377330B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Высказывать</w:t>
            </w:r>
            <w:r w:rsidRPr="00005DA0">
              <w:rPr>
                <w:color w:val="000000"/>
                <w:spacing w:val="1"/>
                <w:w w:val="115"/>
                <w:sz w:val="20"/>
                <w:szCs w:val="20"/>
              </w:rPr>
              <w:t xml:space="preserve"> </w:t>
            </w:r>
            <w:r w:rsidRPr="00005DA0">
              <w:rPr>
                <w:color w:val="000000"/>
                <w:w w:val="115"/>
                <w:sz w:val="20"/>
                <w:szCs w:val="20"/>
              </w:rPr>
              <w:t>своё</w:t>
            </w:r>
            <w:r w:rsidRPr="00005DA0">
              <w:rPr>
                <w:color w:val="000000"/>
                <w:spacing w:val="2"/>
                <w:w w:val="115"/>
                <w:sz w:val="20"/>
                <w:szCs w:val="20"/>
              </w:rPr>
              <w:t xml:space="preserve"> </w:t>
            </w:r>
            <w:r w:rsidRPr="00005DA0">
              <w:rPr>
                <w:color w:val="000000"/>
                <w:w w:val="115"/>
                <w:sz w:val="20"/>
                <w:szCs w:val="20"/>
              </w:rPr>
              <w:t>отношение</w:t>
            </w:r>
            <w:r w:rsidRPr="00005DA0">
              <w:rPr>
                <w:color w:val="000000"/>
                <w:spacing w:val="1"/>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событиям</w:t>
            </w:r>
            <w:r w:rsidRPr="00005DA0">
              <w:rPr>
                <w:color w:val="000000"/>
                <w:spacing w:val="2"/>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героям</w:t>
            </w:r>
          </w:p>
        </w:tc>
      </w:tr>
      <w:tr w:rsidR="00005DA0" w:rsidRPr="00005DA0" w14:paraId="6DD5C08F" w14:textId="77777777" w:rsidTr="00617258">
        <w:trPr>
          <w:trHeight w:val="196"/>
        </w:trPr>
        <w:tc>
          <w:tcPr>
            <w:tcW w:w="1928" w:type="dxa"/>
            <w:tcBorders>
              <w:top w:val="nil"/>
              <w:left w:val="single" w:sz="6" w:space="0" w:color="000000"/>
              <w:bottom w:val="nil"/>
            </w:tcBorders>
          </w:tcPr>
          <w:p w14:paraId="357DBB5F"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3389F385"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4E4FFE25"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сказки.</w:t>
            </w:r>
            <w:r w:rsidRPr="00005DA0">
              <w:rPr>
                <w:color w:val="000000"/>
                <w:spacing w:val="-10"/>
                <w:w w:val="120"/>
                <w:sz w:val="20"/>
                <w:szCs w:val="20"/>
              </w:rPr>
              <w:t xml:space="preserve"> </w:t>
            </w:r>
            <w:r w:rsidRPr="00005DA0">
              <w:rPr>
                <w:color w:val="000000"/>
                <w:w w:val="120"/>
                <w:sz w:val="20"/>
                <w:szCs w:val="20"/>
              </w:rPr>
              <w:t>Определять</w:t>
            </w:r>
            <w:r w:rsidRPr="00005DA0">
              <w:rPr>
                <w:color w:val="000000"/>
                <w:spacing w:val="-10"/>
                <w:w w:val="120"/>
                <w:sz w:val="20"/>
                <w:szCs w:val="20"/>
              </w:rPr>
              <w:t xml:space="preserve"> </w:t>
            </w:r>
            <w:r w:rsidRPr="00005DA0">
              <w:rPr>
                <w:color w:val="000000"/>
                <w:w w:val="120"/>
                <w:sz w:val="20"/>
                <w:szCs w:val="20"/>
              </w:rPr>
              <w:t>связь</w:t>
            </w:r>
            <w:r w:rsidRPr="00005DA0">
              <w:rPr>
                <w:color w:val="000000"/>
                <w:spacing w:val="-10"/>
                <w:w w:val="120"/>
                <w:sz w:val="20"/>
                <w:szCs w:val="20"/>
              </w:rPr>
              <w:t xml:space="preserve"> </w:t>
            </w:r>
            <w:r w:rsidRPr="00005DA0">
              <w:rPr>
                <w:color w:val="000000"/>
                <w:w w:val="120"/>
                <w:sz w:val="20"/>
                <w:szCs w:val="20"/>
              </w:rPr>
              <w:t>сказки</w:t>
            </w:r>
          </w:p>
        </w:tc>
      </w:tr>
      <w:tr w:rsidR="00005DA0" w:rsidRPr="00005DA0" w14:paraId="47AADD0E" w14:textId="77777777" w:rsidTr="00617258">
        <w:trPr>
          <w:trHeight w:val="196"/>
        </w:trPr>
        <w:tc>
          <w:tcPr>
            <w:tcW w:w="1928" w:type="dxa"/>
            <w:tcBorders>
              <w:top w:val="nil"/>
              <w:left w:val="single" w:sz="6" w:space="0" w:color="000000"/>
              <w:bottom w:val="nil"/>
            </w:tcBorders>
          </w:tcPr>
          <w:p w14:paraId="3C49161A"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5AE1A980"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1E308D5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Х.</w:t>
            </w:r>
            <w:r w:rsidRPr="00005DA0">
              <w:rPr>
                <w:color w:val="000000"/>
                <w:spacing w:val="8"/>
                <w:w w:val="115"/>
                <w:sz w:val="20"/>
                <w:szCs w:val="20"/>
              </w:rPr>
              <w:t xml:space="preserve"> </w:t>
            </w:r>
            <w:r w:rsidRPr="00005DA0">
              <w:rPr>
                <w:color w:val="000000"/>
                <w:w w:val="115"/>
                <w:sz w:val="20"/>
                <w:szCs w:val="20"/>
              </w:rPr>
              <w:t>К.</w:t>
            </w:r>
            <w:r w:rsidRPr="00005DA0">
              <w:rPr>
                <w:color w:val="000000"/>
                <w:spacing w:val="9"/>
                <w:w w:val="115"/>
                <w:sz w:val="20"/>
                <w:szCs w:val="20"/>
              </w:rPr>
              <w:t xml:space="preserve"> </w:t>
            </w:r>
            <w:r w:rsidRPr="00005DA0">
              <w:rPr>
                <w:color w:val="000000"/>
                <w:w w:val="115"/>
                <w:sz w:val="20"/>
                <w:szCs w:val="20"/>
              </w:rPr>
              <w:t>Андерсена</w:t>
            </w:r>
            <w:r w:rsidRPr="00005DA0">
              <w:rPr>
                <w:color w:val="000000"/>
                <w:spacing w:val="8"/>
                <w:w w:val="115"/>
                <w:sz w:val="20"/>
                <w:szCs w:val="20"/>
              </w:rPr>
              <w:t xml:space="preserve"> </w:t>
            </w:r>
            <w:r w:rsidRPr="00005DA0">
              <w:rPr>
                <w:color w:val="000000"/>
                <w:w w:val="115"/>
                <w:sz w:val="20"/>
                <w:szCs w:val="20"/>
              </w:rPr>
              <w:t>с</w:t>
            </w:r>
            <w:r w:rsidRPr="00005DA0">
              <w:rPr>
                <w:color w:val="000000"/>
                <w:spacing w:val="9"/>
                <w:w w:val="115"/>
                <w:sz w:val="20"/>
                <w:szCs w:val="20"/>
              </w:rPr>
              <w:t xml:space="preserve"> </w:t>
            </w:r>
            <w:r w:rsidRPr="00005DA0">
              <w:rPr>
                <w:color w:val="000000"/>
                <w:w w:val="115"/>
                <w:sz w:val="20"/>
                <w:szCs w:val="20"/>
              </w:rPr>
              <w:t>фольклорными</w:t>
            </w:r>
            <w:r w:rsidRPr="00005DA0">
              <w:rPr>
                <w:color w:val="000000"/>
                <w:spacing w:val="9"/>
                <w:w w:val="115"/>
                <w:sz w:val="20"/>
                <w:szCs w:val="20"/>
              </w:rPr>
              <w:t xml:space="preserve"> </w:t>
            </w:r>
            <w:r w:rsidRPr="00005DA0">
              <w:rPr>
                <w:color w:val="000000"/>
                <w:w w:val="115"/>
                <w:sz w:val="20"/>
                <w:szCs w:val="20"/>
              </w:rPr>
              <w:t>произведениями.</w:t>
            </w:r>
          </w:p>
        </w:tc>
      </w:tr>
      <w:tr w:rsidR="00005DA0" w:rsidRPr="00005DA0" w14:paraId="0B30B724" w14:textId="77777777" w:rsidTr="00617258">
        <w:trPr>
          <w:trHeight w:val="196"/>
        </w:trPr>
        <w:tc>
          <w:tcPr>
            <w:tcW w:w="1928" w:type="dxa"/>
            <w:tcBorders>
              <w:top w:val="nil"/>
              <w:left w:val="single" w:sz="6" w:space="0" w:color="000000"/>
              <w:bottom w:val="nil"/>
            </w:tcBorders>
          </w:tcPr>
          <w:p w14:paraId="00EF4080"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758A1CE1"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4E82CE49"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Пользоваться</w:t>
            </w:r>
            <w:r w:rsidRPr="00005DA0">
              <w:rPr>
                <w:color w:val="000000"/>
                <w:spacing w:val="8"/>
                <w:w w:val="115"/>
                <w:sz w:val="20"/>
                <w:szCs w:val="20"/>
              </w:rPr>
              <w:t xml:space="preserve"> </w:t>
            </w:r>
            <w:r w:rsidRPr="00005DA0">
              <w:rPr>
                <w:color w:val="000000"/>
                <w:w w:val="115"/>
                <w:sz w:val="20"/>
                <w:szCs w:val="20"/>
              </w:rPr>
              <w:t>библиотечным</w:t>
            </w:r>
            <w:r w:rsidRPr="00005DA0">
              <w:rPr>
                <w:color w:val="000000"/>
                <w:spacing w:val="8"/>
                <w:w w:val="115"/>
                <w:sz w:val="20"/>
                <w:szCs w:val="20"/>
              </w:rPr>
              <w:t xml:space="preserve"> </w:t>
            </w:r>
            <w:r w:rsidRPr="00005DA0">
              <w:rPr>
                <w:color w:val="000000"/>
                <w:w w:val="115"/>
                <w:sz w:val="20"/>
                <w:szCs w:val="20"/>
              </w:rPr>
              <w:t>каталогом</w:t>
            </w:r>
            <w:r w:rsidRPr="00005DA0">
              <w:rPr>
                <w:color w:val="000000"/>
                <w:spacing w:val="9"/>
                <w:w w:val="115"/>
                <w:sz w:val="20"/>
                <w:szCs w:val="20"/>
              </w:rPr>
              <w:t xml:space="preserve"> </w:t>
            </w:r>
            <w:r w:rsidRPr="00005DA0">
              <w:rPr>
                <w:color w:val="000000"/>
                <w:w w:val="115"/>
                <w:sz w:val="20"/>
                <w:szCs w:val="20"/>
              </w:rPr>
              <w:t>для</w:t>
            </w:r>
            <w:r w:rsidRPr="00005DA0">
              <w:rPr>
                <w:color w:val="000000"/>
                <w:spacing w:val="8"/>
                <w:w w:val="115"/>
                <w:sz w:val="20"/>
                <w:szCs w:val="20"/>
              </w:rPr>
              <w:t xml:space="preserve"> </w:t>
            </w:r>
            <w:r w:rsidRPr="00005DA0">
              <w:rPr>
                <w:color w:val="000000"/>
                <w:w w:val="115"/>
                <w:sz w:val="20"/>
                <w:szCs w:val="20"/>
              </w:rPr>
              <w:t>поиска</w:t>
            </w:r>
          </w:p>
        </w:tc>
      </w:tr>
      <w:tr w:rsidR="00005DA0" w:rsidRPr="00005DA0" w14:paraId="0C0BFDFC" w14:textId="77777777" w:rsidTr="00617258">
        <w:trPr>
          <w:trHeight w:val="264"/>
        </w:trPr>
        <w:tc>
          <w:tcPr>
            <w:tcW w:w="1928" w:type="dxa"/>
            <w:tcBorders>
              <w:top w:val="nil"/>
              <w:left w:val="single" w:sz="6" w:space="0" w:color="000000"/>
              <w:bottom w:val="nil"/>
            </w:tcBorders>
          </w:tcPr>
          <w:p w14:paraId="66EE93C7" w14:textId="77777777" w:rsidR="005B2FBF" w:rsidRPr="00005DA0" w:rsidRDefault="005B2FBF" w:rsidP="00220FF5">
            <w:pPr>
              <w:pStyle w:val="TableParagraph"/>
              <w:ind w:left="0"/>
              <w:jc w:val="center"/>
              <w:rPr>
                <w:color w:val="000000"/>
                <w:sz w:val="20"/>
                <w:szCs w:val="20"/>
              </w:rPr>
            </w:pPr>
          </w:p>
        </w:tc>
        <w:tc>
          <w:tcPr>
            <w:tcW w:w="3175" w:type="dxa"/>
            <w:tcBorders>
              <w:top w:val="nil"/>
            </w:tcBorders>
          </w:tcPr>
          <w:p w14:paraId="69A81FDE" w14:textId="77777777" w:rsidR="005B2FBF" w:rsidRPr="00005DA0" w:rsidRDefault="005B2FBF" w:rsidP="00220FF5">
            <w:pPr>
              <w:pStyle w:val="TableParagraph"/>
              <w:ind w:left="0"/>
              <w:jc w:val="center"/>
              <w:rPr>
                <w:color w:val="000000"/>
                <w:sz w:val="20"/>
                <w:szCs w:val="20"/>
              </w:rPr>
            </w:pPr>
          </w:p>
        </w:tc>
        <w:tc>
          <w:tcPr>
            <w:tcW w:w="5046" w:type="dxa"/>
            <w:tcBorders>
              <w:top w:val="nil"/>
              <w:bottom w:val="single" w:sz="6" w:space="0" w:color="000000"/>
            </w:tcBorders>
          </w:tcPr>
          <w:p w14:paraId="71DB7B09" w14:textId="77777777" w:rsidR="005B2FBF" w:rsidRPr="00005DA0" w:rsidRDefault="00005DA0" w:rsidP="00220FF5">
            <w:pPr>
              <w:pStyle w:val="TableParagraph"/>
              <w:ind w:left="0"/>
              <w:jc w:val="center"/>
              <w:rPr>
                <w:color w:val="000000"/>
                <w:sz w:val="20"/>
                <w:szCs w:val="20"/>
              </w:rPr>
            </w:pPr>
            <w:r w:rsidRPr="00005DA0">
              <w:rPr>
                <w:color w:val="000000"/>
                <w:w w:val="125"/>
                <w:sz w:val="20"/>
                <w:szCs w:val="20"/>
              </w:rPr>
              <w:t>книги.</w:t>
            </w:r>
          </w:p>
        </w:tc>
      </w:tr>
      <w:tr w:rsidR="00005DA0" w:rsidRPr="00005DA0" w14:paraId="54867107" w14:textId="77777777" w:rsidTr="00617258">
        <w:trPr>
          <w:trHeight w:val="265"/>
        </w:trPr>
        <w:tc>
          <w:tcPr>
            <w:tcW w:w="1928" w:type="dxa"/>
            <w:tcBorders>
              <w:top w:val="nil"/>
              <w:left w:val="single" w:sz="6" w:space="0" w:color="000000"/>
              <w:bottom w:val="nil"/>
            </w:tcBorders>
          </w:tcPr>
          <w:p w14:paraId="431B6DCF" w14:textId="77777777" w:rsidR="005B2FBF" w:rsidRPr="00005DA0" w:rsidRDefault="005B2FBF" w:rsidP="00220FF5">
            <w:pPr>
              <w:pStyle w:val="TableParagraph"/>
              <w:ind w:left="0"/>
              <w:jc w:val="center"/>
              <w:rPr>
                <w:color w:val="000000"/>
                <w:sz w:val="20"/>
                <w:szCs w:val="20"/>
              </w:rPr>
            </w:pPr>
          </w:p>
        </w:tc>
        <w:tc>
          <w:tcPr>
            <w:tcW w:w="3175" w:type="dxa"/>
            <w:tcBorders>
              <w:bottom w:val="nil"/>
            </w:tcBorders>
          </w:tcPr>
          <w:p w14:paraId="0E50800F"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Зарубежная</w:t>
            </w:r>
            <w:r w:rsidRPr="00005DA0">
              <w:rPr>
                <w:color w:val="000000"/>
                <w:spacing w:val="-14"/>
                <w:w w:val="120"/>
                <w:sz w:val="20"/>
                <w:szCs w:val="20"/>
              </w:rPr>
              <w:t xml:space="preserve"> </w:t>
            </w:r>
            <w:r w:rsidRPr="00005DA0">
              <w:rPr>
                <w:color w:val="000000"/>
                <w:w w:val="120"/>
                <w:sz w:val="20"/>
                <w:szCs w:val="20"/>
              </w:rPr>
              <w:t>сказочная</w:t>
            </w:r>
            <w:r w:rsidRPr="00005DA0">
              <w:rPr>
                <w:color w:val="000000"/>
                <w:spacing w:val="-13"/>
                <w:w w:val="120"/>
                <w:sz w:val="20"/>
                <w:szCs w:val="20"/>
              </w:rPr>
              <w:t xml:space="preserve"> </w:t>
            </w:r>
            <w:r w:rsidRPr="00005DA0">
              <w:rPr>
                <w:color w:val="000000"/>
                <w:w w:val="120"/>
                <w:sz w:val="20"/>
                <w:szCs w:val="20"/>
              </w:rPr>
              <w:t>проза</w:t>
            </w:r>
          </w:p>
        </w:tc>
        <w:tc>
          <w:tcPr>
            <w:tcW w:w="5046" w:type="dxa"/>
            <w:tcBorders>
              <w:top w:val="single" w:sz="6" w:space="0" w:color="000000"/>
              <w:bottom w:val="nil"/>
            </w:tcBorders>
          </w:tcPr>
          <w:p w14:paraId="414D7B7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6"/>
                <w:w w:val="115"/>
                <w:sz w:val="20"/>
                <w:szCs w:val="20"/>
              </w:rPr>
              <w:t xml:space="preserve"> </w:t>
            </w:r>
            <w:r w:rsidRPr="00005DA0">
              <w:rPr>
                <w:color w:val="000000"/>
                <w:w w:val="115"/>
                <w:sz w:val="20"/>
                <w:szCs w:val="20"/>
              </w:rPr>
              <w:t>читать</w:t>
            </w:r>
            <w:r w:rsidRPr="00005DA0">
              <w:rPr>
                <w:color w:val="000000"/>
                <w:spacing w:val="7"/>
                <w:w w:val="115"/>
                <w:sz w:val="20"/>
                <w:szCs w:val="20"/>
              </w:rPr>
              <w:t xml:space="preserve"> </w:t>
            </w:r>
            <w:r w:rsidRPr="00005DA0">
              <w:rPr>
                <w:color w:val="000000"/>
                <w:w w:val="115"/>
                <w:sz w:val="20"/>
                <w:szCs w:val="20"/>
              </w:rPr>
              <w:t>произведение,</w:t>
            </w:r>
            <w:r w:rsidRPr="00005DA0">
              <w:rPr>
                <w:color w:val="000000"/>
                <w:spacing w:val="7"/>
                <w:w w:val="115"/>
                <w:sz w:val="20"/>
                <w:szCs w:val="20"/>
              </w:rPr>
              <w:t xml:space="preserve"> </w:t>
            </w:r>
            <w:r w:rsidRPr="00005DA0">
              <w:rPr>
                <w:color w:val="000000"/>
                <w:w w:val="115"/>
                <w:sz w:val="20"/>
                <w:szCs w:val="20"/>
              </w:rPr>
              <w:t>задавать</w:t>
            </w:r>
            <w:r w:rsidRPr="00005DA0">
              <w:rPr>
                <w:color w:val="000000"/>
                <w:spacing w:val="7"/>
                <w:w w:val="115"/>
                <w:sz w:val="20"/>
                <w:szCs w:val="20"/>
              </w:rPr>
              <w:t xml:space="preserve"> </w:t>
            </w:r>
            <w:r w:rsidR="00617258">
              <w:rPr>
                <w:color w:val="000000"/>
                <w:w w:val="115"/>
                <w:sz w:val="20"/>
                <w:szCs w:val="20"/>
              </w:rPr>
              <w:lastRenderedPageBreak/>
              <w:t>вопросы</w:t>
            </w:r>
          </w:p>
        </w:tc>
      </w:tr>
      <w:tr w:rsidR="00005DA0" w:rsidRPr="00005DA0" w14:paraId="3A1531D3" w14:textId="77777777" w:rsidTr="00617258">
        <w:trPr>
          <w:trHeight w:val="196"/>
        </w:trPr>
        <w:tc>
          <w:tcPr>
            <w:tcW w:w="1928" w:type="dxa"/>
            <w:tcBorders>
              <w:top w:val="nil"/>
              <w:left w:val="single" w:sz="6" w:space="0" w:color="000000"/>
              <w:bottom w:val="nil"/>
            </w:tcBorders>
          </w:tcPr>
          <w:p w14:paraId="44AAE97E"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6BCC595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(одно</w:t>
            </w:r>
            <w:r w:rsidRPr="00005DA0">
              <w:rPr>
                <w:color w:val="000000"/>
                <w:spacing w:val="-12"/>
                <w:w w:val="115"/>
                <w:sz w:val="20"/>
                <w:szCs w:val="20"/>
              </w:rPr>
              <w:t xml:space="preserve"> </w:t>
            </w:r>
            <w:r w:rsidRPr="00005DA0">
              <w:rPr>
                <w:color w:val="000000"/>
                <w:w w:val="115"/>
                <w:sz w:val="20"/>
                <w:szCs w:val="20"/>
              </w:rPr>
              <w:t>произведение</w:t>
            </w:r>
            <w:r w:rsidRPr="00005DA0">
              <w:rPr>
                <w:color w:val="000000"/>
                <w:spacing w:val="-12"/>
                <w:w w:val="115"/>
                <w:sz w:val="20"/>
                <w:szCs w:val="20"/>
              </w:rPr>
              <w:t xml:space="preserve"> </w:t>
            </w:r>
            <w:r w:rsidRPr="00005DA0">
              <w:rPr>
                <w:color w:val="000000"/>
                <w:w w:val="115"/>
                <w:sz w:val="20"/>
                <w:szCs w:val="20"/>
              </w:rPr>
              <w:t>по</w:t>
            </w:r>
            <w:r w:rsidRPr="00005DA0">
              <w:rPr>
                <w:color w:val="000000"/>
                <w:spacing w:val="-12"/>
                <w:w w:val="115"/>
                <w:sz w:val="20"/>
                <w:szCs w:val="20"/>
              </w:rPr>
              <w:t xml:space="preserve"> </w:t>
            </w:r>
            <w:r w:rsidRPr="00005DA0">
              <w:rPr>
                <w:color w:val="000000"/>
                <w:w w:val="115"/>
                <w:sz w:val="20"/>
                <w:szCs w:val="20"/>
              </w:rPr>
              <w:t>выбору).</w:t>
            </w:r>
          </w:p>
        </w:tc>
        <w:tc>
          <w:tcPr>
            <w:tcW w:w="5046" w:type="dxa"/>
            <w:tcBorders>
              <w:top w:val="nil"/>
              <w:bottom w:val="nil"/>
            </w:tcBorders>
          </w:tcPr>
          <w:p w14:paraId="198C654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отдельным</w:t>
            </w:r>
            <w:r w:rsidRPr="00005DA0">
              <w:rPr>
                <w:color w:val="000000"/>
                <w:spacing w:val="2"/>
                <w:w w:val="115"/>
                <w:sz w:val="20"/>
                <w:szCs w:val="20"/>
              </w:rPr>
              <w:t xml:space="preserve"> </w:t>
            </w:r>
            <w:r w:rsidRPr="00005DA0">
              <w:rPr>
                <w:color w:val="000000"/>
                <w:w w:val="115"/>
                <w:sz w:val="20"/>
                <w:szCs w:val="20"/>
              </w:rPr>
              <w:t>фрагментам,</w:t>
            </w:r>
            <w:r w:rsidRPr="00005DA0">
              <w:rPr>
                <w:color w:val="000000"/>
                <w:spacing w:val="2"/>
                <w:w w:val="115"/>
                <w:sz w:val="20"/>
                <w:szCs w:val="20"/>
              </w:rPr>
              <w:t xml:space="preserve"> </w:t>
            </w:r>
            <w:r w:rsidRPr="00005DA0">
              <w:rPr>
                <w:color w:val="000000"/>
                <w:w w:val="115"/>
                <w:sz w:val="20"/>
                <w:szCs w:val="20"/>
              </w:rPr>
              <w:t>формулировать</w:t>
            </w:r>
            <w:r w:rsidRPr="00005DA0">
              <w:rPr>
                <w:color w:val="000000"/>
                <w:spacing w:val="2"/>
                <w:w w:val="115"/>
                <w:sz w:val="20"/>
                <w:szCs w:val="20"/>
              </w:rPr>
              <w:t xml:space="preserve"> </w:t>
            </w:r>
            <w:r w:rsidRPr="00005DA0">
              <w:rPr>
                <w:color w:val="000000"/>
                <w:w w:val="115"/>
                <w:sz w:val="20"/>
                <w:szCs w:val="20"/>
              </w:rPr>
              <w:t>тему</w:t>
            </w:r>
            <w:r w:rsidRPr="00005DA0">
              <w:rPr>
                <w:color w:val="000000"/>
                <w:spacing w:val="2"/>
                <w:w w:val="115"/>
                <w:sz w:val="20"/>
                <w:szCs w:val="20"/>
              </w:rPr>
              <w:t xml:space="preserve"> </w:t>
            </w:r>
            <w:r w:rsidRPr="00005DA0">
              <w:rPr>
                <w:color w:val="000000"/>
                <w:w w:val="115"/>
                <w:sz w:val="20"/>
                <w:szCs w:val="20"/>
              </w:rPr>
              <w:t>и</w:t>
            </w:r>
          </w:p>
        </w:tc>
      </w:tr>
      <w:tr w:rsidR="00005DA0" w:rsidRPr="00005DA0" w14:paraId="729D0FF6" w14:textId="77777777" w:rsidTr="00617258">
        <w:trPr>
          <w:trHeight w:val="196"/>
        </w:trPr>
        <w:tc>
          <w:tcPr>
            <w:tcW w:w="1928" w:type="dxa"/>
            <w:tcBorders>
              <w:top w:val="nil"/>
              <w:left w:val="single" w:sz="6" w:space="0" w:color="000000"/>
              <w:bottom w:val="nil"/>
            </w:tcBorders>
          </w:tcPr>
          <w:p w14:paraId="5A2542DE"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628328F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12"/>
                <w:w w:val="115"/>
                <w:sz w:val="20"/>
                <w:szCs w:val="20"/>
              </w:rPr>
              <w:t xml:space="preserve"> </w:t>
            </w:r>
            <w:r w:rsidRPr="00005DA0">
              <w:rPr>
                <w:color w:val="000000"/>
                <w:w w:val="115"/>
                <w:sz w:val="20"/>
                <w:szCs w:val="20"/>
              </w:rPr>
              <w:t>Л.</w:t>
            </w:r>
            <w:r w:rsidRPr="00005DA0">
              <w:rPr>
                <w:color w:val="000000"/>
                <w:spacing w:val="13"/>
                <w:w w:val="115"/>
                <w:sz w:val="20"/>
                <w:szCs w:val="20"/>
              </w:rPr>
              <w:t xml:space="preserve"> </w:t>
            </w:r>
            <w:r w:rsidRPr="00005DA0">
              <w:rPr>
                <w:color w:val="000000"/>
                <w:w w:val="115"/>
                <w:sz w:val="20"/>
                <w:szCs w:val="20"/>
              </w:rPr>
              <w:t>Кэрролл.</w:t>
            </w:r>
            <w:r w:rsidRPr="00005DA0">
              <w:rPr>
                <w:color w:val="000000"/>
                <w:spacing w:val="12"/>
                <w:w w:val="115"/>
                <w:sz w:val="20"/>
                <w:szCs w:val="20"/>
              </w:rPr>
              <w:t xml:space="preserve"> </w:t>
            </w:r>
            <w:r w:rsidRPr="00005DA0">
              <w:rPr>
                <w:color w:val="000000"/>
                <w:w w:val="115"/>
                <w:sz w:val="20"/>
                <w:szCs w:val="20"/>
              </w:rPr>
              <w:t>«Алиса</w:t>
            </w:r>
          </w:p>
        </w:tc>
        <w:tc>
          <w:tcPr>
            <w:tcW w:w="5046" w:type="dxa"/>
            <w:tcBorders>
              <w:top w:val="nil"/>
              <w:bottom w:val="nil"/>
            </w:tcBorders>
          </w:tcPr>
          <w:p w14:paraId="5CC7A8A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основную</w:t>
            </w:r>
            <w:r w:rsidRPr="00005DA0">
              <w:rPr>
                <w:color w:val="000000"/>
                <w:spacing w:val="-1"/>
                <w:w w:val="115"/>
                <w:sz w:val="20"/>
                <w:szCs w:val="20"/>
              </w:rPr>
              <w:t xml:space="preserve"> </w:t>
            </w:r>
            <w:r w:rsidRPr="00005DA0">
              <w:rPr>
                <w:color w:val="000000"/>
                <w:w w:val="115"/>
                <w:sz w:val="20"/>
                <w:szCs w:val="20"/>
              </w:rPr>
              <w:t>идею прочитанных глав. Рассуждать о</w:t>
            </w:r>
          </w:p>
        </w:tc>
      </w:tr>
      <w:tr w:rsidR="00005DA0" w:rsidRPr="00005DA0" w14:paraId="694C1E6E" w14:textId="77777777" w:rsidTr="00617258">
        <w:trPr>
          <w:trHeight w:val="196"/>
        </w:trPr>
        <w:tc>
          <w:tcPr>
            <w:tcW w:w="1928" w:type="dxa"/>
            <w:tcBorders>
              <w:top w:val="nil"/>
              <w:left w:val="single" w:sz="6" w:space="0" w:color="000000"/>
              <w:bottom w:val="nil"/>
            </w:tcBorders>
          </w:tcPr>
          <w:p w14:paraId="0E7A4AA7"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048EACE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w:t>
            </w:r>
            <w:r w:rsidRPr="00005DA0">
              <w:rPr>
                <w:color w:val="000000"/>
                <w:spacing w:val="-6"/>
                <w:w w:val="115"/>
                <w:sz w:val="20"/>
                <w:szCs w:val="20"/>
              </w:rPr>
              <w:t xml:space="preserve"> </w:t>
            </w:r>
            <w:r w:rsidRPr="00005DA0">
              <w:rPr>
                <w:color w:val="000000"/>
                <w:w w:val="115"/>
                <w:sz w:val="20"/>
                <w:szCs w:val="20"/>
              </w:rPr>
              <w:t>Стране</w:t>
            </w:r>
            <w:r w:rsidRPr="00005DA0">
              <w:rPr>
                <w:color w:val="000000"/>
                <w:spacing w:val="-6"/>
                <w:w w:val="115"/>
                <w:sz w:val="20"/>
                <w:szCs w:val="20"/>
              </w:rPr>
              <w:t xml:space="preserve"> </w:t>
            </w:r>
            <w:r w:rsidRPr="00005DA0">
              <w:rPr>
                <w:color w:val="000000"/>
                <w:w w:val="115"/>
                <w:sz w:val="20"/>
                <w:szCs w:val="20"/>
              </w:rPr>
              <w:t>Чудес»</w:t>
            </w:r>
            <w:r w:rsidRPr="00005DA0">
              <w:rPr>
                <w:color w:val="000000"/>
                <w:spacing w:val="-5"/>
                <w:w w:val="115"/>
                <w:sz w:val="20"/>
                <w:szCs w:val="20"/>
              </w:rPr>
              <w:t xml:space="preserve"> </w:t>
            </w:r>
            <w:r w:rsidRPr="00005DA0">
              <w:rPr>
                <w:color w:val="000000"/>
                <w:w w:val="115"/>
                <w:sz w:val="20"/>
                <w:szCs w:val="20"/>
              </w:rPr>
              <w:t>(главы);</w:t>
            </w:r>
          </w:p>
        </w:tc>
        <w:tc>
          <w:tcPr>
            <w:tcW w:w="5046" w:type="dxa"/>
            <w:tcBorders>
              <w:top w:val="nil"/>
              <w:bottom w:val="nil"/>
            </w:tcBorders>
          </w:tcPr>
          <w:p w14:paraId="708CEC24"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героях</w:t>
            </w:r>
            <w:r w:rsidRPr="00005DA0">
              <w:rPr>
                <w:color w:val="000000"/>
                <w:spacing w:val="5"/>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проблематике</w:t>
            </w:r>
            <w:r w:rsidRPr="00005DA0">
              <w:rPr>
                <w:color w:val="000000"/>
                <w:spacing w:val="6"/>
                <w:w w:val="115"/>
                <w:sz w:val="20"/>
                <w:szCs w:val="20"/>
              </w:rPr>
              <w:t xml:space="preserve"> </w:t>
            </w:r>
            <w:r w:rsidRPr="00005DA0">
              <w:rPr>
                <w:color w:val="000000"/>
                <w:w w:val="115"/>
                <w:sz w:val="20"/>
                <w:szCs w:val="20"/>
              </w:rPr>
              <w:t>произведения,</w:t>
            </w:r>
            <w:r w:rsidRPr="00005DA0">
              <w:rPr>
                <w:color w:val="000000"/>
                <w:spacing w:val="6"/>
                <w:w w:val="115"/>
                <w:sz w:val="20"/>
                <w:szCs w:val="20"/>
              </w:rPr>
              <w:t xml:space="preserve"> </w:t>
            </w:r>
            <w:r w:rsidRPr="00005DA0">
              <w:rPr>
                <w:color w:val="000000"/>
                <w:w w:val="115"/>
                <w:sz w:val="20"/>
                <w:szCs w:val="20"/>
              </w:rPr>
              <w:t>обосновывать</w:t>
            </w:r>
          </w:p>
        </w:tc>
      </w:tr>
      <w:tr w:rsidR="00005DA0" w:rsidRPr="00005DA0" w14:paraId="4D4BCAA9" w14:textId="77777777" w:rsidTr="00617258">
        <w:trPr>
          <w:trHeight w:val="196"/>
        </w:trPr>
        <w:tc>
          <w:tcPr>
            <w:tcW w:w="1928" w:type="dxa"/>
            <w:tcBorders>
              <w:top w:val="nil"/>
              <w:left w:val="single" w:sz="6" w:space="0" w:color="000000"/>
              <w:bottom w:val="nil"/>
            </w:tcBorders>
          </w:tcPr>
          <w:p w14:paraId="28385DD2"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1573FE6F"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Дж.</w:t>
            </w:r>
            <w:r w:rsidRPr="00005DA0">
              <w:rPr>
                <w:color w:val="000000"/>
                <w:spacing w:val="-12"/>
                <w:w w:val="120"/>
                <w:sz w:val="20"/>
                <w:szCs w:val="20"/>
              </w:rPr>
              <w:t xml:space="preserve"> </w:t>
            </w:r>
            <w:r w:rsidRPr="00005DA0">
              <w:rPr>
                <w:color w:val="000000"/>
                <w:w w:val="120"/>
                <w:sz w:val="20"/>
                <w:szCs w:val="20"/>
              </w:rPr>
              <w:t>Р.</w:t>
            </w:r>
            <w:r w:rsidRPr="00005DA0">
              <w:rPr>
                <w:color w:val="000000"/>
                <w:spacing w:val="-12"/>
                <w:w w:val="120"/>
                <w:sz w:val="20"/>
                <w:szCs w:val="20"/>
              </w:rPr>
              <w:t xml:space="preserve"> </w:t>
            </w:r>
            <w:r w:rsidRPr="00005DA0">
              <w:rPr>
                <w:color w:val="000000"/>
                <w:w w:val="120"/>
                <w:sz w:val="20"/>
                <w:szCs w:val="20"/>
              </w:rPr>
              <w:t>Р.</w:t>
            </w:r>
            <w:r w:rsidRPr="00005DA0">
              <w:rPr>
                <w:color w:val="000000"/>
                <w:spacing w:val="-12"/>
                <w:w w:val="120"/>
                <w:sz w:val="20"/>
                <w:szCs w:val="20"/>
              </w:rPr>
              <w:t xml:space="preserve"> </w:t>
            </w:r>
            <w:r w:rsidRPr="00005DA0">
              <w:rPr>
                <w:color w:val="000000"/>
                <w:w w:val="120"/>
                <w:sz w:val="20"/>
                <w:szCs w:val="20"/>
              </w:rPr>
              <w:t>Толкин.</w:t>
            </w:r>
            <w:r w:rsidRPr="00005DA0">
              <w:rPr>
                <w:color w:val="000000"/>
                <w:spacing w:val="-12"/>
                <w:w w:val="120"/>
                <w:sz w:val="20"/>
                <w:szCs w:val="20"/>
              </w:rPr>
              <w:t xml:space="preserve"> </w:t>
            </w:r>
            <w:r w:rsidRPr="00005DA0">
              <w:rPr>
                <w:color w:val="000000"/>
                <w:w w:val="120"/>
                <w:sz w:val="20"/>
                <w:szCs w:val="20"/>
              </w:rPr>
              <w:t>«Хоббит,</w:t>
            </w:r>
          </w:p>
        </w:tc>
        <w:tc>
          <w:tcPr>
            <w:tcW w:w="5046" w:type="dxa"/>
            <w:tcBorders>
              <w:top w:val="nil"/>
              <w:bottom w:val="nil"/>
            </w:tcBorders>
          </w:tcPr>
          <w:p w14:paraId="1DF4A43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свои</w:t>
            </w:r>
            <w:r w:rsidRPr="00005DA0">
              <w:rPr>
                <w:color w:val="000000"/>
                <w:spacing w:val="-2"/>
                <w:w w:val="115"/>
                <w:sz w:val="20"/>
                <w:szCs w:val="20"/>
              </w:rPr>
              <w:t xml:space="preserve"> </w:t>
            </w:r>
            <w:r w:rsidRPr="00005DA0">
              <w:rPr>
                <w:color w:val="000000"/>
                <w:w w:val="115"/>
                <w:sz w:val="20"/>
                <w:szCs w:val="20"/>
              </w:rPr>
              <w:t>суждения</w:t>
            </w:r>
            <w:r w:rsidRPr="00005DA0">
              <w:rPr>
                <w:color w:val="000000"/>
                <w:spacing w:val="-1"/>
                <w:w w:val="115"/>
                <w:sz w:val="20"/>
                <w:szCs w:val="20"/>
              </w:rPr>
              <w:t xml:space="preserve"> </w:t>
            </w:r>
            <w:r w:rsidRPr="00005DA0">
              <w:rPr>
                <w:color w:val="000000"/>
                <w:w w:val="115"/>
                <w:sz w:val="20"/>
                <w:szCs w:val="20"/>
              </w:rPr>
              <w:t>с</w:t>
            </w:r>
            <w:r w:rsidRPr="00005DA0">
              <w:rPr>
                <w:color w:val="000000"/>
                <w:spacing w:val="-1"/>
                <w:w w:val="115"/>
                <w:sz w:val="20"/>
                <w:szCs w:val="20"/>
              </w:rPr>
              <w:t xml:space="preserve"> </w:t>
            </w:r>
            <w:r w:rsidRPr="00005DA0">
              <w:rPr>
                <w:color w:val="000000"/>
                <w:w w:val="115"/>
                <w:sz w:val="20"/>
                <w:szCs w:val="20"/>
              </w:rPr>
              <w:t>опорой</w:t>
            </w:r>
            <w:r w:rsidRPr="00005DA0">
              <w:rPr>
                <w:color w:val="000000"/>
                <w:spacing w:val="-2"/>
                <w:w w:val="115"/>
                <w:sz w:val="20"/>
                <w:szCs w:val="20"/>
              </w:rPr>
              <w:t xml:space="preserve"> </w:t>
            </w:r>
            <w:r w:rsidRPr="00005DA0">
              <w:rPr>
                <w:color w:val="000000"/>
                <w:w w:val="115"/>
                <w:sz w:val="20"/>
                <w:szCs w:val="20"/>
              </w:rPr>
              <w:t>на</w:t>
            </w:r>
            <w:r w:rsidRPr="00005DA0">
              <w:rPr>
                <w:color w:val="000000"/>
                <w:spacing w:val="-1"/>
                <w:w w:val="115"/>
                <w:sz w:val="20"/>
                <w:szCs w:val="20"/>
              </w:rPr>
              <w:t xml:space="preserve"> </w:t>
            </w:r>
            <w:r w:rsidRPr="00005DA0">
              <w:rPr>
                <w:color w:val="000000"/>
                <w:w w:val="115"/>
                <w:sz w:val="20"/>
                <w:szCs w:val="20"/>
              </w:rPr>
              <w:t>текст.</w:t>
            </w:r>
            <w:r w:rsidRPr="00005DA0">
              <w:rPr>
                <w:color w:val="000000"/>
                <w:spacing w:val="-1"/>
                <w:w w:val="115"/>
                <w:sz w:val="20"/>
                <w:szCs w:val="20"/>
              </w:rPr>
              <w:t xml:space="preserve"> </w:t>
            </w:r>
            <w:r w:rsidRPr="00005DA0">
              <w:rPr>
                <w:color w:val="000000"/>
                <w:w w:val="115"/>
                <w:sz w:val="20"/>
                <w:szCs w:val="20"/>
              </w:rPr>
              <w:t>Выявлять</w:t>
            </w:r>
            <w:r w:rsidRPr="00005DA0">
              <w:rPr>
                <w:color w:val="000000"/>
                <w:spacing w:val="-2"/>
                <w:w w:val="115"/>
                <w:sz w:val="20"/>
                <w:szCs w:val="20"/>
              </w:rPr>
              <w:t xml:space="preserve"> </w:t>
            </w:r>
            <w:r w:rsidR="00617258">
              <w:rPr>
                <w:color w:val="000000"/>
                <w:w w:val="115"/>
                <w:sz w:val="20"/>
                <w:szCs w:val="20"/>
              </w:rPr>
              <w:t>своеобразие</w:t>
            </w:r>
          </w:p>
        </w:tc>
      </w:tr>
      <w:tr w:rsidR="00005DA0" w:rsidRPr="00005DA0" w14:paraId="5A4E0363" w14:textId="77777777" w:rsidTr="00617258">
        <w:trPr>
          <w:trHeight w:val="196"/>
        </w:trPr>
        <w:tc>
          <w:tcPr>
            <w:tcW w:w="1928" w:type="dxa"/>
            <w:tcBorders>
              <w:top w:val="nil"/>
              <w:left w:val="single" w:sz="6" w:space="0" w:color="000000"/>
              <w:bottom w:val="nil"/>
            </w:tcBorders>
          </w:tcPr>
          <w:p w14:paraId="6FAA8D95"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7D06854F"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или</w:t>
            </w:r>
            <w:r w:rsidRPr="00005DA0">
              <w:rPr>
                <w:color w:val="000000"/>
                <w:spacing w:val="-6"/>
                <w:w w:val="115"/>
                <w:sz w:val="20"/>
                <w:szCs w:val="20"/>
              </w:rPr>
              <w:t xml:space="preserve"> </w:t>
            </w:r>
            <w:r w:rsidRPr="00005DA0">
              <w:rPr>
                <w:color w:val="000000"/>
                <w:w w:val="115"/>
                <w:sz w:val="20"/>
                <w:szCs w:val="20"/>
              </w:rPr>
              <w:t>Туда</w:t>
            </w:r>
            <w:r w:rsidRPr="00005DA0">
              <w:rPr>
                <w:color w:val="000000"/>
                <w:spacing w:val="-5"/>
                <w:w w:val="115"/>
                <w:sz w:val="20"/>
                <w:szCs w:val="20"/>
              </w:rPr>
              <w:t xml:space="preserve"> </w:t>
            </w:r>
            <w:r w:rsidRPr="00005DA0">
              <w:rPr>
                <w:color w:val="000000"/>
                <w:w w:val="115"/>
                <w:sz w:val="20"/>
                <w:szCs w:val="20"/>
              </w:rPr>
              <w:t>и</w:t>
            </w:r>
            <w:r w:rsidRPr="00005DA0">
              <w:rPr>
                <w:color w:val="000000"/>
                <w:spacing w:val="-5"/>
                <w:w w:val="115"/>
                <w:sz w:val="20"/>
                <w:szCs w:val="20"/>
              </w:rPr>
              <w:t xml:space="preserve"> </w:t>
            </w:r>
            <w:r w:rsidRPr="00005DA0">
              <w:rPr>
                <w:color w:val="000000"/>
                <w:w w:val="115"/>
                <w:sz w:val="20"/>
                <w:szCs w:val="20"/>
              </w:rPr>
              <w:t>обратно»</w:t>
            </w:r>
            <w:r w:rsidRPr="00005DA0">
              <w:rPr>
                <w:color w:val="000000"/>
                <w:spacing w:val="-6"/>
                <w:w w:val="115"/>
                <w:sz w:val="20"/>
                <w:szCs w:val="20"/>
              </w:rPr>
              <w:t xml:space="preserve"> </w:t>
            </w:r>
            <w:r w:rsidRPr="00005DA0">
              <w:rPr>
                <w:color w:val="000000"/>
                <w:w w:val="115"/>
                <w:sz w:val="20"/>
                <w:szCs w:val="20"/>
              </w:rPr>
              <w:t>(главы)</w:t>
            </w:r>
          </w:p>
        </w:tc>
        <w:tc>
          <w:tcPr>
            <w:tcW w:w="5046" w:type="dxa"/>
            <w:tcBorders>
              <w:top w:val="nil"/>
              <w:bottom w:val="nil"/>
            </w:tcBorders>
          </w:tcPr>
          <w:p w14:paraId="7E353563"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авторской</w:t>
            </w:r>
            <w:r w:rsidRPr="00005DA0">
              <w:rPr>
                <w:color w:val="000000"/>
                <w:spacing w:val="-2"/>
                <w:w w:val="115"/>
                <w:sz w:val="20"/>
                <w:szCs w:val="20"/>
              </w:rPr>
              <w:t xml:space="preserve"> </w:t>
            </w:r>
            <w:r w:rsidRPr="00005DA0">
              <w:rPr>
                <w:color w:val="000000"/>
                <w:w w:val="115"/>
                <w:sz w:val="20"/>
                <w:szCs w:val="20"/>
              </w:rPr>
              <w:t>сказочной</w:t>
            </w:r>
            <w:r w:rsidRPr="00005DA0">
              <w:rPr>
                <w:color w:val="000000"/>
                <w:spacing w:val="-2"/>
                <w:w w:val="115"/>
                <w:sz w:val="20"/>
                <w:szCs w:val="20"/>
              </w:rPr>
              <w:t xml:space="preserve"> </w:t>
            </w:r>
            <w:r w:rsidRPr="00005DA0">
              <w:rPr>
                <w:color w:val="000000"/>
                <w:w w:val="115"/>
                <w:sz w:val="20"/>
                <w:szCs w:val="20"/>
              </w:rPr>
              <w:t>прозы</w:t>
            </w:r>
            <w:r w:rsidRPr="00005DA0">
              <w:rPr>
                <w:color w:val="000000"/>
                <w:spacing w:val="-2"/>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её</w:t>
            </w:r>
            <w:r w:rsidRPr="00005DA0">
              <w:rPr>
                <w:color w:val="000000"/>
                <w:spacing w:val="-2"/>
                <w:w w:val="115"/>
                <w:sz w:val="20"/>
                <w:szCs w:val="20"/>
              </w:rPr>
              <w:t xml:space="preserve"> </w:t>
            </w:r>
            <w:r w:rsidRPr="00005DA0">
              <w:rPr>
                <w:color w:val="000000"/>
                <w:w w:val="115"/>
                <w:sz w:val="20"/>
                <w:szCs w:val="20"/>
              </w:rPr>
              <w:t>отличие</w:t>
            </w:r>
            <w:r w:rsidRPr="00005DA0">
              <w:rPr>
                <w:color w:val="000000"/>
                <w:spacing w:val="-2"/>
                <w:w w:val="115"/>
                <w:sz w:val="20"/>
                <w:szCs w:val="20"/>
              </w:rPr>
              <w:t xml:space="preserve"> </w:t>
            </w:r>
            <w:r w:rsidRPr="00005DA0">
              <w:rPr>
                <w:color w:val="000000"/>
                <w:w w:val="115"/>
                <w:sz w:val="20"/>
                <w:szCs w:val="20"/>
              </w:rPr>
              <w:t>от</w:t>
            </w:r>
          </w:p>
        </w:tc>
      </w:tr>
      <w:tr w:rsidR="00005DA0" w:rsidRPr="00005DA0" w14:paraId="75BB7C54" w14:textId="77777777" w:rsidTr="00617258">
        <w:trPr>
          <w:trHeight w:val="197"/>
        </w:trPr>
        <w:tc>
          <w:tcPr>
            <w:tcW w:w="1928" w:type="dxa"/>
            <w:tcBorders>
              <w:top w:val="nil"/>
              <w:left w:val="single" w:sz="6" w:space="0" w:color="000000"/>
              <w:bottom w:val="nil"/>
            </w:tcBorders>
          </w:tcPr>
          <w:p w14:paraId="7DE4C082"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4BBA295F"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др.</w:t>
            </w:r>
            <w:r w:rsidRPr="00005DA0">
              <w:rPr>
                <w:color w:val="000000"/>
                <w:spacing w:val="-5"/>
                <w:w w:val="115"/>
                <w:sz w:val="20"/>
                <w:szCs w:val="20"/>
              </w:rPr>
              <w:t xml:space="preserve"> </w:t>
            </w:r>
            <w:r w:rsidRPr="00005DA0">
              <w:rPr>
                <w:color w:val="000000"/>
                <w:w w:val="115"/>
                <w:sz w:val="20"/>
                <w:szCs w:val="20"/>
              </w:rPr>
              <w:t>(2</w:t>
            </w:r>
            <w:r w:rsidRPr="00005DA0">
              <w:rPr>
                <w:color w:val="000000"/>
                <w:spacing w:val="-5"/>
                <w:w w:val="115"/>
                <w:sz w:val="20"/>
                <w:szCs w:val="20"/>
              </w:rPr>
              <w:t xml:space="preserve"> </w:t>
            </w:r>
            <w:r w:rsidRPr="00005DA0">
              <w:rPr>
                <w:color w:val="000000"/>
                <w:w w:val="115"/>
                <w:sz w:val="20"/>
                <w:szCs w:val="20"/>
              </w:rPr>
              <w:t>ч)</w:t>
            </w:r>
          </w:p>
        </w:tc>
        <w:tc>
          <w:tcPr>
            <w:tcW w:w="5046" w:type="dxa"/>
            <w:tcBorders>
              <w:top w:val="nil"/>
              <w:bottom w:val="nil"/>
            </w:tcBorders>
          </w:tcPr>
          <w:p w14:paraId="3FD1FBF3"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народной</w:t>
            </w:r>
            <w:r w:rsidRPr="00005DA0">
              <w:rPr>
                <w:color w:val="000000"/>
                <w:spacing w:val="7"/>
                <w:w w:val="115"/>
                <w:sz w:val="20"/>
                <w:szCs w:val="20"/>
              </w:rPr>
              <w:t xml:space="preserve"> </w:t>
            </w:r>
            <w:r w:rsidRPr="00005DA0">
              <w:rPr>
                <w:color w:val="000000"/>
                <w:w w:val="115"/>
                <w:sz w:val="20"/>
                <w:szCs w:val="20"/>
              </w:rPr>
              <w:t>сказки.</w:t>
            </w:r>
            <w:r w:rsidRPr="00005DA0">
              <w:rPr>
                <w:color w:val="000000"/>
                <w:spacing w:val="7"/>
                <w:w w:val="115"/>
                <w:sz w:val="20"/>
                <w:szCs w:val="20"/>
              </w:rPr>
              <w:t xml:space="preserve"> </w:t>
            </w:r>
            <w:r w:rsidRPr="00005DA0">
              <w:rPr>
                <w:color w:val="000000"/>
                <w:w w:val="115"/>
                <w:sz w:val="20"/>
                <w:szCs w:val="20"/>
              </w:rPr>
              <w:t>Выделять</w:t>
            </w:r>
            <w:r w:rsidRPr="00005DA0">
              <w:rPr>
                <w:color w:val="000000"/>
                <w:spacing w:val="8"/>
                <w:w w:val="115"/>
                <w:sz w:val="20"/>
                <w:szCs w:val="20"/>
              </w:rPr>
              <w:t xml:space="preserve"> </w:t>
            </w:r>
            <w:r w:rsidRPr="00005DA0">
              <w:rPr>
                <w:color w:val="000000"/>
                <w:w w:val="115"/>
                <w:sz w:val="20"/>
                <w:szCs w:val="20"/>
              </w:rPr>
              <w:t>ключевые</w:t>
            </w:r>
            <w:r w:rsidRPr="00005DA0">
              <w:rPr>
                <w:color w:val="000000"/>
                <w:spacing w:val="7"/>
                <w:w w:val="115"/>
                <w:sz w:val="20"/>
                <w:szCs w:val="20"/>
              </w:rPr>
              <w:t xml:space="preserve"> </w:t>
            </w:r>
            <w:r w:rsidRPr="00005DA0">
              <w:rPr>
                <w:color w:val="000000"/>
                <w:w w:val="115"/>
                <w:sz w:val="20"/>
                <w:szCs w:val="20"/>
              </w:rPr>
              <w:t>эпизоды</w:t>
            </w:r>
            <w:r w:rsidRPr="00005DA0">
              <w:rPr>
                <w:color w:val="000000"/>
                <w:spacing w:val="8"/>
                <w:w w:val="115"/>
                <w:sz w:val="20"/>
                <w:szCs w:val="20"/>
              </w:rPr>
              <w:t xml:space="preserve"> </w:t>
            </w:r>
            <w:r w:rsidRPr="00005DA0">
              <w:rPr>
                <w:color w:val="000000"/>
                <w:w w:val="115"/>
                <w:sz w:val="20"/>
                <w:szCs w:val="20"/>
              </w:rPr>
              <w:t>в</w:t>
            </w:r>
          </w:p>
        </w:tc>
      </w:tr>
      <w:tr w:rsidR="00005DA0" w:rsidRPr="00005DA0" w14:paraId="09FC4079" w14:textId="77777777" w:rsidTr="00617258">
        <w:trPr>
          <w:trHeight w:val="194"/>
        </w:trPr>
        <w:tc>
          <w:tcPr>
            <w:tcW w:w="1928" w:type="dxa"/>
            <w:tcBorders>
              <w:top w:val="nil"/>
              <w:left w:val="single" w:sz="6" w:space="0" w:color="000000"/>
              <w:bottom w:val="nil"/>
            </w:tcBorders>
          </w:tcPr>
          <w:p w14:paraId="349DA7AA"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1F35F60F"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742D53FF"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тексте</w:t>
            </w:r>
            <w:r w:rsidRPr="00005DA0">
              <w:rPr>
                <w:color w:val="000000"/>
                <w:spacing w:val="5"/>
                <w:w w:val="115"/>
                <w:sz w:val="20"/>
                <w:szCs w:val="20"/>
              </w:rPr>
              <w:t xml:space="preserve"> </w:t>
            </w:r>
            <w:r w:rsidRPr="00005DA0">
              <w:rPr>
                <w:color w:val="000000"/>
                <w:w w:val="115"/>
                <w:sz w:val="20"/>
                <w:szCs w:val="20"/>
              </w:rPr>
              <w:t>произведения.</w:t>
            </w:r>
            <w:r w:rsidRPr="00005DA0">
              <w:rPr>
                <w:color w:val="000000"/>
                <w:spacing w:val="6"/>
                <w:w w:val="115"/>
                <w:sz w:val="20"/>
                <w:szCs w:val="20"/>
              </w:rPr>
              <w:t xml:space="preserve"> </w:t>
            </w:r>
            <w:r w:rsidRPr="00005DA0">
              <w:rPr>
                <w:color w:val="000000"/>
                <w:w w:val="115"/>
                <w:sz w:val="20"/>
                <w:szCs w:val="20"/>
              </w:rPr>
              <w:t>Писать</w:t>
            </w:r>
            <w:r w:rsidRPr="00005DA0">
              <w:rPr>
                <w:color w:val="000000"/>
                <w:spacing w:val="5"/>
                <w:w w:val="115"/>
                <w:sz w:val="20"/>
                <w:szCs w:val="20"/>
              </w:rPr>
              <w:t xml:space="preserve"> </w:t>
            </w:r>
            <w:r w:rsidRPr="00005DA0">
              <w:rPr>
                <w:color w:val="000000"/>
                <w:w w:val="115"/>
                <w:sz w:val="20"/>
                <w:szCs w:val="20"/>
              </w:rPr>
              <w:t>отзыв</w:t>
            </w:r>
            <w:r w:rsidRPr="00005DA0">
              <w:rPr>
                <w:color w:val="000000"/>
                <w:spacing w:val="6"/>
                <w:w w:val="115"/>
                <w:sz w:val="20"/>
                <w:szCs w:val="20"/>
              </w:rPr>
              <w:t xml:space="preserve"> </w:t>
            </w:r>
            <w:r w:rsidRPr="00005DA0">
              <w:rPr>
                <w:color w:val="000000"/>
                <w:w w:val="115"/>
                <w:sz w:val="20"/>
                <w:szCs w:val="20"/>
              </w:rPr>
              <w:t>на</w:t>
            </w:r>
            <w:r w:rsidRPr="00005DA0">
              <w:rPr>
                <w:color w:val="000000"/>
                <w:spacing w:val="6"/>
                <w:w w:val="115"/>
                <w:sz w:val="20"/>
                <w:szCs w:val="20"/>
              </w:rPr>
              <w:t xml:space="preserve"> </w:t>
            </w:r>
            <w:r w:rsidRPr="00005DA0">
              <w:rPr>
                <w:color w:val="000000"/>
                <w:w w:val="115"/>
                <w:sz w:val="20"/>
                <w:szCs w:val="20"/>
              </w:rPr>
              <w:t>прочитанное</w:t>
            </w:r>
          </w:p>
        </w:tc>
      </w:tr>
      <w:tr w:rsidR="00005DA0" w:rsidRPr="00005DA0" w14:paraId="7C80F3C7" w14:textId="77777777" w:rsidTr="00617258">
        <w:trPr>
          <w:trHeight w:val="196"/>
        </w:trPr>
        <w:tc>
          <w:tcPr>
            <w:tcW w:w="1928" w:type="dxa"/>
            <w:tcBorders>
              <w:top w:val="nil"/>
              <w:left w:val="single" w:sz="6" w:space="0" w:color="000000"/>
              <w:bottom w:val="nil"/>
            </w:tcBorders>
          </w:tcPr>
          <w:p w14:paraId="2D42058D"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58DBB069" w14:textId="77777777" w:rsidR="005B2FBF" w:rsidRPr="00005DA0" w:rsidRDefault="005B2FBF" w:rsidP="00220FF5">
            <w:pPr>
              <w:pStyle w:val="TableParagraph"/>
              <w:ind w:left="0"/>
              <w:jc w:val="center"/>
              <w:rPr>
                <w:color w:val="000000"/>
                <w:sz w:val="20"/>
                <w:szCs w:val="20"/>
              </w:rPr>
            </w:pPr>
          </w:p>
        </w:tc>
        <w:tc>
          <w:tcPr>
            <w:tcW w:w="5046" w:type="dxa"/>
            <w:tcBorders>
              <w:top w:val="nil"/>
              <w:bottom w:val="nil"/>
            </w:tcBorders>
          </w:tcPr>
          <w:p w14:paraId="7F0BA334"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произведение.</w:t>
            </w:r>
            <w:r w:rsidRPr="00005DA0">
              <w:rPr>
                <w:color w:val="000000"/>
                <w:spacing w:val="8"/>
                <w:w w:val="115"/>
                <w:sz w:val="20"/>
                <w:szCs w:val="20"/>
              </w:rPr>
              <w:t xml:space="preserve"> </w:t>
            </w:r>
            <w:r w:rsidRPr="00005DA0">
              <w:rPr>
                <w:color w:val="000000"/>
                <w:w w:val="115"/>
                <w:sz w:val="20"/>
                <w:szCs w:val="20"/>
              </w:rPr>
              <w:t>Пользоваться</w:t>
            </w:r>
            <w:r w:rsidRPr="00005DA0">
              <w:rPr>
                <w:color w:val="000000"/>
                <w:spacing w:val="9"/>
                <w:w w:val="115"/>
                <w:sz w:val="20"/>
                <w:szCs w:val="20"/>
              </w:rPr>
              <w:t xml:space="preserve"> </w:t>
            </w:r>
            <w:r w:rsidRPr="00005DA0">
              <w:rPr>
                <w:color w:val="000000"/>
                <w:w w:val="115"/>
                <w:sz w:val="20"/>
                <w:szCs w:val="20"/>
              </w:rPr>
              <w:t>библиотечным</w:t>
            </w:r>
            <w:r w:rsidRPr="00005DA0">
              <w:rPr>
                <w:color w:val="000000"/>
                <w:spacing w:val="8"/>
                <w:w w:val="115"/>
                <w:sz w:val="20"/>
                <w:szCs w:val="20"/>
              </w:rPr>
              <w:t xml:space="preserve"> </w:t>
            </w:r>
            <w:r w:rsidR="00617258">
              <w:rPr>
                <w:color w:val="000000"/>
                <w:w w:val="115"/>
                <w:sz w:val="20"/>
                <w:szCs w:val="20"/>
              </w:rPr>
              <w:t>каталогом</w:t>
            </w:r>
          </w:p>
        </w:tc>
      </w:tr>
      <w:tr w:rsidR="00005DA0" w:rsidRPr="00005DA0" w14:paraId="38C74693" w14:textId="77777777" w:rsidTr="00617258">
        <w:trPr>
          <w:trHeight w:val="264"/>
        </w:trPr>
        <w:tc>
          <w:tcPr>
            <w:tcW w:w="1928" w:type="dxa"/>
            <w:tcBorders>
              <w:top w:val="nil"/>
              <w:left w:val="single" w:sz="6" w:space="0" w:color="000000"/>
              <w:bottom w:val="nil"/>
            </w:tcBorders>
          </w:tcPr>
          <w:p w14:paraId="7A151D17" w14:textId="77777777" w:rsidR="005B2FBF" w:rsidRPr="00005DA0" w:rsidRDefault="005B2FBF" w:rsidP="00220FF5">
            <w:pPr>
              <w:pStyle w:val="TableParagraph"/>
              <w:ind w:left="0"/>
              <w:jc w:val="center"/>
              <w:rPr>
                <w:color w:val="000000"/>
                <w:sz w:val="20"/>
                <w:szCs w:val="20"/>
              </w:rPr>
            </w:pPr>
          </w:p>
        </w:tc>
        <w:tc>
          <w:tcPr>
            <w:tcW w:w="3175" w:type="dxa"/>
            <w:tcBorders>
              <w:top w:val="nil"/>
            </w:tcBorders>
          </w:tcPr>
          <w:p w14:paraId="1709E8AE" w14:textId="77777777" w:rsidR="005B2FBF" w:rsidRPr="00005DA0" w:rsidRDefault="005B2FBF" w:rsidP="00220FF5">
            <w:pPr>
              <w:pStyle w:val="TableParagraph"/>
              <w:ind w:left="0"/>
              <w:jc w:val="center"/>
              <w:rPr>
                <w:color w:val="000000"/>
                <w:sz w:val="20"/>
                <w:szCs w:val="20"/>
              </w:rPr>
            </w:pPr>
          </w:p>
        </w:tc>
        <w:tc>
          <w:tcPr>
            <w:tcW w:w="5046" w:type="dxa"/>
            <w:tcBorders>
              <w:top w:val="nil"/>
              <w:bottom w:val="single" w:sz="6" w:space="0" w:color="000000"/>
            </w:tcBorders>
          </w:tcPr>
          <w:p w14:paraId="72300F49"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для</w:t>
            </w:r>
            <w:r w:rsidRPr="00005DA0">
              <w:rPr>
                <w:color w:val="000000"/>
                <w:spacing w:val="-11"/>
                <w:w w:val="120"/>
                <w:sz w:val="20"/>
                <w:szCs w:val="20"/>
              </w:rPr>
              <w:t xml:space="preserve"> </w:t>
            </w:r>
            <w:r w:rsidRPr="00005DA0">
              <w:rPr>
                <w:color w:val="000000"/>
                <w:w w:val="120"/>
                <w:sz w:val="20"/>
                <w:szCs w:val="20"/>
              </w:rPr>
              <w:t>поиска</w:t>
            </w:r>
            <w:r w:rsidRPr="00005DA0">
              <w:rPr>
                <w:color w:val="000000"/>
                <w:spacing w:val="-11"/>
                <w:w w:val="120"/>
                <w:sz w:val="20"/>
                <w:szCs w:val="20"/>
              </w:rPr>
              <w:t xml:space="preserve"> </w:t>
            </w:r>
            <w:r w:rsidRPr="00005DA0">
              <w:rPr>
                <w:color w:val="000000"/>
                <w:w w:val="120"/>
                <w:sz w:val="20"/>
                <w:szCs w:val="20"/>
              </w:rPr>
              <w:t>книги.</w:t>
            </w:r>
          </w:p>
        </w:tc>
      </w:tr>
      <w:tr w:rsidR="00005DA0" w:rsidRPr="00005DA0" w14:paraId="540D8599" w14:textId="77777777" w:rsidTr="00617258">
        <w:trPr>
          <w:trHeight w:val="265"/>
        </w:trPr>
        <w:tc>
          <w:tcPr>
            <w:tcW w:w="1928" w:type="dxa"/>
            <w:tcBorders>
              <w:top w:val="nil"/>
              <w:left w:val="single" w:sz="6" w:space="0" w:color="000000"/>
              <w:bottom w:val="nil"/>
            </w:tcBorders>
          </w:tcPr>
          <w:p w14:paraId="4FEB5456" w14:textId="77777777" w:rsidR="005B2FBF" w:rsidRPr="00005DA0" w:rsidRDefault="005B2FBF" w:rsidP="00220FF5">
            <w:pPr>
              <w:pStyle w:val="TableParagraph"/>
              <w:ind w:left="0"/>
              <w:jc w:val="center"/>
              <w:rPr>
                <w:color w:val="000000"/>
                <w:sz w:val="20"/>
                <w:szCs w:val="20"/>
              </w:rPr>
            </w:pPr>
          </w:p>
        </w:tc>
        <w:tc>
          <w:tcPr>
            <w:tcW w:w="3175" w:type="dxa"/>
            <w:tcBorders>
              <w:bottom w:val="nil"/>
            </w:tcBorders>
          </w:tcPr>
          <w:p w14:paraId="120F4667"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Зарубежная</w:t>
            </w:r>
            <w:r w:rsidRPr="00005DA0">
              <w:rPr>
                <w:color w:val="000000"/>
                <w:spacing w:val="5"/>
                <w:w w:val="115"/>
                <w:sz w:val="20"/>
                <w:szCs w:val="20"/>
              </w:rPr>
              <w:t xml:space="preserve"> </w:t>
            </w:r>
            <w:r w:rsidRPr="00005DA0">
              <w:rPr>
                <w:color w:val="000000"/>
                <w:w w:val="115"/>
                <w:sz w:val="20"/>
                <w:szCs w:val="20"/>
              </w:rPr>
              <w:t>проза</w:t>
            </w:r>
            <w:r w:rsidRPr="00005DA0">
              <w:rPr>
                <w:color w:val="000000"/>
                <w:spacing w:val="6"/>
                <w:w w:val="115"/>
                <w:sz w:val="20"/>
                <w:szCs w:val="20"/>
              </w:rPr>
              <w:t xml:space="preserve"> </w:t>
            </w:r>
            <w:r w:rsidRPr="00005DA0">
              <w:rPr>
                <w:color w:val="000000"/>
                <w:w w:val="115"/>
                <w:sz w:val="20"/>
                <w:szCs w:val="20"/>
              </w:rPr>
              <w:t>о</w:t>
            </w:r>
            <w:r w:rsidRPr="00005DA0">
              <w:rPr>
                <w:color w:val="000000"/>
                <w:spacing w:val="6"/>
                <w:w w:val="115"/>
                <w:sz w:val="20"/>
                <w:szCs w:val="20"/>
              </w:rPr>
              <w:t xml:space="preserve"> </w:t>
            </w:r>
            <w:r w:rsidRPr="00005DA0">
              <w:rPr>
                <w:color w:val="000000"/>
                <w:w w:val="115"/>
                <w:sz w:val="20"/>
                <w:szCs w:val="20"/>
              </w:rPr>
              <w:t>детях</w:t>
            </w:r>
          </w:p>
        </w:tc>
        <w:tc>
          <w:tcPr>
            <w:tcW w:w="5046" w:type="dxa"/>
            <w:tcBorders>
              <w:top w:val="single" w:sz="6" w:space="0" w:color="000000"/>
              <w:bottom w:val="nil"/>
            </w:tcBorders>
          </w:tcPr>
          <w:p w14:paraId="6F0CAB1E"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Воспринимать</w:t>
            </w:r>
            <w:r w:rsidRPr="00005DA0">
              <w:rPr>
                <w:color w:val="000000"/>
                <w:spacing w:val="7"/>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выразительно</w:t>
            </w:r>
            <w:r w:rsidRPr="00005DA0">
              <w:rPr>
                <w:color w:val="000000"/>
                <w:spacing w:val="8"/>
                <w:w w:val="115"/>
                <w:sz w:val="20"/>
                <w:szCs w:val="20"/>
              </w:rPr>
              <w:t xml:space="preserve"> </w:t>
            </w:r>
            <w:r w:rsidRPr="00005DA0">
              <w:rPr>
                <w:color w:val="000000"/>
                <w:w w:val="115"/>
                <w:sz w:val="20"/>
                <w:szCs w:val="20"/>
              </w:rPr>
              <w:t>читать</w:t>
            </w:r>
            <w:r w:rsidRPr="00005DA0">
              <w:rPr>
                <w:color w:val="000000"/>
                <w:spacing w:val="8"/>
                <w:w w:val="115"/>
                <w:sz w:val="20"/>
                <w:szCs w:val="20"/>
              </w:rPr>
              <w:t xml:space="preserve"> </w:t>
            </w:r>
            <w:r w:rsidRPr="00005DA0">
              <w:rPr>
                <w:color w:val="000000"/>
                <w:w w:val="115"/>
                <w:sz w:val="20"/>
                <w:szCs w:val="20"/>
              </w:rPr>
              <w:t>литературное</w:t>
            </w:r>
          </w:p>
        </w:tc>
      </w:tr>
      <w:tr w:rsidR="00005DA0" w:rsidRPr="00005DA0" w14:paraId="02DBBE57" w14:textId="77777777" w:rsidTr="00617258">
        <w:trPr>
          <w:trHeight w:val="196"/>
        </w:trPr>
        <w:tc>
          <w:tcPr>
            <w:tcW w:w="1928" w:type="dxa"/>
            <w:tcBorders>
              <w:top w:val="nil"/>
              <w:left w:val="single" w:sz="6" w:space="0" w:color="000000"/>
              <w:bottom w:val="nil"/>
            </w:tcBorders>
          </w:tcPr>
          <w:p w14:paraId="25CB2769"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7DB39F0A"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подростках (два</w:t>
            </w:r>
            <w:r w:rsidRPr="00005DA0">
              <w:rPr>
                <w:color w:val="000000"/>
                <w:spacing w:val="-3"/>
                <w:w w:val="115"/>
                <w:sz w:val="20"/>
                <w:szCs w:val="20"/>
              </w:rPr>
              <w:t xml:space="preserve"> </w:t>
            </w:r>
            <w:r w:rsidRPr="00005DA0">
              <w:rPr>
                <w:color w:val="000000"/>
                <w:w w:val="115"/>
                <w:sz w:val="20"/>
                <w:szCs w:val="20"/>
              </w:rPr>
              <w:t>произв</w:t>
            </w:r>
            <w:r w:rsidR="00617258">
              <w:rPr>
                <w:color w:val="000000"/>
                <w:w w:val="115"/>
                <w:sz w:val="20"/>
                <w:szCs w:val="20"/>
              </w:rPr>
              <w:t>едения</w:t>
            </w:r>
          </w:p>
        </w:tc>
        <w:tc>
          <w:tcPr>
            <w:tcW w:w="5046" w:type="dxa"/>
            <w:tcBorders>
              <w:top w:val="nil"/>
              <w:bottom w:val="nil"/>
            </w:tcBorders>
          </w:tcPr>
          <w:p w14:paraId="6EE92FCD"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произведение. Отвечать на</w:t>
            </w:r>
            <w:r w:rsidRPr="00005DA0">
              <w:rPr>
                <w:color w:val="000000"/>
                <w:spacing w:val="1"/>
                <w:w w:val="115"/>
                <w:sz w:val="20"/>
                <w:szCs w:val="20"/>
              </w:rPr>
              <w:t xml:space="preserve"> </w:t>
            </w:r>
            <w:r w:rsidRPr="00005DA0">
              <w:rPr>
                <w:color w:val="000000"/>
                <w:w w:val="115"/>
                <w:sz w:val="20"/>
                <w:szCs w:val="20"/>
              </w:rPr>
              <w:t>вопросы, самостоятельно</w:t>
            </w:r>
          </w:p>
        </w:tc>
      </w:tr>
      <w:tr w:rsidR="00005DA0" w:rsidRPr="00005DA0" w14:paraId="53C13AC1" w14:textId="77777777" w:rsidTr="00617258">
        <w:trPr>
          <w:trHeight w:val="196"/>
        </w:trPr>
        <w:tc>
          <w:tcPr>
            <w:tcW w:w="1928" w:type="dxa"/>
            <w:tcBorders>
              <w:top w:val="nil"/>
              <w:left w:val="single" w:sz="6" w:space="0" w:color="000000"/>
              <w:bottom w:val="nil"/>
            </w:tcBorders>
          </w:tcPr>
          <w:p w14:paraId="4321D49D"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03E6700B"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по</w:t>
            </w:r>
            <w:r w:rsidRPr="00005DA0">
              <w:rPr>
                <w:color w:val="000000"/>
                <w:spacing w:val="3"/>
                <w:w w:val="115"/>
                <w:sz w:val="20"/>
                <w:szCs w:val="20"/>
              </w:rPr>
              <w:t xml:space="preserve"> </w:t>
            </w:r>
            <w:r w:rsidRPr="00005DA0">
              <w:rPr>
                <w:color w:val="000000"/>
                <w:w w:val="115"/>
                <w:sz w:val="20"/>
                <w:szCs w:val="20"/>
              </w:rPr>
              <w:t>выбору).</w:t>
            </w:r>
            <w:r w:rsidRPr="00005DA0">
              <w:rPr>
                <w:color w:val="000000"/>
                <w:spacing w:val="3"/>
                <w:w w:val="115"/>
                <w:sz w:val="20"/>
                <w:szCs w:val="20"/>
              </w:rPr>
              <w:t xml:space="preserve"> </w:t>
            </w:r>
            <w:r w:rsidRPr="00005DA0">
              <w:rPr>
                <w:color w:val="000000"/>
                <w:w w:val="115"/>
                <w:sz w:val="20"/>
                <w:szCs w:val="20"/>
              </w:rPr>
              <w:t>Например,</w:t>
            </w:r>
          </w:p>
        </w:tc>
        <w:tc>
          <w:tcPr>
            <w:tcW w:w="5046" w:type="dxa"/>
            <w:tcBorders>
              <w:top w:val="nil"/>
              <w:bottom w:val="nil"/>
            </w:tcBorders>
          </w:tcPr>
          <w:p w14:paraId="3A651AC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формулировать</w:t>
            </w:r>
            <w:r w:rsidRPr="00005DA0">
              <w:rPr>
                <w:color w:val="000000"/>
                <w:spacing w:val="10"/>
                <w:w w:val="115"/>
                <w:sz w:val="20"/>
                <w:szCs w:val="20"/>
              </w:rPr>
              <w:t xml:space="preserve"> </w:t>
            </w:r>
            <w:r w:rsidRPr="00005DA0">
              <w:rPr>
                <w:color w:val="000000"/>
                <w:w w:val="115"/>
                <w:sz w:val="20"/>
                <w:szCs w:val="20"/>
              </w:rPr>
              <w:t>вопросы,</w:t>
            </w:r>
            <w:r w:rsidRPr="00005DA0">
              <w:rPr>
                <w:color w:val="000000"/>
                <w:spacing w:val="11"/>
                <w:w w:val="115"/>
                <w:sz w:val="20"/>
                <w:szCs w:val="20"/>
              </w:rPr>
              <w:t xml:space="preserve"> </w:t>
            </w:r>
            <w:r w:rsidRPr="00005DA0">
              <w:rPr>
                <w:color w:val="000000"/>
                <w:w w:val="115"/>
                <w:sz w:val="20"/>
                <w:szCs w:val="20"/>
              </w:rPr>
              <w:t>пересказывать</w:t>
            </w:r>
            <w:r w:rsidRPr="00005DA0">
              <w:rPr>
                <w:color w:val="000000"/>
                <w:spacing w:val="11"/>
                <w:w w:val="115"/>
                <w:sz w:val="20"/>
                <w:szCs w:val="20"/>
              </w:rPr>
              <w:t xml:space="preserve"> </w:t>
            </w:r>
            <w:r w:rsidRPr="00005DA0">
              <w:rPr>
                <w:color w:val="000000"/>
                <w:w w:val="115"/>
                <w:sz w:val="20"/>
                <w:szCs w:val="20"/>
              </w:rPr>
              <w:t>содержание</w:t>
            </w:r>
          </w:p>
        </w:tc>
      </w:tr>
      <w:tr w:rsidR="00005DA0" w:rsidRPr="00005DA0" w14:paraId="1D5EF56A" w14:textId="77777777" w:rsidTr="00617258">
        <w:trPr>
          <w:trHeight w:val="196"/>
        </w:trPr>
        <w:tc>
          <w:tcPr>
            <w:tcW w:w="1928" w:type="dxa"/>
            <w:tcBorders>
              <w:top w:val="nil"/>
              <w:left w:val="single" w:sz="6" w:space="0" w:color="000000"/>
              <w:bottom w:val="nil"/>
            </w:tcBorders>
          </w:tcPr>
          <w:p w14:paraId="36F7DE9F"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5E2451CD"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М.</w:t>
            </w:r>
            <w:r w:rsidRPr="00005DA0">
              <w:rPr>
                <w:color w:val="000000"/>
                <w:spacing w:val="9"/>
                <w:w w:val="115"/>
                <w:sz w:val="20"/>
                <w:szCs w:val="20"/>
              </w:rPr>
              <w:t xml:space="preserve"> </w:t>
            </w:r>
            <w:r w:rsidRPr="00005DA0">
              <w:rPr>
                <w:color w:val="000000"/>
                <w:w w:val="115"/>
                <w:sz w:val="20"/>
                <w:szCs w:val="20"/>
              </w:rPr>
              <w:t>Твен.</w:t>
            </w:r>
            <w:r w:rsidRPr="00005DA0">
              <w:rPr>
                <w:color w:val="000000"/>
                <w:spacing w:val="9"/>
                <w:w w:val="115"/>
                <w:sz w:val="20"/>
                <w:szCs w:val="20"/>
              </w:rPr>
              <w:t xml:space="preserve"> </w:t>
            </w:r>
            <w:r w:rsidRPr="00005DA0">
              <w:rPr>
                <w:color w:val="000000"/>
                <w:w w:val="115"/>
                <w:sz w:val="20"/>
                <w:szCs w:val="20"/>
              </w:rPr>
              <w:t>«Приключения</w:t>
            </w:r>
          </w:p>
        </w:tc>
        <w:tc>
          <w:tcPr>
            <w:tcW w:w="5046" w:type="dxa"/>
            <w:tcBorders>
              <w:top w:val="nil"/>
              <w:bottom w:val="nil"/>
            </w:tcBorders>
          </w:tcPr>
          <w:p w14:paraId="32630FB9"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отдельных</w:t>
            </w:r>
            <w:r w:rsidRPr="00005DA0">
              <w:rPr>
                <w:color w:val="000000"/>
                <w:spacing w:val="-3"/>
                <w:w w:val="115"/>
                <w:sz w:val="20"/>
                <w:szCs w:val="20"/>
              </w:rPr>
              <w:t xml:space="preserve"> </w:t>
            </w:r>
            <w:r w:rsidRPr="00005DA0">
              <w:rPr>
                <w:color w:val="000000"/>
                <w:w w:val="115"/>
                <w:sz w:val="20"/>
                <w:szCs w:val="20"/>
              </w:rPr>
              <w:t>глав.</w:t>
            </w:r>
            <w:r w:rsidRPr="00005DA0">
              <w:rPr>
                <w:color w:val="000000"/>
                <w:spacing w:val="-2"/>
                <w:w w:val="115"/>
                <w:sz w:val="20"/>
                <w:szCs w:val="20"/>
              </w:rPr>
              <w:t xml:space="preserve"> </w:t>
            </w:r>
            <w:r w:rsidRPr="00005DA0">
              <w:rPr>
                <w:color w:val="000000"/>
                <w:w w:val="115"/>
                <w:sz w:val="20"/>
                <w:szCs w:val="20"/>
              </w:rPr>
              <w:t>Определять</w:t>
            </w:r>
            <w:r w:rsidRPr="00005DA0">
              <w:rPr>
                <w:color w:val="000000"/>
                <w:spacing w:val="-3"/>
                <w:w w:val="115"/>
                <w:sz w:val="20"/>
                <w:szCs w:val="20"/>
              </w:rPr>
              <w:t xml:space="preserve"> </w:t>
            </w:r>
            <w:r w:rsidRPr="00005DA0">
              <w:rPr>
                <w:color w:val="000000"/>
                <w:w w:val="115"/>
                <w:sz w:val="20"/>
                <w:szCs w:val="20"/>
              </w:rPr>
              <w:t>тему,</w:t>
            </w:r>
            <w:r w:rsidRPr="00005DA0">
              <w:rPr>
                <w:color w:val="000000"/>
                <w:spacing w:val="-2"/>
                <w:w w:val="115"/>
                <w:sz w:val="20"/>
                <w:szCs w:val="20"/>
              </w:rPr>
              <w:t xml:space="preserve"> </w:t>
            </w:r>
            <w:r w:rsidRPr="00005DA0">
              <w:rPr>
                <w:color w:val="000000"/>
                <w:w w:val="115"/>
                <w:sz w:val="20"/>
                <w:szCs w:val="20"/>
              </w:rPr>
              <w:t>идею</w:t>
            </w:r>
            <w:r w:rsidRPr="00005DA0">
              <w:rPr>
                <w:color w:val="000000"/>
                <w:spacing w:val="-2"/>
                <w:w w:val="115"/>
                <w:sz w:val="20"/>
                <w:szCs w:val="20"/>
              </w:rPr>
              <w:t xml:space="preserve"> </w:t>
            </w:r>
            <w:r w:rsidR="00617258">
              <w:rPr>
                <w:color w:val="000000"/>
                <w:w w:val="115"/>
                <w:sz w:val="20"/>
                <w:szCs w:val="20"/>
              </w:rPr>
              <w:t>произведения.</w:t>
            </w:r>
          </w:p>
        </w:tc>
      </w:tr>
      <w:tr w:rsidR="00005DA0" w:rsidRPr="00005DA0" w14:paraId="7E5C4E93" w14:textId="77777777" w:rsidTr="00617258">
        <w:trPr>
          <w:trHeight w:val="196"/>
        </w:trPr>
        <w:tc>
          <w:tcPr>
            <w:tcW w:w="1928" w:type="dxa"/>
            <w:tcBorders>
              <w:top w:val="nil"/>
              <w:left w:val="single" w:sz="6" w:space="0" w:color="000000"/>
              <w:bottom w:val="nil"/>
            </w:tcBorders>
          </w:tcPr>
          <w:p w14:paraId="5EF9A8BD"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2ACB549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Тома</w:t>
            </w:r>
            <w:r w:rsidRPr="00005DA0">
              <w:rPr>
                <w:color w:val="000000"/>
                <w:spacing w:val="-12"/>
                <w:w w:val="115"/>
                <w:sz w:val="20"/>
                <w:szCs w:val="20"/>
              </w:rPr>
              <w:t xml:space="preserve"> </w:t>
            </w:r>
            <w:r w:rsidRPr="00005DA0">
              <w:rPr>
                <w:color w:val="000000"/>
                <w:w w:val="115"/>
                <w:sz w:val="20"/>
                <w:szCs w:val="20"/>
              </w:rPr>
              <w:t>Сойера»</w:t>
            </w:r>
            <w:r w:rsidRPr="00005DA0">
              <w:rPr>
                <w:color w:val="000000"/>
                <w:spacing w:val="-11"/>
                <w:w w:val="115"/>
                <w:sz w:val="20"/>
                <w:szCs w:val="20"/>
              </w:rPr>
              <w:t xml:space="preserve"> </w:t>
            </w:r>
            <w:r w:rsidRPr="00005DA0">
              <w:rPr>
                <w:color w:val="000000"/>
                <w:w w:val="115"/>
                <w:sz w:val="20"/>
                <w:szCs w:val="20"/>
              </w:rPr>
              <w:t>(главы);</w:t>
            </w:r>
          </w:p>
        </w:tc>
        <w:tc>
          <w:tcPr>
            <w:tcW w:w="5046" w:type="dxa"/>
            <w:tcBorders>
              <w:top w:val="nil"/>
              <w:bottom w:val="nil"/>
            </w:tcBorders>
          </w:tcPr>
          <w:p w14:paraId="55782CD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Характеризовать</w:t>
            </w:r>
            <w:r w:rsidRPr="00005DA0">
              <w:rPr>
                <w:color w:val="000000"/>
                <w:spacing w:val="16"/>
                <w:w w:val="115"/>
                <w:sz w:val="20"/>
                <w:szCs w:val="20"/>
              </w:rPr>
              <w:t xml:space="preserve"> </w:t>
            </w:r>
            <w:r w:rsidRPr="00005DA0">
              <w:rPr>
                <w:color w:val="000000"/>
                <w:w w:val="115"/>
                <w:sz w:val="20"/>
                <w:szCs w:val="20"/>
              </w:rPr>
              <w:t>главных</w:t>
            </w:r>
            <w:r w:rsidRPr="00005DA0">
              <w:rPr>
                <w:color w:val="000000"/>
                <w:spacing w:val="16"/>
                <w:w w:val="115"/>
                <w:sz w:val="20"/>
                <w:szCs w:val="20"/>
              </w:rPr>
              <w:t xml:space="preserve"> </w:t>
            </w:r>
            <w:r w:rsidRPr="00005DA0">
              <w:rPr>
                <w:color w:val="000000"/>
                <w:w w:val="115"/>
                <w:sz w:val="20"/>
                <w:szCs w:val="20"/>
              </w:rPr>
              <w:t>героев,</w:t>
            </w:r>
            <w:r w:rsidRPr="00005DA0">
              <w:rPr>
                <w:color w:val="000000"/>
                <w:spacing w:val="16"/>
                <w:w w:val="115"/>
                <w:sz w:val="20"/>
                <w:szCs w:val="20"/>
              </w:rPr>
              <w:t xml:space="preserve"> </w:t>
            </w:r>
            <w:r w:rsidRPr="00005DA0">
              <w:rPr>
                <w:color w:val="000000"/>
                <w:w w:val="115"/>
                <w:sz w:val="20"/>
                <w:szCs w:val="20"/>
              </w:rPr>
              <w:t>составлять</w:t>
            </w:r>
          </w:p>
        </w:tc>
      </w:tr>
      <w:tr w:rsidR="00005DA0" w:rsidRPr="00005DA0" w14:paraId="01846ADB" w14:textId="77777777" w:rsidTr="00617258">
        <w:trPr>
          <w:trHeight w:val="196"/>
        </w:trPr>
        <w:tc>
          <w:tcPr>
            <w:tcW w:w="1928" w:type="dxa"/>
            <w:tcBorders>
              <w:top w:val="nil"/>
              <w:left w:val="single" w:sz="6" w:space="0" w:color="000000"/>
              <w:bottom w:val="nil"/>
            </w:tcBorders>
          </w:tcPr>
          <w:p w14:paraId="363F58E3"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3741BD21"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Дж.</w:t>
            </w:r>
            <w:r w:rsidRPr="00005DA0">
              <w:rPr>
                <w:color w:val="000000"/>
                <w:spacing w:val="2"/>
                <w:w w:val="115"/>
                <w:sz w:val="20"/>
                <w:szCs w:val="20"/>
              </w:rPr>
              <w:t xml:space="preserve"> </w:t>
            </w:r>
            <w:r w:rsidRPr="00005DA0">
              <w:rPr>
                <w:color w:val="000000"/>
                <w:w w:val="115"/>
                <w:sz w:val="20"/>
                <w:szCs w:val="20"/>
              </w:rPr>
              <w:t>Лондон.</w:t>
            </w:r>
            <w:r w:rsidRPr="00005DA0">
              <w:rPr>
                <w:color w:val="000000"/>
                <w:spacing w:val="3"/>
                <w:w w:val="115"/>
                <w:sz w:val="20"/>
                <w:szCs w:val="20"/>
              </w:rPr>
              <w:t xml:space="preserve"> </w:t>
            </w:r>
            <w:r w:rsidRPr="00005DA0">
              <w:rPr>
                <w:color w:val="000000"/>
                <w:w w:val="115"/>
                <w:sz w:val="20"/>
                <w:szCs w:val="20"/>
              </w:rPr>
              <w:t>«Сказание</w:t>
            </w:r>
            <w:r w:rsidRPr="00005DA0">
              <w:rPr>
                <w:color w:val="000000"/>
                <w:spacing w:val="3"/>
                <w:w w:val="115"/>
                <w:sz w:val="20"/>
                <w:szCs w:val="20"/>
              </w:rPr>
              <w:t xml:space="preserve"> </w:t>
            </w:r>
            <w:r w:rsidRPr="00005DA0">
              <w:rPr>
                <w:color w:val="000000"/>
                <w:w w:val="115"/>
                <w:sz w:val="20"/>
                <w:szCs w:val="20"/>
              </w:rPr>
              <w:t>о</w:t>
            </w:r>
            <w:r w:rsidRPr="00005DA0">
              <w:rPr>
                <w:color w:val="000000"/>
                <w:spacing w:val="2"/>
                <w:w w:val="115"/>
                <w:sz w:val="20"/>
                <w:szCs w:val="20"/>
              </w:rPr>
              <w:t xml:space="preserve"> </w:t>
            </w:r>
            <w:r w:rsidR="00617258">
              <w:rPr>
                <w:color w:val="000000"/>
                <w:w w:val="115"/>
                <w:sz w:val="20"/>
                <w:szCs w:val="20"/>
              </w:rPr>
              <w:t>Кише»;</w:t>
            </w:r>
          </w:p>
        </w:tc>
        <w:tc>
          <w:tcPr>
            <w:tcW w:w="5046" w:type="dxa"/>
            <w:tcBorders>
              <w:top w:val="nil"/>
              <w:bottom w:val="nil"/>
            </w:tcBorders>
          </w:tcPr>
          <w:p w14:paraId="70016B75"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их</w:t>
            </w:r>
            <w:r w:rsidRPr="00005DA0">
              <w:rPr>
                <w:color w:val="000000"/>
                <w:spacing w:val="-2"/>
                <w:w w:val="115"/>
                <w:sz w:val="20"/>
                <w:szCs w:val="20"/>
              </w:rPr>
              <w:t xml:space="preserve"> </w:t>
            </w:r>
            <w:r w:rsidRPr="00005DA0">
              <w:rPr>
                <w:color w:val="000000"/>
                <w:w w:val="115"/>
                <w:sz w:val="20"/>
                <w:szCs w:val="20"/>
              </w:rPr>
              <w:t>словесные</w:t>
            </w:r>
            <w:r w:rsidRPr="00005DA0">
              <w:rPr>
                <w:color w:val="000000"/>
                <w:spacing w:val="-2"/>
                <w:w w:val="115"/>
                <w:sz w:val="20"/>
                <w:szCs w:val="20"/>
              </w:rPr>
              <w:t xml:space="preserve"> </w:t>
            </w:r>
            <w:r w:rsidRPr="00005DA0">
              <w:rPr>
                <w:color w:val="000000"/>
                <w:w w:val="115"/>
                <w:sz w:val="20"/>
                <w:szCs w:val="20"/>
              </w:rPr>
              <w:t>портреты.</w:t>
            </w:r>
            <w:r w:rsidRPr="00005DA0">
              <w:rPr>
                <w:color w:val="000000"/>
                <w:spacing w:val="-2"/>
                <w:w w:val="115"/>
                <w:sz w:val="20"/>
                <w:szCs w:val="20"/>
              </w:rPr>
              <w:t xml:space="preserve"> </w:t>
            </w:r>
            <w:r w:rsidRPr="00005DA0">
              <w:rPr>
                <w:color w:val="000000"/>
                <w:w w:val="115"/>
                <w:sz w:val="20"/>
                <w:szCs w:val="20"/>
              </w:rPr>
              <w:t>Сопоставлять</w:t>
            </w:r>
            <w:r w:rsidRPr="00005DA0">
              <w:rPr>
                <w:color w:val="000000"/>
                <w:spacing w:val="-2"/>
                <w:w w:val="115"/>
                <w:sz w:val="20"/>
                <w:szCs w:val="20"/>
              </w:rPr>
              <w:t xml:space="preserve"> </w:t>
            </w:r>
            <w:r w:rsidRPr="00005DA0">
              <w:rPr>
                <w:color w:val="000000"/>
                <w:w w:val="115"/>
                <w:sz w:val="20"/>
                <w:szCs w:val="20"/>
              </w:rPr>
              <w:t>героев</w:t>
            </w:r>
            <w:r w:rsidRPr="00005DA0">
              <w:rPr>
                <w:color w:val="000000"/>
                <w:spacing w:val="-2"/>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их</w:t>
            </w:r>
          </w:p>
        </w:tc>
      </w:tr>
      <w:tr w:rsidR="00005DA0" w:rsidRPr="00005DA0" w14:paraId="07AE3E63" w14:textId="77777777" w:rsidTr="00617258">
        <w:trPr>
          <w:trHeight w:val="196"/>
        </w:trPr>
        <w:tc>
          <w:tcPr>
            <w:tcW w:w="1928" w:type="dxa"/>
            <w:tcBorders>
              <w:top w:val="nil"/>
              <w:left w:val="single" w:sz="6" w:space="0" w:color="000000"/>
              <w:bottom w:val="nil"/>
            </w:tcBorders>
          </w:tcPr>
          <w:p w14:paraId="50041711"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47F5DA44"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Р.</w:t>
            </w:r>
            <w:r w:rsidRPr="00005DA0">
              <w:rPr>
                <w:color w:val="000000"/>
                <w:spacing w:val="-9"/>
                <w:w w:val="120"/>
                <w:sz w:val="20"/>
                <w:szCs w:val="20"/>
              </w:rPr>
              <w:t xml:space="preserve"> </w:t>
            </w:r>
            <w:r w:rsidRPr="00005DA0">
              <w:rPr>
                <w:color w:val="000000"/>
                <w:w w:val="120"/>
                <w:sz w:val="20"/>
                <w:szCs w:val="20"/>
              </w:rPr>
              <w:t>Брэдбери.</w:t>
            </w:r>
            <w:r w:rsidRPr="00005DA0">
              <w:rPr>
                <w:color w:val="000000"/>
                <w:spacing w:val="-9"/>
                <w:w w:val="120"/>
                <w:sz w:val="20"/>
                <w:szCs w:val="20"/>
              </w:rPr>
              <w:t xml:space="preserve"> </w:t>
            </w:r>
            <w:r w:rsidRPr="00005DA0">
              <w:rPr>
                <w:color w:val="000000"/>
                <w:w w:val="120"/>
                <w:sz w:val="20"/>
                <w:szCs w:val="20"/>
              </w:rPr>
              <w:t>Рассказы.</w:t>
            </w:r>
          </w:p>
        </w:tc>
        <w:tc>
          <w:tcPr>
            <w:tcW w:w="5046" w:type="dxa"/>
            <w:tcBorders>
              <w:top w:val="nil"/>
              <w:bottom w:val="nil"/>
            </w:tcBorders>
          </w:tcPr>
          <w:p w14:paraId="3DC3480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поступки</w:t>
            </w:r>
            <w:r w:rsidRPr="00005DA0">
              <w:rPr>
                <w:color w:val="000000"/>
                <w:spacing w:val="3"/>
                <w:w w:val="115"/>
                <w:sz w:val="20"/>
                <w:szCs w:val="20"/>
              </w:rPr>
              <w:t xml:space="preserve"> </w:t>
            </w:r>
            <w:r w:rsidRPr="00005DA0">
              <w:rPr>
                <w:color w:val="000000"/>
                <w:w w:val="115"/>
                <w:sz w:val="20"/>
                <w:szCs w:val="20"/>
              </w:rPr>
              <w:t>с</w:t>
            </w:r>
            <w:r w:rsidRPr="00005DA0">
              <w:rPr>
                <w:color w:val="000000"/>
                <w:spacing w:val="4"/>
                <w:w w:val="115"/>
                <w:sz w:val="20"/>
                <w:szCs w:val="20"/>
              </w:rPr>
              <w:t xml:space="preserve"> </w:t>
            </w:r>
            <w:r w:rsidRPr="00005DA0">
              <w:rPr>
                <w:color w:val="000000"/>
                <w:w w:val="115"/>
                <w:sz w:val="20"/>
                <w:szCs w:val="20"/>
              </w:rPr>
              <w:t>другими</w:t>
            </w:r>
            <w:r w:rsidRPr="00005DA0">
              <w:rPr>
                <w:color w:val="000000"/>
                <w:spacing w:val="3"/>
                <w:w w:val="115"/>
                <w:sz w:val="20"/>
                <w:szCs w:val="20"/>
              </w:rPr>
              <w:t xml:space="preserve"> </w:t>
            </w:r>
            <w:r w:rsidRPr="00005DA0">
              <w:rPr>
                <w:color w:val="000000"/>
                <w:w w:val="115"/>
                <w:sz w:val="20"/>
                <w:szCs w:val="20"/>
              </w:rPr>
              <w:t>персонажами</w:t>
            </w:r>
            <w:r w:rsidRPr="00005DA0">
              <w:rPr>
                <w:color w:val="000000"/>
                <w:spacing w:val="4"/>
                <w:w w:val="115"/>
                <w:sz w:val="20"/>
                <w:szCs w:val="20"/>
              </w:rPr>
              <w:t xml:space="preserve"> </w:t>
            </w:r>
            <w:r w:rsidRPr="00005DA0">
              <w:rPr>
                <w:color w:val="000000"/>
                <w:w w:val="115"/>
                <w:sz w:val="20"/>
                <w:szCs w:val="20"/>
              </w:rPr>
              <w:t>прочитанного</w:t>
            </w:r>
          </w:p>
        </w:tc>
      </w:tr>
      <w:tr w:rsidR="00005DA0" w:rsidRPr="00005DA0" w14:paraId="22291260" w14:textId="77777777" w:rsidTr="00617258">
        <w:trPr>
          <w:trHeight w:val="197"/>
        </w:trPr>
        <w:tc>
          <w:tcPr>
            <w:tcW w:w="1928" w:type="dxa"/>
            <w:tcBorders>
              <w:top w:val="nil"/>
              <w:left w:val="single" w:sz="6" w:space="0" w:color="000000"/>
              <w:bottom w:val="nil"/>
            </w:tcBorders>
          </w:tcPr>
          <w:p w14:paraId="429BFE48"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7576F156" w14:textId="77777777" w:rsidR="005B2FBF" w:rsidRPr="00005DA0" w:rsidRDefault="00005DA0" w:rsidP="00220FF5">
            <w:pPr>
              <w:pStyle w:val="TableParagraph"/>
              <w:ind w:left="0"/>
              <w:jc w:val="center"/>
              <w:rPr>
                <w:color w:val="000000"/>
                <w:sz w:val="20"/>
                <w:szCs w:val="20"/>
              </w:rPr>
            </w:pPr>
            <w:r w:rsidRPr="00005DA0">
              <w:rPr>
                <w:color w:val="000000"/>
                <w:w w:val="120"/>
                <w:sz w:val="20"/>
                <w:szCs w:val="20"/>
              </w:rPr>
              <w:t>Например,</w:t>
            </w:r>
            <w:r w:rsidRPr="00005DA0">
              <w:rPr>
                <w:color w:val="000000"/>
                <w:spacing w:val="-9"/>
                <w:w w:val="120"/>
                <w:sz w:val="20"/>
                <w:szCs w:val="20"/>
              </w:rPr>
              <w:t xml:space="preserve"> </w:t>
            </w:r>
            <w:r w:rsidRPr="00005DA0">
              <w:rPr>
                <w:color w:val="000000"/>
                <w:w w:val="120"/>
                <w:sz w:val="20"/>
                <w:szCs w:val="20"/>
              </w:rPr>
              <w:t>«Каникулы»,</w:t>
            </w:r>
            <w:r w:rsidRPr="00005DA0">
              <w:rPr>
                <w:color w:val="000000"/>
                <w:spacing w:val="-9"/>
                <w:w w:val="120"/>
                <w:sz w:val="20"/>
                <w:szCs w:val="20"/>
              </w:rPr>
              <w:t xml:space="preserve"> </w:t>
            </w:r>
            <w:r w:rsidRPr="00005DA0">
              <w:rPr>
                <w:color w:val="000000"/>
                <w:w w:val="120"/>
                <w:sz w:val="20"/>
                <w:szCs w:val="20"/>
              </w:rPr>
              <w:t>«Звук</w:t>
            </w:r>
          </w:p>
        </w:tc>
        <w:tc>
          <w:tcPr>
            <w:tcW w:w="5046" w:type="dxa"/>
            <w:tcBorders>
              <w:top w:val="nil"/>
              <w:bottom w:val="nil"/>
            </w:tcBorders>
          </w:tcPr>
          <w:p w14:paraId="6F1560A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произведения.</w:t>
            </w:r>
            <w:r w:rsidRPr="00005DA0">
              <w:rPr>
                <w:color w:val="000000"/>
                <w:spacing w:val="8"/>
                <w:w w:val="115"/>
                <w:sz w:val="20"/>
                <w:szCs w:val="20"/>
              </w:rPr>
              <w:t xml:space="preserve"> </w:t>
            </w:r>
            <w:r w:rsidRPr="00005DA0">
              <w:rPr>
                <w:color w:val="000000"/>
                <w:w w:val="115"/>
                <w:sz w:val="20"/>
                <w:szCs w:val="20"/>
              </w:rPr>
              <w:t>Писать</w:t>
            </w:r>
            <w:r w:rsidRPr="00005DA0">
              <w:rPr>
                <w:color w:val="000000"/>
                <w:spacing w:val="9"/>
                <w:w w:val="115"/>
                <w:sz w:val="20"/>
                <w:szCs w:val="20"/>
              </w:rPr>
              <w:t xml:space="preserve"> </w:t>
            </w:r>
            <w:r w:rsidRPr="00005DA0">
              <w:rPr>
                <w:color w:val="000000"/>
                <w:w w:val="115"/>
                <w:sz w:val="20"/>
                <w:szCs w:val="20"/>
              </w:rPr>
              <w:t>отзыв</w:t>
            </w:r>
            <w:r w:rsidRPr="00005DA0">
              <w:rPr>
                <w:color w:val="000000"/>
                <w:spacing w:val="9"/>
                <w:w w:val="115"/>
                <w:sz w:val="20"/>
                <w:szCs w:val="20"/>
              </w:rPr>
              <w:t xml:space="preserve"> </w:t>
            </w:r>
            <w:r w:rsidRPr="00005DA0">
              <w:rPr>
                <w:color w:val="000000"/>
                <w:w w:val="115"/>
                <w:sz w:val="20"/>
                <w:szCs w:val="20"/>
              </w:rPr>
              <w:t>на</w:t>
            </w:r>
            <w:r w:rsidRPr="00005DA0">
              <w:rPr>
                <w:color w:val="000000"/>
                <w:spacing w:val="8"/>
                <w:w w:val="115"/>
                <w:sz w:val="20"/>
                <w:szCs w:val="20"/>
              </w:rPr>
              <w:t xml:space="preserve"> </w:t>
            </w:r>
            <w:r w:rsidRPr="00005DA0">
              <w:rPr>
                <w:color w:val="000000"/>
                <w:w w:val="115"/>
                <w:sz w:val="20"/>
                <w:szCs w:val="20"/>
              </w:rPr>
              <w:t>прочитанную</w:t>
            </w:r>
            <w:r w:rsidRPr="00005DA0">
              <w:rPr>
                <w:color w:val="000000"/>
                <w:spacing w:val="9"/>
                <w:w w:val="115"/>
                <w:sz w:val="20"/>
                <w:szCs w:val="20"/>
              </w:rPr>
              <w:t xml:space="preserve"> </w:t>
            </w:r>
            <w:r w:rsidRPr="00005DA0">
              <w:rPr>
                <w:color w:val="000000"/>
                <w:w w:val="115"/>
                <w:sz w:val="20"/>
                <w:szCs w:val="20"/>
              </w:rPr>
              <w:t>книгу.</w:t>
            </w:r>
          </w:p>
        </w:tc>
      </w:tr>
      <w:tr w:rsidR="00005DA0" w:rsidRPr="00005DA0" w14:paraId="2947F17D" w14:textId="77777777" w:rsidTr="00617258">
        <w:trPr>
          <w:trHeight w:val="194"/>
        </w:trPr>
        <w:tc>
          <w:tcPr>
            <w:tcW w:w="1928" w:type="dxa"/>
            <w:tcBorders>
              <w:top w:val="nil"/>
              <w:left w:val="single" w:sz="6" w:space="0" w:color="000000"/>
              <w:bottom w:val="nil"/>
            </w:tcBorders>
          </w:tcPr>
          <w:p w14:paraId="1CB2B987" w14:textId="77777777" w:rsidR="005B2FBF" w:rsidRPr="00005DA0" w:rsidRDefault="005B2FBF" w:rsidP="00220FF5">
            <w:pPr>
              <w:pStyle w:val="TableParagraph"/>
              <w:ind w:left="0"/>
              <w:jc w:val="center"/>
              <w:rPr>
                <w:color w:val="000000"/>
                <w:sz w:val="20"/>
                <w:szCs w:val="20"/>
              </w:rPr>
            </w:pPr>
          </w:p>
        </w:tc>
        <w:tc>
          <w:tcPr>
            <w:tcW w:w="3175" w:type="dxa"/>
            <w:tcBorders>
              <w:top w:val="nil"/>
              <w:bottom w:val="nil"/>
            </w:tcBorders>
          </w:tcPr>
          <w:p w14:paraId="0F8442EB"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бегущих</w:t>
            </w:r>
            <w:r w:rsidRPr="00005DA0">
              <w:rPr>
                <w:color w:val="000000"/>
                <w:spacing w:val="1"/>
                <w:w w:val="115"/>
                <w:sz w:val="20"/>
                <w:szCs w:val="20"/>
              </w:rPr>
              <w:t xml:space="preserve"> </w:t>
            </w:r>
            <w:r w:rsidRPr="00005DA0">
              <w:rPr>
                <w:color w:val="000000"/>
                <w:w w:val="115"/>
                <w:sz w:val="20"/>
                <w:szCs w:val="20"/>
              </w:rPr>
              <w:t>ног»,</w:t>
            </w:r>
            <w:r w:rsidRPr="00005DA0">
              <w:rPr>
                <w:color w:val="000000"/>
                <w:spacing w:val="1"/>
                <w:w w:val="115"/>
                <w:sz w:val="20"/>
                <w:szCs w:val="20"/>
              </w:rPr>
              <w:t xml:space="preserve"> </w:t>
            </w:r>
            <w:r w:rsidRPr="00005DA0">
              <w:rPr>
                <w:color w:val="000000"/>
                <w:w w:val="115"/>
                <w:sz w:val="20"/>
                <w:szCs w:val="20"/>
              </w:rPr>
              <w:t>«Зелёное</w:t>
            </w:r>
            <w:r w:rsidRPr="00005DA0">
              <w:rPr>
                <w:color w:val="000000"/>
                <w:spacing w:val="1"/>
                <w:w w:val="115"/>
                <w:sz w:val="20"/>
                <w:szCs w:val="20"/>
              </w:rPr>
              <w:t xml:space="preserve"> </w:t>
            </w:r>
            <w:r w:rsidRPr="00005DA0">
              <w:rPr>
                <w:color w:val="000000"/>
                <w:w w:val="115"/>
                <w:sz w:val="20"/>
                <w:szCs w:val="20"/>
              </w:rPr>
              <w:t>утро»</w:t>
            </w:r>
          </w:p>
        </w:tc>
        <w:tc>
          <w:tcPr>
            <w:tcW w:w="5046" w:type="dxa"/>
            <w:tcBorders>
              <w:top w:val="nil"/>
              <w:bottom w:val="nil"/>
            </w:tcBorders>
          </w:tcPr>
          <w:p w14:paraId="6007E0CD" w14:textId="77777777" w:rsidR="005B2FBF" w:rsidRPr="00005DA0" w:rsidRDefault="005B2FBF" w:rsidP="00220FF5">
            <w:pPr>
              <w:pStyle w:val="TableParagraph"/>
              <w:ind w:left="0"/>
              <w:jc w:val="center"/>
              <w:rPr>
                <w:color w:val="000000"/>
                <w:sz w:val="20"/>
                <w:szCs w:val="20"/>
              </w:rPr>
            </w:pPr>
          </w:p>
        </w:tc>
      </w:tr>
      <w:tr w:rsidR="00005DA0" w:rsidRPr="00005DA0" w14:paraId="6FA61106" w14:textId="77777777" w:rsidTr="00617258">
        <w:trPr>
          <w:trHeight w:val="264"/>
        </w:trPr>
        <w:tc>
          <w:tcPr>
            <w:tcW w:w="1928" w:type="dxa"/>
            <w:tcBorders>
              <w:top w:val="nil"/>
              <w:left w:val="single" w:sz="6" w:space="0" w:color="000000"/>
              <w:bottom w:val="single" w:sz="6" w:space="0" w:color="000000"/>
            </w:tcBorders>
          </w:tcPr>
          <w:p w14:paraId="48081A28" w14:textId="77777777" w:rsidR="005B2FBF" w:rsidRPr="00005DA0" w:rsidRDefault="005B2FBF" w:rsidP="00220FF5">
            <w:pPr>
              <w:pStyle w:val="TableParagraph"/>
              <w:ind w:left="0"/>
              <w:jc w:val="center"/>
              <w:rPr>
                <w:color w:val="000000"/>
                <w:sz w:val="20"/>
                <w:szCs w:val="20"/>
              </w:rPr>
            </w:pPr>
          </w:p>
        </w:tc>
        <w:tc>
          <w:tcPr>
            <w:tcW w:w="3175" w:type="dxa"/>
            <w:tcBorders>
              <w:top w:val="nil"/>
              <w:bottom w:val="single" w:sz="6" w:space="0" w:color="000000"/>
            </w:tcBorders>
          </w:tcPr>
          <w:p w14:paraId="79E050E3"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др.</w:t>
            </w:r>
            <w:r w:rsidRPr="00005DA0">
              <w:rPr>
                <w:color w:val="000000"/>
                <w:spacing w:val="-5"/>
                <w:w w:val="115"/>
                <w:sz w:val="20"/>
                <w:szCs w:val="20"/>
              </w:rPr>
              <w:t xml:space="preserve"> </w:t>
            </w:r>
            <w:r w:rsidRPr="00005DA0">
              <w:rPr>
                <w:color w:val="000000"/>
                <w:w w:val="115"/>
                <w:sz w:val="20"/>
                <w:szCs w:val="20"/>
              </w:rPr>
              <w:t>(1</w:t>
            </w:r>
            <w:r w:rsidRPr="00005DA0">
              <w:rPr>
                <w:color w:val="000000"/>
                <w:spacing w:val="-5"/>
                <w:w w:val="115"/>
                <w:sz w:val="20"/>
                <w:szCs w:val="20"/>
              </w:rPr>
              <w:t xml:space="preserve"> </w:t>
            </w:r>
            <w:r w:rsidRPr="00005DA0">
              <w:rPr>
                <w:color w:val="000000"/>
                <w:w w:val="115"/>
                <w:sz w:val="20"/>
                <w:szCs w:val="20"/>
              </w:rPr>
              <w:t>ч)</w:t>
            </w:r>
          </w:p>
        </w:tc>
        <w:tc>
          <w:tcPr>
            <w:tcW w:w="5046" w:type="dxa"/>
            <w:tcBorders>
              <w:top w:val="nil"/>
              <w:bottom w:val="single" w:sz="6" w:space="0" w:color="000000"/>
            </w:tcBorders>
          </w:tcPr>
          <w:p w14:paraId="2D8C04EF" w14:textId="77777777" w:rsidR="005B2FBF" w:rsidRPr="00005DA0" w:rsidRDefault="005B2FBF" w:rsidP="00220FF5">
            <w:pPr>
              <w:pStyle w:val="TableParagraph"/>
              <w:ind w:left="0"/>
              <w:jc w:val="center"/>
              <w:rPr>
                <w:color w:val="000000"/>
                <w:sz w:val="20"/>
                <w:szCs w:val="20"/>
              </w:rPr>
            </w:pPr>
          </w:p>
        </w:tc>
      </w:tr>
      <w:tr w:rsidR="00005DA0" w:rsidRPr="00005DA0" w14:paraId="0130A07C" w14:textId="77777777" w:rsidTr="00617258">
        <w:trPr>
          <w:trHeight w:val="563"/>
        </w:trPr>
        <w:tc>
          <w:tcPr>
            <w:tcW w:w="1928" w:type="dxa"/>
          </w:tcPr>
          <w:p w14:paraId="50E808F7" w14:textId="77777777" w:rsidR="005B2FBF" w:rsidRPr="00005DA0" w:rsidRDefault="00005DA0" w:rsidP="00220FF5">
            <w:pPr>
              <w:pStyle w:val="TableParagraph"/>
              <w:ind w:left="0"/>
              <w:jc w:val="center"/>
              <w:rPr>
                <w:b/>
                <w:color w:val="000000"/>
                <w:sz w:val="20"/>
                <w:szCs w:val="20"/>
              </w:rPr>
            </w:pPr>
            <w:r w:rsidRPr="00005DA0">
              <w:rPr>
                <w:b/>
                <w:color w:val="000000"/>
                <w:w w:val="90"/>
                <w:sz w:val="20"/>
                <w:szCs w:val="20"/>
              </w:rPr>
              <w:t>Тематический</w:t>
            </w:r>
            <w:r w:rsidRPr="00005DA0">
              <w:rPr>
                <w:b/>
                <w:color w:val="000000"/>
                <w:spacing w:val="-39"/>
                <w:w w:val="90"/>
                <w:sz w:val="20"/>
                <w:szCs w:val="20"/>
              </w:rPr>
              <w:t xml:space="preserve"> </w:t>
            </w:r>
            <w:r w:rsidRPr="00005DA0">
              <w:rPr>
                <w:b/>
                <w:color w:val="000000"/>
                <w:w w:val="95"/>
                <w:sz w:val="20"/>
                <w:szCs w:val="20"/>
              </w:rPr>
              <w:t>блок/раздел</w:t>
            </w:r>
          </w:p>
        </w:tc>
        <w:tc>
          <w:tcPr>
            <w:tcW w:w="3175" w:type="dxa"/>
          </w:tcPr>
          <w:p w14:paraId="70ACDA3F" w14:textId="77777777" w:rsidR="005B2FBF" w:rsidRPr="00005DA0" w:rsidRDefault="00005DA0" w:rsidP="00220FF5">
            <w:pPr>
              <w:pStyle w:val="TableParagraph"/>
              <w:ind w:left="0"/>
              <w:jc w:val="center"/>
              <w:rPr>
                <w:b/>
                <w:color w:val="000000"/>
                <w:sz w:val="20"/>
                <w:szCs w:val="20"/>
              </w:rPr>
            </w:pPr>
            <w:r w:rsidRPr="00005DA0">
              <w:rPr>
                <w:b/>
                <w:color w:val="000000"/>
                <w:w w:val="90"/>
                <w:sz w:val="20"/>
                <w:szCs w:val="20"/>
              </w:rPr>
              <w:t>Основное</w:t>
            </w:r>
            <w:r w:rsidRPr="00005DA0">
              <w:rPr>
                <w:b/>
                <w:color w:val="000000"/>
                <w:spacing w:val="9"/>
                <w:w w:val="90"/>
                <w:sz w:val="20"/>
                <w:szCs w:val="20"/>
              </w:rPr>
              <w:t xml:space="preserve"> </w:t>
            </w:r>
            <w:r w:rsidRPr="00005DA0">
              <w:rPr>
                <w:b/>
                <w:color w:val="000000"/>
                <w:w w:val="90"/>
                <w:sz w:val="20"/>
                <w:szCs w:val="20"/>
              </w:rPr>
              <w:t>содержание</w:t>
            </w:r>
          </w:p>
        </w:tc>
        <w:tc>
          <w:tcPr>
            <w:tcW w:w="5046" w:type="dxa"/>
          </w:tcPr>
          <w:p w14:paraId="323DA005" w14:textId="77777777" w:rsidR="005B2FBF" w:rsidRPr="00005DA0" w:rsidRDefault="00005DA0" w:rsidP="00220FF5">
            <w:pPr>
              <w:pStyle w:val="TableParagraph"/>
              <w:ind w:left="0"/>
              <w:jc w:val="center"/>
              <w:rPr>
                <w:b/>
                <w:color w:val="000000"/>
                <w:sz w:val="20"/>
                <w:szCs w:val="20"/>
              </w:rPr>
            </w:pPr>
            <w:r w:rsidRPr="00005DA0">
              <w:rPr>
                <w:b/>
                <w:color w:val="000000"/>
                <w:w w:val="90"/>
                <w:sz w:val="20"/>
                <w:szCs w:val="20"/>
              </w:rPr>
              <w:t>Основные</w:t>
            </w:r>
            <w:r w:rsidRPr="00005DA0">
              <w:rPr>
                <w:b/>
                <w:color w:val="000000"/>
                <w:spacing w:val="16"/>
                <w:w w:val="90"/>
                <w:sz w:val="20"/>
                <w:szCs w:val="20"/>
              </w:rPr>
              <w:t xml:space="preserve"> </w:t>
            </w:r>
            <w:r w:rsidRPr="00005DA0">
              <w:rPr>
                <w:b/>
                <w:color w:val="000000"/>
                <w:w w:val="90"/>
                <w:sz w:val="20"/>
                <w:szCs w:val="20"/>
              </w:rPr>
              <w:t>виды</w:t>
            </w:r>
            <w:r w:rsidRPr="00005DA0">
              <w:rPr>
                <w:b/>
                <w:color w:val="000000"/>
                <w:spacing w:val="16"/>
                <w:w w:val="90"/>
                <w:sz w:val="20"/>
                <w:szCs w:val="20"/>
              </w:rPr>
              <w:t xml:space="preserve"> </w:t>
            </w:r>
            <w:r w:rsidRPr="00005DA0">
              <w:rPr>
                <w:b/>
                <w:color w:val="000000"/>
                <w:w w:val="90"/>
                <w:sz w:val="20"/>
                <w:szCs w:val="20"/>
              </w:rPr>
              <w:t>деятельности</w:t>
            </w:r>
            <w:r w:rsidRPr="00005DA0">
              <w:rPr>
                <w:b/>
                <w:color w:val="000000"/>
                <w:spacing w:val="17"/>
                <w:w w:val="90"/>
                <w:sz w:val="20"/>
                <w:szCs w:val="20"/>
              </w:rPr>
              <w:t xml:space="preserve"> </w:t>
            </w:r>
            <w:r w:rsidRPr="00005DA0">
              <w:rPr>
                <w:b/>
                <w:color w:val="000000"/>
                <w:w w:val="90"/>
                <w:sz w:val="20"/>
                <w:szCs w:val="20"/>
              </w:rPr>
              <w:t>обучающихся</w:t>
            </w:r>
          </w:p>
        </w:tc>
      </w:tr>
      <w:tr w:rsidR="00005DA0" w:rsidRPr="00005DA0" w14:paraId="29C801A2" w14:textId="77777777" w:rsidTr="00617258">
        <w:trPr>
          <w:trHeight w:val="1477"/>
        </w:trPr>
        <w:tc>
          <w:tcPr>
            <w:tcW w:w="1928" w:type="dxa"/>
            <w:tcBorders>
              <w:left w:val="single" w:sz="6" w:space="0" w:color="000000"/>
            </w:tcBorders>
          </w:tcPr>
          <w:p w14:paraId="41895F28" w14:textId="77777777" w:rsidR="005B2FBF" w:rsidRPr="00005DA0" w:rsidRDefault="005B2FBF" w:rsidP="00220FF5">
            <w:pPr>
              <w:pStyle w:val="TableParagraph"/>
              <w:ind w:left="0"/>
              <w:jc w:val="center"/>
              <w:rPr>
                <w:color w:val="000000"/>
                <w:sz w:val="20"/>
                <w:szCs w:val="20"/>
              </w:rPr>
            </w:pPr>
          </w:p>
        </w:tc>
        <w:tc>
          <w:tcPr>
            <w:tcW w:w="3175" w:type="dxa"/>
          </w:tcPr>
          <w:p w14:paraId="4E145E85"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Зарубежная приключенческая</w:t>
            </w:r>
            <w:r w:rsidRPr="00005DA0">
              <w:rPr>
                <w:color w:val="000000"/>
                <w:spacing w:val="1"/>
                <w:w w:val="115"/>
                <w:sz w:val="20"/>
                <w:szCs w:val="20"/>
              </w:rPr>
              <w:t xml:space="preserve"> </w:t>
            </w:r>
            <w:r w:rsidR="00617258">
              <w:rPr>
                <w:color w:val="000000"/>
                <w:w w:val="115"/>
                <w:sz w:val="20"/>
                <w:szCs w:val="20"/>
              </w:rPr>
              <w:t>проза (два произведения по вы</w:t>
            </w:r>
            <w:r w:rsidRPr="00005DA0">
              <w:rPr>
                <w:color w:val="000000"/>
                <w:w w:val="115"/>
                <w:sz w:val="20"/>
                <w:szCs w:val="20"/>
              </w:rPr>
              <w:t>бору).</w:t>
            </w:r>
          </w:p>
          <w:p w14:paraId="7E7AE33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8"/>
                <w:w w:val="115"/>
                <w:sz w:val="20"/>
                <w:szCs w:val="20"/>
              </w:rPr>
              <w:t xml:space="preserve"> </w:t>
            </w:r>
            <w:r w:rsidRPr="00005DA0">
              <w:rPr>
                <w:color w:val="000000"/>
                <w:w w:val="115"/>
                <w:sz w:val="20"/>
                <w:szCs w:val="20"/>
              </w:rPr>
              <w:t>Р.</w:t>
            </w:r>
            <w:r w:rsidRPr="00005DA0">
              <w:rPr>
                <w:color w:val="000000"/>
                <w:spacing w:val="9"/>
                <w:w w:val="115"/>
                <w:sz w:val="20"/>
                <w:szCs w:val="20"/>
              </w:rPr>
              <w:t xml:space="preserve"> </w:t>
            </w:r>
            <w:r w:rsidRPr="00005DA0">
              <w:rPr>
                <w:color w:val="000000"/>
                <w:w w:val="115"/>
                <w:sz w:val="20"/>
                <w:szCs w:val="20"/>
              </w:rPr>
              <w:t>Л.</w:t>
            </w:r>
            <w:r w:rsidRPr="00005DA0">
              <w:rPr>
                <w:color w:val="000000"/>
                <w:spacing w:val="8"/>
                <w:w w:val="115"/>
                <w:sz w:val="20"/>
                <w:szCs w:val="20"/>
              </w:rPr>
              <w:t xml:space="preserve"> </w:t>
            </w:r>
            <w:r w:rsidRPr="00005DA0">
              <w:rPr>
                <w:color w:val="000000"/>
                <w:w w:val="115"/>
                <w:sz w:val="20"/>
                <w:szCs w:val="20"/>
              </w:rPr>
              <w:t>Стивенсон.</w:t>
            </w:r>
          </w:p>
          <w:p w14:paraId="4B6B9916"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«Остров сокровищ», «Чёрная</w:t>
            </w:r>
            <w:r w:rsidRPr="00005DA0">
              <w:rPr>
                <w:color w:val="000000"/>
                <w:spacing w:val="1"/>
                <w:w w:val="115"/>
                <w:sz w:val="20"/>
                <w:szCs w:val="20"/>
              </w:rPr>
              <w:t xml:space="preserve"> </w:t>
            </w:r>
            <w:r w:rsidRPr="00005DA0">
              <w:rPr>
                <w:color w:val="000000"/>
                <w:w w:val="115"/>
                <w:sz w:val="20"/>
                <w:szCs w:val="20"/>
              </w:rPr>
              <w:t>стрела»</w:t>
            </w:r>
            <w:r w:rsidRPr="00005DA0">
              <w:rPr>
                <w:color w:val="000000"/>
                <w:spacing w:val="-8"/>
                <w:w w:val="115"/>
                <w:sz w:val="20"/>
                <w:szCs w:val="20"/>
              </w:rPr>
              <w:t xml:space="preserve"> </w:t>
            </w:r>
            <w:r w:rsidRPr="00005DA0">
              <w:rPr>
                <w:color w:val="000000"/>
                <w:w w:val="115"/>
                <w:sz w:val="20"/>
                <w:szCs w:val="20"/>
              </w:rPr>
              <w:t>(главы</w:t>
            </w:r>
            <w:r w:rsidRPr="00005DA0">
              <w:rPr>
                <w:color w:val="000000"/>
                <w:spacing w:val="-7"/>
                <w:w w:val="115"/>
                <w:sz w:val="20"/>
                <w:szCs w:val="20"/>
              </w:rPr>
              <w:t xml:space="preserve"> </w:t>
            </w:r>
            <w:r w:rsidRPr="00005DA0">
              <w:rPr>
                <w:color w:val="000000"/>
                <w:w w:val="115"/>
                <w:sz w:val="20"/>
                <w:szCs w:val="20"/>
              </w:rPr>
              <w:t>по</w:t>
            </w:r>
            <w:r w:rsidRPr="00005DA0">
              <w:rPr>
                <w:color w:val="000000"/>
                <w:spacing w:val="-7"/>
                <w:w w:val="115"/>
                <w:sz w:val="20"/>
                <w:szCs w:val="20"/>
              </w:rPr>
              <w:t xml:space="preserve"> </w:t>
            </w:r>
            <w:r w:rsidRPr="00005DA0">
              <w:rPr>
                <w:color w:val="000000"/>
                <w:w w:val="115"/>
                <w:sz w:val="20"/>
                <w:szCs w:val="20"/>
              </w:rPr>
              <w:t>выбору)</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др.</w:t>
            </w:r>
            <w:r w:rsidRPr="00005DA0">
              <w:rPr>
                <w:color w:val="000000"/>
                <w:spacing w:val="-49"/>
                <w:w w:val="115"/>
                <w:sz w:val="20"/>
                <w:szCs w:val="20"/>
              </w:rPr>
              <w:t xml:space="preserve"> </w:t>
            </w:r>
            <w:r w:rsidRPr="00005DA0">
              <w:rPr>
                <w:color w:val="000000"/>
                <w:w w:val="120"/>
                <w:sz w:val="20"/>
                <w:szCs w:val="20"/>
              </w:rPr>
              <w:t>(1</w:t>
            </w:r>
            <w:r w:rsidRPr="00005DA0">
              <w:rPr>
                <w:color w:val="000000"/>
                <w:spacing w:val="-12"/>
                <w:w w:val="120"/>
                <w:sz w:val="20"/>
                <w:szCs w:val="20"/>
              </w:rPr>
              <w:t xml:space="preserve"> </w:t>
            </w:r>
            <w:r w:rsidRPr="00005DA0">
              <w:rPr>
                <w:color w:val="000000"/>
                <w:w w:val="120"/>
                <w:sz w:val="20"/>
                <w:szCs w:val="20"/>
              </w:rPr>
              <w:t>ч)</w:t>
            </w:r>
          </w:p>
        </w:tc>
        <w:tc>
          <w:tcPr>
            <w:tcW w:w="5046" w:type="dxa"/>
            <w:tcBorders>
              <w:bottom w:val="single" w:sz="6" w:space="0" w:color="000000"/>
            </w:tcBorders>
          </w:tcPr>
          <w:p w14:paraId="79DCAE3D"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Читать литературное</w:t>
            </w:r>
            <w:r w:rsidRPr="00005DA0">
              <w:rPr>
                <w:color w:val="000000"/>
                <w:spacing w:val="1"/>
                <w:w w:val="115"/>
                <w:sz w:val="20"/>
                <w:szCs w:val="20"/>
              </w:rPr>
              <w:t xml:space="preserve"> </w:t>
            </w:r>
            <w:r w:rsidRPr="00005DA0">
              <w:rPr>
                <w:color w:val="000000"/>
                <w:w w:val="115"/>
                <w:sz w:val="20"/>
                <w:szCs w:val="20"/>
              </w:rPr>
              <w:t>произведение,</w:t>
            </w:r>
            <w:r w:rsidRPr="00005DA0">
              <w:rPr>
                <w:color w:val="000000"/>
                <w:spacing w:val="1"/>
                <w:w w:val="115"/>
                <w:sz w:val="20"/>
                <w:szCs w:val="20"/>
              </w:rPr>
              <w:t xml:space="preserve"> </w:t>
            </w:r>
            <w:r w:rsidRPr="00005DA0">
              <w:rPr>
                <w:color w:val="000000"/>
                <w:w w:val="115"/>
                <w:sz w:val="20"/>
                <w:szCs w:val="20"/>
              </w:rPr>
              <w:t>отвечать на</w:t>
            </w:r>
            <w:r w:rsidRPr="00005DA0">
              <w:rPr>
                <w:color w:val="000000"/>
                <w:spacing w:val="1"/>
                <w:w w:val="115"/>
                <w:sz w:val="20"/>
                <w:szCs w:val="20"/>
              </w:rPr>
              <w:t xml:space="preserve"> </w:t>
            </w:r>
            <w:r w:rsidRPr="00005DA0">
              <w:rPr>
                <w:color w:val="000000"/>
                <w:w w:val="115"/>
                <w:sz w:val="20"/>
                <w:szCs w:val="20"/>
              </w:rPr>
              <w:t>вопросы.</w:t>
            </w:r>
            <w:r w:rsidRPr="00005DA0">
              <w:rPr>
                <w:color w:val="000000"/>
                <w:spacing w:val="-1"/>
                <w:w w:val="115"/>
                <w:sz w:val="20"/>
                <w:szCs w:val="20"/>
              </w:rPr>
              <w:t xml:space="preserve"> </w:t>
            </w:r>
            <w:r w:rsidRPr="00005DA0">
              <w:rPr>
                <w:color w:val="000000"/>
                <w:w w:val="115"/>
                <w:sz w:val="20"/>
                <w:szCs w:val="20"/>
              </w:rPr>
              <w:t>Самостоятельно формулировать вопросы</w:t>
            </w:r>
          </w:p>
          <w:p w14:paraId="221564C8"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к произведению в процессе его анализа. Сопоставлять</w:t>
            </w:r>
            <w:r w:rsidRPr="00005DA0">
              <w:rPr>
                <w:color w:val="000000"/>
                <w:spacing w:val="-49"/>
                <w:w w:val="115"/>
                <w:sz w:val="20"/>
                <w:szCs w:val="20"/>
              </w:rPr>
              <w:t xml:space="preserve"> </w:t>
            </w:r>
            <w:r w:rsidRPr="00005DA0">
              <w:rPr>
                <w:color w:val="000000"/>
                <w:w w:val="115"/>
                <w:sz w:val="20"/>
                <w:szCs w:val="20"/>
              </w:rPr>
              <w:t>произведения по</w:t>
            </w:r>
            <w:r w:rsidR="00617258">
              <w:rPr>
                <w:color w:val="000000"/>
                <w:w w:val="115"/>
                <w:sz w:val="20"/>
                <w:szCs w:val="20"/>
              </w:rPr>
              <w:t xml:space="preserve"> жанровым особенностям. Выстраи</w:t>
            </w:r>
            <w:r w:rsidRPr="00005DA0">
              <w:rPr>
                <w:color w:val="000000"/>
                <w:w w:val="115"/>
                <w:sz w:val="20"/>
                <w:szCs w:val="20"/>
              </w:rPr>
              <w:t>вать</w:t>
            </w:r>
            <w:r w:rsidRPr="00005DA0">
              <w:rPr>
                <w:color w:val="000000"/>
                <w:spacing w:val="1"/>
                <w:w w:val="115"/>
                <w:sz w:val="20"/>
                <w:szCs w:val="20"/>
              </w:rPr>
              <w:t xml:space="preserve"> </w:t>
            </w:r>
            <w:r w:rsidRPr="00005DA0">
              <w:rPr>
                <w:color w:val="000000"/>
                <w:w w:val="115"/>
                <w:sz w:val="20"/>
                <w:szCs w:val="20"/>
              </w:rPr>
              <w:t>с</w:t>
            </w:r>
            <w:r w:rsidRPr="00005DA0">
              <w:rPr>
                <w:color w:val="000000"/>
                <w:spacing w:val="2"/>
                <w:w w:val="115"/>
                <w:sz w:val="20"/>
                <w:szCs w:val="20"/>
              </w:rPr>
              <w:t xml:space="preserve"> </w:t>
            </w:r>
            <w:r w:rsidRPr="00005DA0">
              <w:rPr>
                <w:color w:val="000000"/>
                <w:w w:val="115"/>
                <w:sz w:val="20"/>
                <w:szCs w:val="20"/>
              </w:rPr>
              <w:t>помощью</w:t>
            </w:r>
            <w:r w:rsidRPr="00005DA0">
              <w:rPr>
                <w:color w:val="000000"/>
                <w:spacing w:val="2"/>
                <w:w w:val="115"/>
                <w:sz w:val="20"/>
                <w:szCs w:val="20"/>
              </w:rPr>
              <w:t xml:space="preserve"> </w:t>
            </w:r>
            <w:r w:rsidRPr="00005DA0">
              <w:rPr>
                <w:color w:val="000000"/>
                <w:w w:val="115"/>
                <w:sz w:val="20"/>
                <w:szCs w:val="20"/>
              </w:rPr>
              <w:t>учителя</w:t>
            </w:r>
            <w:r w:rsidRPr="00005DA0">
              <w:rPr>
                <w:color w:val="000000"/>
                <w:spacing w:val="2"/>
                <w:w w:val="115"/>
                <w:sz w:val="20"/>
                <w:szCs w:val="20"/>
              </w:rPr>
              <w:t xml:space="preserve"> </w:t>
            </w:r>
            <w:r w:rsidRPr="00005DA0">
              <w:rPr>
                <w:color w:val="000000"/>
                <w:w w:val="115"/>
                <w:sz w:val="20"/>
                <w:szCs w:val="20"/>
              </w:rPr>
              <w:t>траекторию</w:t>
            </w:r>
            <w:r w:rsidRPr="00005DA0">
              <w:rPr>
                <w:color w:val="000000"/>
                <w:spacing w:val="2"/>
                <w:w w:val="115"/>
                <w:sz w:val="20"/>
                <w:szCs w:val="20"/>
              </w:rPr>
              <w:t xml:space="preserve"> </w:t>
            </w:r>
            <w:r w:rsidR="00617258">
              <w:rPr>
                <w:color w:val="000000"/>
                <w:w w:val="115"/>
                <w:sz w:val="20"/>
                <w:szCs w:val="20"/>
              </w:rPr>
              <w:t>самостоятельно</w:t>
            </w:r>
            <w:r w:rsidRPr="00005DA0">
              <w:rPr>
                <w:color w:val="000000"/>
                <w:w w:val="115"/>
                <w:sz w:val="20"/>
                <w:szCs w:val="20"/>
              </w:rPr>
              <w:t>го</w:t>
            </w:r>
            <w:r w:rsidRPr="00005DA0">
              <w:rPr>
                <w:color w:val="000000"/>
                <w:spacing w:val="-9"/>
                <w:w w:val="115"/>
                <w:sz w:val="20"/>
                <w:szCs w:val="20"/>
              </w:rPr>
              <w:t xml:space="preserve"> </w:t>
            </w:r>
            <w:r w:rsidRPr="00005DA0">
              <w:rPr>
                <w:color w:val="000000"/>
                <w:w w:val="115"/>
                <w:sz w:val="20"/>
                <w:szCs w:val="20"/>
              </w:rPr>
              <w:t>чтения.</w:t>
            </w:r>
          </w:p>
        </w:tc>
      </w:tr>
      <w:tr w:rsidR="00005DA0" w:rsidRPr="00005DA0" w14:paraId="0B0BFEF0" w14:textId="77777777" w:rsidTr="00617258">
        <w:trPr>
          <w:trHeight w:val="1863"/>
        </w:trPr>
        <w:tc>
          <w:tcPr>
            <w:tcW w:w="1928" w:type="dxa"/>
            <w:tcBorders>
              <w:left w:val="single" w:sz="6" w:space="0" w:color="000000"/>
            </w:tcBorders>
          </w:tcPr>
          <w:p w14:paraId="78F3676F" w14:textId="77777777" w:rsidR="005B2FBF" w:rsidRPr="00005DA0" w:rsidRDefault="005B2FBF" w:rsidP="00220FF5">
            <w:pPr>
              <w:pStyle w:val="TableParagraph"/>
              <w:ind w:left="0"/>
              <w:jc w:val="center"/>
              <w:rPr>
                <w:color w:val="000000"/>
                <w:sz w:val="20"/>
                <w:szCs w:val="20"/>
              </w:rPr>
            </w:pPr>
          </w:p>
        </w:tc>
        <w:tc>
          <w:tcPr>
            <w:tcW w:w="3175" w:type="dxa"/>
          </w:tcPr>
          <w:p w14:paraId="2CD40762"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Зарубежная</w:t>
            </w:r>
            <w:r w:rsidRPr="00005DA0">
              <w:rPr>
                <w:color w:val="000000"/>
                <w:spacing w:val="12"/>
                <w:w w:val="115"/>
                <w:sz w:val="20"/>
                <w:szCs w:val="20"/>
              </w:rPr>
              <w:t xml:space="preserve"> </w:t>
            </w:r>
            <w:r w:rsidRPr="00005DA0">
              <w:rPr>
                <w:color w:val="000000"/>
                <w:w w:val="115"/>
                <w:sz w:val="20"/>
                <w:szCs w:val="20"/>
              </w:rPr>
              <w:t>проза</w:t>
            </w:r>
            <w:r w:rsidRPr="00005DA0">
              <w:rPr>
                <w:color w:val="000000"/>
                <w:spacing w:val="13"/>
                <w:w w:val="115"/>
                <w:sz w:val="20"/>
                <w:szCs w:val="20"/>
              </w:rPr>
              <w:t xml:space="preserve"> </w:t>
            </w:r>
            <w:r w:rsidRPr="00005DA0">
              <w:rPr>
                <w:color w:val="000000"/>
                <w:w w:val="115"/>
                <w:sz w:val="20"/>
                <w:szCs w:val="20"/>
              </w:rPr>
              <w:t>о</w:t>
            </w:r>
            <w:r w:rsidRPr="00005DA0">
              <w:rPr>
                <w:color w:val="000000"/>
                <w:spacing w:val="13"/>
                <w:w w:val="115"/>
                <w:sz w:val="20"/>
                <w:szCs w:val="20"/>
              </w:rPr>
              <w:t xml:space="preserve"> </w:t>
            </w:r>
            <w:r w:rsidRPr="00005DA0">
              <w:rPr>
                <w:color w:val="000000"/>
                <w:w w:val="115"/>
                <w:sz w:val="20"/>
                <w:szCs w:val="20"/>
              </w:rPr>
              <w:t>животных</w:t>
            </w:r>
            <w:r w:rsidRPr="00005DA0">
              <w:rPr>
                <w:color w:val="000000"/>
                <w:spacing w:val="-49"/>
                <w:w w:val="115"/>
                <w:sz w:val="20"/>
                <w:szCs w:val="20"/>
              </w:rPr>
              <w:t xml:space="preserve"> </w:t>
            </w:r>
            <w:r w:rsidRPr="00005DA0">
              <w:rPr>
                <w:color w:val="000000"/>
                <w:w w:val="115"/>
                <w:sz w:val="20"/>
                <w:szCs w:val="20"/>
              </w:rPr>
              <w:t>(одно-два произведения по</w:t>
            </w:r>
            <w:r w:rsidRPr="00005DA0">
              <w:rPr>
                <w:color w:val="000000"/>
                <w:spacing w:val="1"/>
                <w:w w:val="115"/>
                <w:sz w:val="20"/>
                <w:szCs w:val="20"/>
              </w:rPr>
              <w:t xml:space="preserve"> </w:t>
            </w:r>
            <w:r w:rsidRPr="00005DA0">
              <w:rPr>
                <w:color w:val="000000"/>
                <w:w w:val="115"/>
                <w:sz w:val="20"/>
                <w:szCs w:val="20"/>
              </w:rPr>
              <w:t>выбору).</w:t>
            </w:r>
          </w:p>
          <w:p w14:paraId="5D2C1065"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11"/>
                <w:w w:val="115"/>
                <w:sz w:val="20"/>
                <w:szCs w:val="20"/>
              </w:rPr>
              <w:t xml:space="preserve"> </w:t>
            </w:r>
            <w:r w:rsidRPr="00005DA0">
              <w:rPr>
                <w:color w:val="000000"/>
                <w:w w:val="115"/>
                <w:sz w:val="20"/>
                <w:szCs w:val="20"/>
              </w:rPr>
              <w:t>Э.</w:t>
            </w:r>
            <w:r w:rsidRPr="00005DA0">
              <w:rPr>
                <w:color w:val="000000"/>
                <w:spacing w:val="-11"/>
                <w:w w:val="115"/>
                <w:sz w:val="20"/>
                <w:szCs w:val="20"/>
              </w:rPr>
              <w:t xml:space="preserve"> </w:t>
            </w:r>
            <w:r w:rsidRPr="00005DA0">
              <w:rPr>
                <w:color w:val="000000"/>
                <w:w w:val="115"/>
                <w:sz w:val="20"/>
                <w:szCs w:val="20"/>
              </w:rPr>
              <w:t>Сетон-Томпсон.</w:t>
            </w:r>
          </w:p>
          <w:p w14:paraId="7E7DCBB4" w14:textId="77777777" w:rsidR="005B2FBF" w:rsidRPr="00005DA0" w:rsidRDefault="00005DA0" w:rsidP="00220FF5">
            <w:pPr>
              <w:pStyle w:val="TableParagraph"/>
              <w:ind w:left="0"/>
              <w:jc w:val="center"/>
              <w:rPr>
                <w:color w:val="000000"/>
                <w:sz w:val="20"/>
                <w:szCs w:val="20"/>
              </w:rPr>
            </w:pPr>
            <w:r w:rsidRPr="00005DA0">
              <w:rPr>
                <w:color w:val="000000"/>
                <w:spacing w:val="-1"/>
                <w:w w:val="120"/>
                <w:sz w:val="20"/>
                <w:szCs w:val="20"/>
              </w:rPr>
              <w:t xml:space="preserve">«Королевская </w:t>
            </w:r>
            <w:r w:rsidRPr="00005DA0">
              <w:rPr>
                <w:color w:val="000000"/>
                <w:w w:val="120"/>
                <w:sz w:val="20"/>
                <w:szCs w:val="20"/>
              </w:rPr>
              <w:t>аналостанка»;</w:t>
            </w:r>
            <w:r w:rsidRPr="00005DA0">
              <w:rPr>
                <w:color w:val="000000"/>
                <w:spacing w:val="1"/>
                <w:w w:val="120"/>
                <w:sz w:val="20"/>
                <w:szCs w:val="20"/>
              </w:rPr>
              <w:t xml:space="preserve"> </w:t>
            </w:r>
            <w:r w:rsidRPr="00005DA0">
              <w:rPr>
                <w:color w:val="000000"/>
                <w:w w:val="120"/>
                <w:sz w:val="20"/>
                <w:szCs w:val="20"/>
              </w:rPr>
              <w:t>Дж. Даррелл. «Говорящий</w:t>
            </w:r>
            <w:r w:rsidRPr="00005DA0">
              <w:rPr>
                <w:color w:val="000000"/>
                <w:spacing w:val="1"/>
                <w:w w:val="120"/>
                <w:sz w:val="20"/>
                <w:szCs w:val="20"/>
              </w:rPr>
              <w:t xml:space="preserve"> </w:t>
            </w:r>
            <w:r w:rsidRPr="00005DA0">
              <w:rPr>
                <w:color w:val="000000"/>
                <w:w w:val="115"/>
                <w:sz w:val="20"/>
                <w:szCs w:val="20"/>
              </w:rPr>
              <w:t>свёрток»;</w:t>
            </w:r>
            <w:r w:rsidRPr="00005DA0">
              <w:rPr>
                <w:color w:val="000000"/>
                <w:spacing w:val="6"/>
                <w:w w:val="115"/>
                <w:sz w:val="20"/>
                <w:szCs w:val="20"/>
              </w:rPr>
              <w:t xml:space="preserve"> </w:t>
            </w:r>
            <w:r w:rsidRPr="00005DA0">
              <w:rPr>
                <w:color w:val="000000"/>
                <w:w w:val="115"/>
                <w:sz w:val="20"/>
                <w:szCs w:val="20"/>
              </w:rPr>
              <w:t>Дж.</w:t>
            </w:r>
            <w:r w:rsidRPr="00005DA0">
              <w:rPr>
                <w:color w:val="000000"/>
                <w:spacing w:val="6"/>
                <w:w w:val="115"/>
                <w:sz w:val="20"/>
                <w:szCs w:val="20"/>
              </w:rPr>
              <w:t xml:space="preserve"> </w:t>
            </w:r>
            <w:r w:rsidRPr="00005DA0">
              <w:rPr>
                <w:color w:val="000000"/>
                <w:w w:val="115"/>
                <w:sz w:val="20"/>
                <w:szCs w:val="20"/>
              </w:rPr>
              <w:t>Лондон.</w:t>
            </w:r>
            <w:r w:rsidRPr="00005DA0">
              <w:rPr>
                <w:color w:val="000000"/>
                <w:spacing w:val="6"/>
                <w:w w:val="115"/>
                <w:sz w:val="20"/>
                <w:szCs w:val="20"/>
              </w:rPr>
              <w:t xml:space="preserve"> </w:t>
            </w:r>
            <w:r w:rsidRPr="00005DA0">
              <w:rPr>
                <w:color w:val="000000"/>
                <w:w w:val="115"/>
                <w:sz w:val="20"/>
                <w:szCs w:val="20"/>
              </w:rPr>
              <w:t>«Белый</w:t>
            </w:r>
            <w:r w:rsidRPr="00005DA0">
              <w:rPr>
                <w:color w:val="000000"/>
                <w:spacing w:val="1"/>
                <w:w w:val="115"/>
                <w:sz w:val="20"/>
                <w:szCs w:val="20"/>
              </w:rPr>
              <w:t xml:space="preserve"> </w:t>
            </w:r>
            <w:r w:rsidRPr="00005DA0">
              <w:rPr>
                <w:color w:val="000000"/>
                <w:w w:val="120"/>
                <w:sz w:val="20"/>
                <w:szCs w:val="20"/>
              </w:rPr>
              <w:t>Клык»;</w:t>
            </w:r>
            <w:r w:rsidRPr="00005DA0">
              <w:rPr>
                <w:color w:val="000000"/>
                <w:spacing w:val="-12"/>
                <w:w w:val="120"/>
                <w:sz w:val="20"/>
                <w:szCs w:val="20"/>
              </w:rPr>
              <w:t xml:space="preserve"> </w:t>
            </w:r>
            <w:r w:rsidRPr="00005DA0">
              <w:rPr>
                <w:color w:val="000000"/>
                <w:w w:val="120"/>
                <w:sz w:val="20"/>
                <w:szCs w:val="20"/>
              </w:rPr>
              <w:t>Дж.</w:t>
            </w:r>
            <w:r w:rsidRPr="00005DA0">
              <w:rPr>
                <w:color w:val="000000"/>
                <w:spacing w:val="-11"/>
                <w:w w:val="120"/>
                <w:sz w:val="20"/>
                <w:szCs w:val="20"/>
              </w:rPr>
              <w:t xml:space="preserve"> </w:t>
            </w:r>
            <w:r w:rsidRPr="00005DA0">
              <w:rPr>
                <w:color w:val="000000"/>
                <w:w w:val="120"/>
                <w:sz w:val="20"/>
                <w:szCs w:val="20"/>
              </w:rPr>
              <w:t>Р.</w:t>
            </w:r>
            <w:r w:rsidRPr="00005DA0">
              <w:rPr>
                <w:color w:val="000000"/>
                <w:spacing w:val="-12"/>
                <w:w w:val="120"/>
                <w:sz w:val="20"/>
                <w:szCs w:val="20"/>
              </w:rPr>
              <w:t xml:space="preserve"> </w:t>
            </w:r>
            <w:r w:rsidRPr="00005DA0">
              <w:rPr>
                <w:color w:val="000000"/>
                <w:w w:val="120"/>
                <w:sz w:val="20"/>
                <w:szCs w:val="20"/>
              </w:rPr>
              <w:lastRenderedPageBreak/>
              <w:t>Киплинг.</w:t>
            </w:r>
            <w:r w:rsidRPr="00005DA0">
              <w:rPr>
                <w:color w:val="000000"/>
                <w:spacing w:val="-11"/>
                <w:w w:val="120"/>
                <w:sz w:val="20"/>
                <w:szCs w:val="20"/>
              </w:rPr>
              <w:t xml:space="preserve"> </w:t>
            </w:r>
            <w:r w:rsidR="00617258">
              <w:rPr>
                <w:color w:val="000000"/>
                <w:w w:val="120"/>
                <w:sz w:val="20"/>
                <w:szCs w:val="20"/>
              </w:rPr>
              <w:t>«Мауг</w:t>
            </w:r>
            <w:r w:rsidRPr="00005DA0">
              <w:rPr>
                <w:color w:val="000000"/>
                <w:w w:val="120"/>
                <w:sz w:val="20"/>
                <w:szCs w:val="20"/>
              </w:rPr>
              <w:t>ли»,</w:t>
            </w:r>
            <w:r w:rsidRPr="00005DA0">
              <w:rPr>
                <w:color w:val="000000"/>
                <w:spacing w:val="-12"/>
                <w:w w:val="120"/>
                <w:sz w:val="20"/>
                <w:szCs w:val="20"/>
              </w:rPr>
              <w:t xml:space="preserve"> </w:t>
            </w:r>
            <w:r w:rsidRPr="00005DA0">
              <w:rPr>
                <w:color w:val="000000"/>
                <w:w w:val="120"/>
                <w:sz w:val="20"/>
                <w:szCs w:val="20"/>
              </w:rPr>
              <w:t>«Рикки-Тикки-Тави»</w:t>
            </w:r>
            <w:r w:rsidRPr="00005DA0">
              <w:rPr>
                <w:color w:val="000000"/>
                <w:spacing w:val="-11"/>
                <w:w w:val="120"/>
                <w:sz w:val="20"/>
                <w:szCs w:val="20"/>
              </w:rPr>
              <w:t xml:space="preserve"> </w:t>
            </w:r>
            <w:r w:rsidRPr="00005DA0">
              <w:rPr>
                <w:color w:val="000000"/>
                <w:w w:val="120"/>
                <w:sz w:val="20"/>
                <w:szCs w:val="20"/>
              </w:rPr>
              <w:t>(2</w:t>
            </w:r>
            <w:r w:rsidRPr="00005DA0">
              <w:rPr>
                <w:color w:val="000000"/>
                <w:spacing w:val="-11"/>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3AFCB080" w14:textId="77777777" w:rsidR="005B2FBF" w:rsidRPr="00005DA0" w:rsidRDefault="00005DA0" w:rsidP="00220FF5">
            <w:pPr>
              <w:pStyle w:val="TableParagraph"/>
              <w:ind w:left="0"/>
              <w:jc w:val="center"/>
              <w:rPr>
                <w:color w:val="000000"/>
                <w:sz w:val="20"/>
                <w:szCs w:val="20"/>
              </w:rPr>
            </w:pPr>
            <w:r w:rsidRPr="00005DA0">
              <w:rPr>
                <w:color w:val="000000"/>
                <w:w w:val="115"/>
                <w:sz w:val="20"/>
                <w:szCs w:val="20"/>
              </w:rPr>
              <w:lastRenderedPageBreak/>
              <w:t>Воспринимать</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выразительно</w:t>
            </w:r>
            <w:r w:rsidRPr="00005DA0">
              <w:rPr>
                <w:color w:val="000000"/>
                <w:spacing w:val="3"/>
                <w:w w:val="115"/>
                <w:sz w:val="20"/>
                <w:szCs w:val="20"/>
              </w:rPr>
              <w:t xml:space="preserve"> </w:t>
            </w:r>
            <w:r w:rsidRPr="00005DA0">
              <w:rPr>
                <w:color w:val="000000"/>
                <w:w w:val="115"/>
                <w:sz w:val="20"/>
                <w:szCs w:val="20"/>
              </w:rPr>
              <w:t>читать</w:t>
            </w:r>
            <w:r w:rsidRPr="00005DA0">
              <w:rPr>
                <w:color w:val="000000"/>
                <w:spacing w:val="4"/>
                <w:w w:val="115"/>
                <w:sz w:val="20"/>
                <w:szCs w:val="20"/>
              </w:rPr>
              <w:t xml:space="preserve"> </w:t>
            </w:r>
            <w:r w:rsidRPr="00005DA0">
              <w:rPr>
                <w:color w:val="000000"/>
                <w:w w:val="115"/>
                <w:sz w:val="20"/>
                <w:szCs w:val="20"/>
              </w:rPr>
              <w:t>литературное</w:t>
            </w:r>
            <w:r w:rsidRPr="00005DA0">
              <w:rPr>
                <w:color w:val="000000"/>
                <w:spacing w:val="1"/>
                <w:w w:val="115"/>
                <w:sz w:val="20"/>
                <w:szCs w:val="20"/>
              </w:rPr>
              <w:t xml:space="preserve"> </w:t>
            </w:r>
            <w:r w:rsidRPr="00005DA0">
              <w:rPr>
                <w:color w:val="000000"/>
                <w:w w:val="115"/>
                <w:sz w:val="20"/>
                <w:szCs w:val="20"/>
              </w:rPr>
              <w:t>произведение. Отвечать на вопросы, самостоятельно</w:t>
            </w:r>
            <w:r w:rsidRPr="00005DA0">
              <w:rPr>
                <w:color w:val="000000"/>
                <w:spacing w:val="1"/>
                <w:w w:val="115"/>
                <w:sz w:val="20"/>
                <w:szCs w:val="20"/>
              </w:rPr>
              <w:t xml:space="preserve"> </w:t>
            </w:r>
            <w:r w:rsidRPr="00005DA0">
              <w:rPr>
                <w:color w:val="000000"/>
                <w:w w:val="115"/>
                <w:sz w:val="20"/>
                <w:szCs w:val="20"/>
              </w:rPr>
              <w:t>формулировать</w:t>
            </w:r>
            <w:r w:rsidRPr="00005DA0">
              <w:rPr>
                <w:color w:val="000000"/>
                <w:spacing w:val="7"/>
                <w:w w:val="115"/>
                <w:sz w:val="20"/>
                <w:szCs w:val="20"/>
              </w:rPr>
              <w:t xml:space="preserve"> </w:t>
            </w:r>
            <w:r w:rsidRPr="00005DA0">
              <w:rPr>
                <w:color w:val="000000"/>
                <w:w w:val="115"/>
                <w:sz w:val="20"/>
                <w:szCs w:val="20"/>
              </w:rPr>
              <w:t>вопросы,</w:t>
            </w:r>
            <w:r w:rsidRPr="00005DA0">
              <w:rPr>
                <w:color w:val="000000"/>
                <w:spacing w:val="8"/>
                <w:w w:val="115"/>
                <w:sz w:val="20"/>
                <w:szCs w:val="20"/>
              </w:rPr>
              <w:t xml:space="preserve"> </w:t>
            </w:r>
            <w:r w:rsidRPr="00005DA0">
              <w:rPr>
                <w:color w:val="000000"/>
                <w:w w:val="115"/>
                <w:sz w:val="20"/>
                <w:szCs w:val="20"/>
              </w:rPr>
              <w:t>пересказывать</w:t>
            </w:r>
            <w:r w:rsidRPr="00005DA0">
              <w:rPr>
                <w:color w:val="000000"/>
                <w:spacing w:val="8"/>
                <w:w w:val="115"/>
                <w:sz w:val="20"/>
                <w:szCs w:val="20"/>
              </w:rPr>
              <w:t xml:space="preserve"> </w:t>
            </w:r>
            <w:r w:rsidRPr="00005DA0">
              <w:rPr>
                <w:color w:val="000000"/>
                <w:w w:val="115"/>
                <w:sz w:val="20"/>
                <w:szCs w:val="20"/>
              </w:rPr>
              <w:t>содержание</w:t>
            </w:r>
            <w:r w:rsidRPr="00005DA0">
              <w:rPr>
                <w:color w:val="000000"/>
                <w:spacing w:val="1"/>
                <w:w w:val="115"/>
                <w:sz w:val="20"/>
                <w:szCs w:val="20"/>
              </w:rPr>
              <w:t xml:space="preserve"> </w:t>
            </w:r>
            <w:r w:rsidRPr="00005DA0">
              <w:rPr>
                <w:color w:val="000000"/>
                <w:w w:val="115"/>
                <w:sz w:val="20"/>
                <w:szCs w:val="20"/>
              </w:rPr>
              <w:t>произведения или отдельных глав. Сопоставлять</w:t>
            </w:r>
            <w:r w:rsidRPr="00005DA0">
              <w:rPr>
                <w:color w:val="000000"/>
                <w:spacing w:val="1"/>
                <w:w w:val="115"/>
                <w:sz w:val="20"/>
                <w:szCs w:val="20"/>
              </w:rPr>
              <w:t xml:space="preserve"> </w:t>
            </w:r>
            <w:r w:rsidRPr="00005DA0">
              <w:rPr>
                <w:color w:val="000000"/>
                <w:w w:val="115"/>
                <w:sz w:val="20"/>
                <w:szCs w:val="20"/>
              </w:rPr>
              <w:t>произведения по жанровым</w:t>
            </w:r>
            <w:r w:rsidRPr="00005DA0">
              <w:rPr>
                <w:color w:val="000000"/>
                <w:spacing w:val="1"/>
                <w:w w:val="115"/>
                <w:sz w:val="20"/>
                <w:szCs w:val="20"/>
              </w:rPr>
              <w:t xml:space="preserve"> </w:t>
            </w:r>
            <w:r w:rsidRPr="00005DA0">
              <w:rPr>
                <w:color w:val="000000"/>
                <w:w w:val="115"/>
                <w:sz w:val="20"/>
                <w:szCs w:val="20"/>
              </w:rPr>
              <w:t>особенностям. В</w:t>
            </w:r>
            <w:r w:rsidR="00617258">
              <w:rPr>
                <w:color w:val="000000"/>
                <w:w w:val="115"/>
                <w:sz w:val="20"/>
                <w:szCs w:val="20"/>
              </w:rPr>
              <w:t>ыстраи</w:t>
            </w:r>
            <w:r w:rsidRPr="00005DA0">
              <w:rPr>
                <w:color w:val="000000"/>
                <w:w w:val="115"/>
                <w:sz w:val="20"/>
                <w:szCs w:val="20"/>
              </w:rPr>
              <w:t>вать с помощью уч</w:t>
            </w:r>
            <w:r w:rsidR="00617258">
              <w:rPr>
                <w:color w:val="000000"/>
                <w:w w:val="115"/>
                <w:sz w:val="20"/>
                <w:szCs w:val="20"/>
              </w:rPr>
              <w:t>ителя траекторию самостоятельно</w:t>
            </w:r>
            <w:r w:rsidRPr="00005DA0">
              <w:rPr>
                <w:color w:val="000000"/>
                <w:w w:val="115"/>
                <w:sz w:val="20"/>
                <w:szCs w:val="20"/>
              </w:rPr>
              <w:t>го</w:t>
            </w:r>
            <w:r w:rsidRPr="00005DA0">
              <w:rPr>
                <w:color w:val="000000"/>
                <w:spacing w:val="-9"/>
                <w:w w:val="115"/>
                <w:sz w:val="20"/>
                <w:szCs w:val="20"/>
              </w:rPr>
              <w:t xml:space="preserve"> </w:t>
            </w:r>
            <w:r w:rsidRPr="00005DA0">
              <w:rPr>
                <w:color w:val="000000"/>
                <w:w w:val="115"/>
                <w:sz w:val="20"/>
                <w:szCs w:val="20"/>
              </w:rPr>
              <w:t>чтения.</w:t>
            </w:r>
          </w:p>
        </w:tc>
      </w:tr>
    </w:tbl>
    <w:p w14:paraId="663FE7E5" w14:textId="77777777" w:rsidR="005B2FBF" w:rsidRPr="00005DA0" w:rsidRDefault="00005DA0" w:rsidP="00005DA0">
      <w:pPr>
        <w:pStyle w:val="a5"/>
        <w:ind w:firstLine="567"/>
        <w:jc w:val="both"/>
        <w:rPr>
          <w:color w:val="000000"/>
        </w:rPr>
      </w:pPr>
      <w:r w:rsidRPr="00005DA0">
        <w:rPr>
          <w:color w:val="000000"/>
          <w:w w:val="115"/>
        </w:rPr>
        <w:lastRenderedPageBreak/>
        <w:t>Количество учебных часов на тему может варьироваться на усмо</w:t>
      </w:r>
      <w:r w:rsidR="00617258">
        <w:rPr>
          <w:color w:val="000000"/>
          <w:w w:val="115"/>
        </w:rPr>
        <w:t>трение учителя, неизменным оста</w:t>
      </w:r>
      <w:r w:rsidRPr="00005DA0">
        <w:rPr>
          <w:color w:val="000000"/>
          <w:w w:val="115"/>
        </w:rPr>
        <w:t>ётся</w:t>
      </w:r>
      <w:r w:rsidRPr="00005DA0">
        <w:rPr>
          <w:color w:val="000000"/>
          <w:spacing w:val="-10"/>
          <w:w w:val="115"/>
        </w:rPr>
        <w:t xml:space="preserve"> </w:t>
      </w:r>
      <w:r w:rsidRPr="00005DA0">
        <w:rPr>
          <w:color w:val="000000"/>
          <w:w w:val="115"/>
        </w:rPr>
        <w:t>общее</w:t>
      </w:r>
      <w:r w:rsidRPr="00005DA0">
        <w:rPr>
          <w:color w:val="000000"/>
          <w:spacing w:val="-9"/>
          <w:w w:val="115"/>
        </w:rPr>
        <w:t xml:space="preserve"> </w:t>
      </w:r>
      <w:r w:rsidRPr="00005DA0">
        <w:rPr>
          <w:color w:val="000000"/>
          <w:w w:val="115"/>
        </w:rPr>
        <w:t>количество</w:t>
      </w:r>
      <w:r w:rsidRPr="00005DA0">
        <w:rPr>
          <w:color w:val="000000"/>
          <w:spacing w:val="-9"/>
          <w:w w:val="115"/>
        </w:rPr>
        <w:t xml:space="preserve"> </w:t>
      </w:r>
      <w:r w:rsidRPr="00005DA0">
        <w:rPr>
          <w:color w:val="000000"/>
          <w:w w:val="115"/>
        </w:rPr>
        <w:t>часов</w:t>
      </w:r>
      <w:r w:rsidRPr="00005DA0">
        <w:rPr>
          <w:color w:val="000000"/>
          <w:spacing w:val="-10"/>
          <w:w w:val="115"/>
        </w:rPr>
        <w:t xml:space="preserve"> </w:t>
      </w:r>
      <w:r w:rsidRPr="00005DA0">
        <w:rPr>
          <w:color w:val="000000"/>
          <w:w w:val="115"/>
        </w:rPr>
        <w:t>на</w:t>
      </w:r>
      <w:r w:rsidRPr="00005DA0">
        <w:rPr>
          <w:color w:val="000000"/>
          <w:spacing w:val="-9"/>
          <w:w w:val="115"/>
        </w:rPr>
        <w:t xml:space="preserve"> </w:t>
      </w:r>
      <w:r w:rsidRPr="00005DA0">
        <w:rPr>
          <w:color w:val="000000"/>
          <w:w w:val="115"/>
        </w:rPr>
        <w:t>весь</w:t>
      </w:r>
      <w:r w:rsidRPr="00005DA0">
        <w:rPr>
          <w:color w:val="000000"/>
          <w:spacing w:val="-9"/>
          <w:w w:val="115"/>
        </w:rPr>
        <w:t xml:space="preserve"> </w:t>
      </w:r>
      <w:r w:rsidRPr="00005DA0">
        <w:rPr>
          <w:color w:val="000000"/>
          <w:w w:val="115"/>
        </w:rPr>
        <w:t>год.</w:t>
      </w:r>
    </w:p>
    <w:p w14:paraId="3CB02A90" w14:textId="77777777" w:rsidR="005B2FBF" w:rsidRPr="00005DA0" w:rsidRDefault="00005DA0" w:rsidP="00005DA0">
      <w:pPr>
        <w:pStyle w:val="a5"/>
        <w:ind w:firstLine="567"/>
        <w:jc w:val="both"/>
        <w:rPr>
          <w:color w:val="000000"/>
        </w:rPr>
      </w:pPr>
      <w:r w:rsidRPr="00005DA0">
        <w:rPr>
          <w:color w:val="000000"/>
          <w:w w:val="115"/>
        </w:rPr>
        <w:t>15 резервных уроков предназначены для самостоятельного распр</w:t>
      </w:r>
      <w:r w:rsidR="00617258">
        <w:rPr>
          <w:color w:val="000000"/>
          <w:w w:val="115"/>
        </w:rPr>
        <w:t>еделения учителем количества ча</w:t>
      </w:r>
      <w:r w:rsidRPr="00005DA0">
        <w:rPr>
          <w:color w:val="000000"/>
          <w:w w:val="115"/>
        </w:rPr>
        <w:t>сов на тематический контроль, на дополнительное включение в тематическое планирование авторов</w:t>
      </w:r>
      <w:r w:rsidRPr="00005DA0">
        <w:rPr>
          <w:color w:val="000000"/>
          <w:spacing w:val="1"/>
          <w:w w:val="115"/>
        </w:rPr>
        <w:t xml:space="preserve"> </w:t>
      </w:r>
      <w:r w:rsidRPr="00005DA0">
        <w:rPr>
          <w:color w:val="000000"/>
          <w:w w:val="115"/>
        </w:rPr>
        <w:t>или</w:t>
      </w:r>
      <w:r w:rsidRPr="00005DA0">
        <w:rPr>
          <w:color w:val="000000"/>
          <w:spacing w:val="39"/>
          <w:w w:val="115"/>
        </w:rPr>
        <w:t xml:space="preserve"> </w:t>
      </w:r>
      <w:r w:rsidRPr="00005DA0">
        <w:rPr>
          <w:color w:val="000000"/>
          <w:w w:val="115"/>
        </w:rPr>
        <w:t>произведений,</w:t>
      </w:r>
      <w:r w:rsidRPr="00005DA0">
        <w:rPr>
          <w:color w:val="000000"/>
          <w:spacing w:val="39"/>
          <w:w w:val="115"/>
        </w:rPr>
        <w:t xml:space="preserve"> </w:t>
      </w:r>
      <w:r w:rsidRPr="00005DA0">
        <w:rPr>
          <w:color w:val="000000"/>
          <w:w w:val="115"/>
        </w:rPr>
        <w:t>на</w:t>
      </w:r>
      <w:r w:rsidRPr="00005DA0">
        <w:rPr>
          <w:color w:val="000000"/>
          <w:spacing w:val="39"/>
          <w:w w:val="115"/>
        </w:rPr>
        <w:t xml:space="preserve"> </w:t>
      </w:r>
      <w:r w:rsidRPr="00005DA0">
        <w:rPr>
          <w:color w:val="000000"/>
          <w:w w:val="115"/>
        </w:rPr>
        <w:t>рекомендации</w:t>
      </w:r>
      <w:r w:rsidRPr="00005DA0">
        <w:rPr>
          <w:color w:val="000000"/>
          <w:spacing w:val="39"/>
          <w:w w:val="115"/>
        </w:rPr>
        <w:t xml:space="preserve"> </w:t>
      </w:r>
      <w:r w:rsidRPr="00005DA0">
        <w:rPr>
          <w:color w:val="000000"/>
          <w:w w:val="115"/>
        </w:rPr>
        <w:t>по</w:t>
      </w:r>
      <w:r w:rsidRPr="00005DA0">
        <w:rPr>
          <w:color w:val="000000"/>
          <w:spacing w:val="40"/>
          <w:w w:val="115"/>
        </w:rPr>
        <w:t xml:space="preserve"> </w:t>
      </w:r>
      <w:r w:rsidRPr="00005DA0">
        <w:rPr>
          <w:color w:val="000000"/>
          <w:w w:val="115"/>
        </w:rPr>
        <w:t>индивидуальному</w:t>
      </w:r>
      <w:r w:rsidRPr="00005DA0">
        <w:rPr>
          <w:color w:val="000000"/>
          <w:spacing w:val="39"/>
          <w:w w:val="115"/>
        </w:rPr>
        <w:t xml:space="preserve"> </w:t>
      </w:r>
      <w:r w:rsidRPr="00005DA0">
        <w:rPr>
          <w:color w:val="000000"/>
          <w:w w:val="115"/>
        </w:rPr>
        <w:t>планированию</w:t>
      </w:r>
      <w:r w:rsidRPr="00005DA0">
        <w:rPr>
          <w:color w:val="000000"/>
          <w:spacing w:val="39"/>
          <w:w w:val="115"/>
        </w:rPr>
        <w:t xml:space="preserve"> </w:t>
      </w:r>
      <w:r w:rsidRPr="00005DA0">
        <w:rPr>
          <w:color w:val="000000"/>
          <w:w w:val="115"/>
        </w:rPr>
        <w:t>самостоятельного</w:t>
      </w:r>
      <w:r w:rsidRPr="00005DA0">
        <w:rPr>
          <w:color w:val="000000"/>
          <w:spacing w:val="39"/>
          <w:w w:val="115"/>
        </w:rPr>
        <w:t xml:space="preserve"> </w:t>
      </w:r>
      <w:r w:rsidRPr="00005DA0">
        <w:rPr>
          <w:color w:val="000000"/>
          <w:w w:val="115"/>
        </w:rPr>
        <w:t>чтения,</w:t>
      </w:r>
      <w:r w:rsidRPr="00005DA0">
        <w:rPr>
          <w:color w:val="000000"/>
          <w:spacing w:val="-55"/>
          <w:w w:val="115"/>
        </w:rPr>
        <w:t xml:space="preserve"> </w:t>
      </w:r>
      <w:r w:rsidRPr="00005DA0">
        <w:rPr>
          <w:color w:val="000000"/>
          <w:w w:val="115"/>
        </w:rPr>
        <w:t>на обучение подготовке элементарных учебных проектов, на разви</w:t>
      </w:r>
      <w:r w:rsidR="00617258">
        <w:rPr>
          <w:color w:val="000000"/>
          <w:w w:val="115"/>
        </w:rPr>
        <w:t>тие умения пользоваться словаря</w:t>
      </w:r>
      <w:r w:rsidRPr="00005DA0">
        <w:rPr>
          <w:color w:val="000000"/>
          <w:w w:val="115"/>
        </w:rPr>
        <w:t>ми</w:t>
      </w:r>
      <w:r w:rsidRPr="00005DA0">
        <w:rPr>
          <w:color w:val="000000"/>
          <w:spacing w:val="-8"/>
          <w:w w:val="115"/>
        </w:rPr>
        <w:t xml:space="preserve"> </w:t>
      </w:r>
      <w:r w:rsidRPr="00005DA0">
        <w:rPr>
          <w:color w:val="000000"/>
          <w:w w:val="115"/>
        </w:rPr>
        <w:t>и</w:t>
      </w:r>
      <w:r w:rsidRPr="00005DA0">
        <w:rPr>
          <w:color w:val="000000"/>
          <w:spacing w:val="-8"/>
          <w:w w:val="115"/>
        </w:rPr>
        <w:t xml:space="preserve"> </w:t>
      </w:r>
      <w:r w:rsidRPr="00005DA0">
        <w:rPr>
          <w:color w:val="000000"/>
          <w:w w:val="115"/>
        </w:rPr>
        <w:t>справочной</w:t>
      </w:r>
      <w:r w:rsidRPr="00005DA0">
        <w:rPr>
          <w:color w:val="000000"/>
          <w:spacing w:val="-7"/>
          <w:w w:val="115"/>
        </w:rPr>
        <w:t xml:space="preserve"> </w:t>
      </w:r>
      <w:r w:rsidRPr="00005DA0">
        <w:rPr>
          <w:color w:val="000000"/>
          <w:w w:val="115"/>
        </w:rPr>
        <w:t>литературой,</w:t>
      </w:r>
      <w:r w:rsidRPr="00005DA0">
        <w:rPr>
          <w:color w:val="000000"/>
          <w:spacing w:val="-8"/>
          <w:w w:val="115"/>
        </w:rPr>
        <w:t xml:space="preserve"> </w:t>
      </w:r>
      <w:r w:rsidRPr="00005DA0">
        <w:rPr>
          <w:color w:val="000000"/>
          <w:w w:val="115"/>
        </w:rPr>
        <w:t>в</w:t>
      </w:r>
      <w:r w:rsidRPr="00005DA0">
        <w:rPr>
          <w:color w:val="000000"/>
          <w:spacing w:val="-7"/>
          <w:w w:val="115"/>
        </w:rPr>
        <w:t xml:space="preserve"> </w:t>
      </w:r>
      <w:r w:rsidRPr="00005DA0">
        <w:rPr>
          <w:color w:val="000000"/>
          <w:w w:val="115"/>
        </w:rPr>
        <w:t>том</w:t>
      </w:r>
      <w:r w:rsidRPr="00005DA0">
        <w:rPr>
          <w:color w:val="000000"/>
          <w:spacing w:val="-8"/>
          <w:w w:val="115"/>
        </w:rPr>
        <w:t xml:space="preserve"> </w:t>
      </w:r>
      <w:r w:rsidRPr="00005DA0">
        <w:rPr>
          <w:color w:val="000000"/>
          <w:w w:val="115"/>
        </w:rPr>
        <w:t>числе</w:t>
      </w:r>
      <w:r w:rsidRPr="00005DA0">
        <w:rPr>
          <w:color w:val="000000"/>
          <w:spacing w:val="-7"/>
          <w:w w:val="115"/>
        </w:rPr>
        <w:t xml:space="preserve"> </w:t>
      </w:r>
      <w:r w:rsidRPr="00005DA0">
        <w:rPr>
          <w:color w:val="000000"/>
          <w:w w:val="115"/>
        </w:rPr>
        <w:t>в</w:t>
      </w:r>
      <w:r w:rsidRPr="00005DA0">
        <w:rPr>
          <w:color w:val="000000"/>
          <w:spacing w:val="-8"/>
          <w:w w:val="115"/>
        </w:rPr>
        <w:t xml:space="preserve"> </w:t>
      </w:r>
      <w:r w:rsidRPr="00005DA0">
        <w:rPr>
          <w:color w:val="000000"/>
          <w:w w:val="115"/>
        </w:rPr>
        <w:t>электронной</w:t>
      </w:r>
      <w:r w:rsidRPr="00005DA0">
        <w:rPr>
          <w:color w:val="000000"/>
          <w:spacing w:val="-7"/>
          <w:w w:val="115"/>
        </w:rPr>
        <w:t xml:space="preserve"> </w:t>
      </w:r>
      <w:r w:rsidRPr="00005DA0">
        <w:rPr>
          <w:color w:val="000000"/>
          <w:w w:val="115"/>
        </w:rPr>
        <w:t>форме</w:t>
      </w:r>
      <w:r w:rsidRPr="00005DA0">
        <w:rPr>
          <w:color w:val="000000"/>
          <w:spacing w:val="-8"/>
          <w:w w:val="115"/>
        </w:rPr>
        <w:t xml:space="preserve"> </w:t>
      </w:r>
      <w:r w:rsidRPr="00005DA0">
        <w:rPr>
          <w:color w:val="000000"/>
          <w:w w:val="115"/>
        </w:rPr>
        <w:t>и</w:t>
      </w:r>
      <w:r w:rsidRPr="00005DA0">
        <w:rPr>
          <w:color w:val="000000"/>
          <w:spacing w:val="-7"/>
          <w:w w:val="115"/>
        </w:rPr>
        <w:t xml:space="preserve"> </w:t>
      </w:r>
      <w:r w:rsidRPr="00005DA0">
        <w:rPr>
          <w:color w:val="000000"/>
          <w:w w:val="115"/>
        </w:rPr>
        <w:t>в</w:t>
      </w:r>
      <w:r w:rsidRPr="00005DA0">
        <w:rPr>
          <w:color w:val="000000"/>
          <w:spacing w:val="-8"/>
          <w:w w:val="115"/>
        </w:rPr>
        <w:t xml:space="preserve"> </w:t>
      </w:r>
      <w:r w:rsidRPr="00005DA0">
        <w:rPr>
          <w:color w:val="000000"/>
          <w:w w:val="115"/>
        </w:rPr>
        <w:t>Интернете.</w:t>
      </w:r>
    </w:p>
    <w:p w14:paraId="4D5D9F24" w14:textId="77777777" w:rsidR="005B2FBF" w:rsidRPr="00005DA0" w:rsidRDefault="005B2FBF" w:rsidP="00005DA0">
      <w:pPr>
        <w:ind w:firstLine="567"/>
        <w:jc w:val="both"/>
        <w:rPr>
          <w:color w:val="000000"/>
          <w:sz w:val="20"/>
          <w:szCs w:val="20"/>
        </w:rPr>
        <w:sectPr w:rsidR="005B2FBF" w:rsidRPr="00005DA0">
          <w:pgSz w:w="12020" w:h="7830" w:orient="landscape"/>
          <w:pgMar w:top="640" w:right="620" w:bottom="280" w:left="1020" w:header="720" w:footer="720" w:gutter="0"/>
          <w:cols w:space="720"/>
        </w:sectPr>
      </w:pPr>
    </w:p>
    <w:p w14:paraId="1BAF1733" w14:textId="77777777" w:rsidR="005B2FBF" w:rsidRPr="00617258" w:rsidRDefault="00617258" w:rsidP="00617258">
      <w:pPr>
        <w:pStyle w:val="31"/>
        <w:tabs>
          <w:tab w:val="left" w:pos="308"/>
        </w:tabs>
        <w:ind w:left="567"/>
        <w:jc w:val="center"/>
        <w:rPr>
          <w:rFonts w:ascii="Times New Roman" w:hAnsi="Times New Roman" w:cs="Times New Roman"/>
          <w:b/>
          <w:color w:val="000000"/>
          <w:sz w:val="20"/>
          <w:szCs w:val="20"/>
        </w:rPr>
      </w:pPr>
      <w:bookmarkStart w:id="20" w:name="_Toc106276920"/>
      <w:r w:rsidRPr="00617258">
        <w:rPr>
          <w:rFonts w:ascii="Times New Roman" w:hAnsi="Times New Roman" w:cs="Times New Roman"/>
          <w:b/>
          <w:color w:val="000000"/>
          <w:w w:val="95"/>
          <w:sz w:val="20"/>
          <w:szCs w:val="20"/>
        </w:rPr>
        <w:lastRenderedPageBreak/>
        <w:t xml:space="preserve">6 </w:t>
      </w:r>
      <w:r w:rsidR="00005DA0" w:rsidRPr="00617258">
        <w:rPr>
          <w:rFonts w:ascii="Times New Roman" w:hAnsi="Times New Roman" w:cs="Times New Roman"/>
          <w:b/>
          <w:color w:val="000000"/>
          <w:w w:val="95"/>
          <w:sz w:val="20"/>
          <w:szCs w:val="20"/>
        </w:rPr>
        <w:t>КЛАСС</w:t>
      </w:r>
      <w:r w:rsidR="00005DA0" w:rsidRPr="00617258">
        <w:rPr>
          <w:rFonts w:ascii="Times New Roman" w:hAnsi="Times New Roman" w:cs="Times New Roman"/>
          <w:b/>
          <w:color w:val="000000"/>
          <w:spacing w:val="11"/>
          <w:w w:val="95"/>
          <w:sz w:val="20"/>
          <w:szCs w:val="20"/>
        </w:rPr>
        <w:t xml:space="preserve"> </w:t>
      </w:r>
      <w:r w:rsidR="00005DA0" w:rsidRPr="00617258">
        <w:rPr>
          <w:rFonts w:ascii="Times New Roman" w:hAnsi="Times New Roman" w:cs="Times New Roman"/>
          <w:b/>
          <w:color w:val="000000"/>
          <w:w w:val="95"/>
          <w:sz w:val="20"/>
          <w:szCs w:val="20"/>
        </w:rPr>
        <w:t>(102</w:t>
      </w:r>
      <w:r w:rsidR="00005DA0" w:rsidRPr="00617258">
        <w:rPr>
          <w:rFonts w:ascii="Times New Roman" w:hAnsi="Times New Roman" w:cs="Times New Roman"/>
          <w:b/>
          <w:color w:val="000000"/>
          <w:spacing w:val="12"/>
          <w:w w:val="95"/>
          <w:sz w:val="20"/>
          <w:szCs w:val="20"/>
        </w:rPr>
        <w:t xml:space="preserve"> </w:t>
      </w:r>
      <w:r w:rsidR="00005DA0" w:rsidRPr="00617258">
        <w:rPr>
          <w:rFonts w:ascii="Times New Roman" w:hAnsi="Times New Roman" w:cs="Times New Roman"/>
          <w:b/>
          <w:color w:val="000000"/>
          <w:w w:val="95"/>
          <w:sz w:val="20"/>
          <w:szCs w:val="20"/>
        </w:rPr>
        <w:t>ЧАСА)</w:t>
      </w:r>
      <w:bookmarkEnd w:id="20"/>
    </w:p>
    <w:p w14:paraId="2719C151" w14:textId="77777777" w:rsidR="005B2FBF" w:rsidRPr="00005DA0" w:rsidRDefault="00005DA0" w:rsidP="00005DA0">
      <w:pPr>
        <w:pStyle w:val="a5"/>
        <w:ind w:firstLine="567"/>
        <w:jc w:val="both"/>
        <w:rPr>
          <w:color w:val="000000"/>
        </w:rPr>
      </w:pPr>
      <w:r w:rsidRPr="00005DA0">
        <w:rPr>
          <w:color w:val="000000"/>
          <w:w w:val="115"/>
        </w:rPr>
        <w:t>Всего:</w:t>
      </w:r>
      <w:r w:rsidRPr="00005DA0">
        <w:rPr>
          <w:color w:val="000000"/>
          <w:spacing w:val="-2"/>
          <w:w w:val="115"/>
        </w:rPr>
        <w:t xml:space="preserve"> </w:t>
      </w:r>
      <w:r w:rsidRPr="00005DA0">
        <w:rPr>
          <w:color w:val="000000"/>
          <w:w w:val="115"/>
        </w:rPr>
        <w:t>на</w:t>
      </w:r>
      <w:r w:rsidRPr="00005DA0">
        <w:rPr>
          <w:color w:val="000000"/>
          <w:spacing w:val="-2"/>
          <w:w w:val="115"/>
        </w:rPr>
        <w:t xml:space="preserve"> </w:t>
      </w:r>
      <w:r w:rsidRPr="00005DA0">
        <w:rPr>
          <w:color w:val="000000"/>
          <w:w w:val="115"/>
        </w:rPr>
        <w:t>чтение,</w:t>
      </w:r>
      <w:r w:rsidRPr="00005DA0">
        <w:rPr>
          <w:color w:val="000000"/>
          <w:spacing w:val="-1"/>
          <w:w w:val="115"/>
        </w:rPr>
        <w:t xml:space="preserve"> </w:t>
      </w:r>
      <w:r w:rsidRPr="00005DA0">
        <w:rPr>
          <w:color w:val="000000"/>
          <w:w w:val="115"/>
        </w:rPr>
        <w:t>изучение</w:t>
      </w:r>
      <w:r w:rsidRPr="00005DA0">
        <w:rPr>
          <w:color w:val="000000"/>
          <w:spacing w:val="-2"/>
          <w:w w:val="115"/>
        </w:rPr>
        <w:t xml:space="preserve"> </w:t>
      </w:r>
      <w:r w:rsidRPr="00005DA0">
        <w:rPr>
          <w:color w:val="000000"/>
          <w:w w:val="115"/>
        </w:rPr>
        <w:t>и</w:t>
      </w:r>
      <w:r w:rsidRPr="00005DA0">
        <w:rPr>
          <w:color w:val="000000"/>
          <w:spacing w:val="-1"/>
          <w:w w:val="115"/>
        </w:rPr>
        <w:t xml:space="preserve"> </w:t>
      </w:r>
      <w:r w:rsidRPr="00005DA0">
        <w:rPr>
          <w:color w:val="000000"/>
          <w:w w:val="115"/>
        </w:rPr>
        <w:t>обсуждение</w:t>
      </w:r>
      <w:r w:rsidRPr="00005DA0">
        <w:rPr>
          <w:color w:val="000000"/>
          <w:spacing w:val="-2"/>
          <w:w w:val="115"/>
        </w:rPr>
        <w:t xml:space="preserve"> </w:t>
      </w:r>
      <w:r w:rsidRPr="00005DA0">
        <w:rPr>
          <w:color w:val="000000"/>
          <w:w w:val="115"/>
        </w:rPr>
        <w:t>70</w:t>
      </w:r>
      <w:r w:rsidRPr="00005DA0">
        <w:rPr>
          <w:color w:val="000000"/>
          <w:spacing w:val="-1"/>
          <w:w w:val="115"/>
        </w:rPr>
        <w:t xml:space="preserve"> </w:t>
      </w:r>
      <w:r w:rsidRPr="00005DA0">
        <w:rPr>
          <w:color w:val="000000"/>
          <w:w w:val="115"/>
        </w:rPr>
        <w:t>ч.</w:t>
      </w:r>
    </w:p>
    <w:p w14:paraId="221A0656" w14:textId="77777777" w:rsidR="005B2FBF" w:rsidRPr="00005DA0" w:rsidRDefault="00005DA0" w:rsidP="00617258">
      <w:pPr>
        <w:pStyle w:val="a5"/>
        <w:numPr>
          <w:ilvl w:val="0"/>
          <w:numId w:val="22"/>
        </w:numPr>
        <w:jc w:val="both"/>
        <w:rPr>
          <w:color w:val="000000"/>
        </w:rPr>
      </w:pPr>
      <w:r w:rsidRPr="00005DA0">
        <w:rPr>
          <w:color w:val="000000"/>
          <w:w w:val="115"/>
        </w:rPr>
        <w:t>на</w:t>
      </w:r>
      <w:r w:rsidRPr="00005DA0">
        <w:rPr>
          <w:color w:val="000000"/>
          <w:spacing w:val="-3"/>
          <w:w w:val="115"/>
        </w:rPr>
        <w:t xml:space="preserve"> </w:t>
      </w:r>
      <w:r w:rsidRPr="00005DA0">
        <w:rPr>
          <w:color w:val="000000"/>
          <w:w w:val="115"/>
        </w:rPr>
        <w:t>развитие</w:t>
      </w:r>
      <w:r w:rsidRPr="00005DA0">
        <w:rPr>
          <w:color w:val="000000"/>
          <w:spacing w:val="-3"/>
          <w:w w:val="115"/>
        </w:rPr>
        <w:t xml:space="preserve"> </w:t>
      </w:r>
      <w:r w:rsidRPr="00005DA0">
        <w:rPr>
          <w:color w:val="000000"/>
          <w:w w:val="115"/>
        </w:rPr>
        <w:t>речи</w:t>
      </w:r>
      <w:r w:rsidRPr="00005DA0">
        <w:rPr>
          <w:color w:val="000000"/>
          <w:spacing w:val="-3"/>
          <w:w w:val="115"/>
        </w:rPr>
        <w:t xml:space="preserve"> </w:t>
      </w:r>
      <w:r w:rsidRPr="00005DA0">
        <w:rPr>
          <w:color w:val="000000"/>
          <w:w w:val="115"/>
        </w:rPr>
        <w:t>8</w:t>
      </w:r>
      <w:r w:rsidRPr="00005DA0">
        <w:rPr>
          <w:color w:val="000000"/>
          <w:spacing w:val="-3"/>
          <w:w w:val="115"/>
        </w:rPr>
        <w:t xml:space="preserve"> </w:t>
      </w:r>
      <w:r w:rsidRPr="00005DA0">
        <w:rPr>
          <w:color w:val="000000"/>
          <w:w w:val="115"/>
        </w:rPr>
        <w:t>ч</w:t>
      </w:r>
      <w:r w:rsidR="00617258">
        <w:rPr>
          <w:color w:val="000000"/>
          <w:w w:val="115"/>
        </w:rPr>
        <w:t>;</w:t>
      </w:r>
    </w:p>
    <w:p w14:paraId="5B71D6C6" w14:textId="77777777" w:rsidR="005B2FBF" w:rsidRPr="00005DA0" w:rsidRDefault="00005DA0" w:rsidP="00617258">
      <w:pPr>
        <w:pStyle w:val="a5"/>
        <w:numPr>
          <w:ilvl w:val="0"/>
          <w:numId w:val="22"/>
        </w:numPr>
        <w:jc w:val="both"/>
        <w:rPr>
          <w:color w:val="000000"/>
        </w:rPr>
      </w:pPr>
      <w:r w:rsidRPr="00005DA0">
        <w:rPr>
          <w:color w:val="000000"/>
          <w:w w:val="115"/>
        </w:rPr>
        <w:t>на</w:t>
      </w:r>
      <w:r w:rsidRPr="00005DA0">
        <w:rPr>
          <w:color w:val="000000"/>
          <w:spacing w:val="1"/>
          <w:w w:val="115"/>
        </w:rPr>
        <w:t xml:space="preserve"> </w:t>
      </w:r>
      <w:r w:rsidRPr="00005DA0">
        <w:rPr>
          <w:color w:val="000000"/>
          <w:w w:val="115"/>
        </w:rPr>
        <w:t>уроки внеклассного</w:t>
      </w:r>
      <w:r w:rsidRPr="00005DA0">
        <w:rPr>
          <w:color w:val="000000"/>
          <w:spacing w:val="1"/>
          <w:w w:val="115"/>
        </w:rPr>
        <w:t xml:space="preserve"> </w:t>
      </w:r>
      <w:r w:rsidRPr="00005DA0">
        <w:rPr>
          <w:color w:val="000000"/>
          <w:w w:val="115"/>
        </w:rPr>
        <w:t>чтения</w:t>
      </w:r>
      <w:r w:rsidRPr="00005DA0">
        <w:rPr>
          <w:color w:val="000000"/>
          <w:spacing w:val="1"/>
          <w:w w:val="115"/>
        </w:rPr>
        <w:t xml:space="preserve"> </w:t>
      </w:r>
      <w:r w:rsidRPr="00005DA0">
        <w:rPr>
          <w:color w:val="000000"/>
          <w:w w:val="115"/>
        </w:rPr>
        <w:t>7</w:t>
      </w:r>
      <w:r w:rsidRPr="00005DA0">
        <w:rPr>
          <w:color w:val="000000"/>
          <w:spacing w:val="1"/>
          <w:w w:val="115"/>
        </w:rPr>
        <w:t xml:space="preserve"> </w:t>
      </w:r>
      <w:r w:rsidRPr="00005DA0">
        <w:rPr>
          <w:color w:val="000000"/>
          <w:w w:val="115"/>
        </w:rPr>
        <w:t>ч</w:t>
      </w:r>
      <w:r w:rsidR="00617258">
        <w:rPr>
          <w:color w:val="000000"/>
          <w:w w:val="115"/>
        </w:rPr>
        <w:t>;</w:t>
      </w:r>
    </w:p>
    <w:p w14:paraId="39495959" w14:textId="77777777" w:rsidR="005B2FBF" w:rsidRPr="00005DA0" w:rsidRDefault="00005DA0" w:rsidP="00617258">
      <w:pPr>
        <w:pStyle w:val="a5"/>
        <w:numPr>
          <w:ilvl w:val="0"/>
          <w:numId w:val="22"/>
        </w:numPr>
        <w:jc w:val="both"/>
        <w:rPr>
          <w:color w:val="000000"/>
        </w:rPr>
      </w:pPr>
      <w:r w:rsidRPr="00005DA0">
        <w:rPr>
          <w:color w:val="000000"/>
          <w:w w:val="115"/>
        </w:rPr>
        <w:t>итоговые</w:t>
      </w:r>
      <w:r w:rsidRPr="00005DA0">
        <w:rPr>
          <w:color w:val="000000"/>
          <w:spacing w:val="-4"/>
          <w:w w:val="115"/>
        </w:rPr>
        <w:t xml:space="preserve"> </w:t>
      </w:r>
      <w:r w:rsidRPr="00005DA0">
        <w:rPr>
          <w:color w:val="000000"/>
          <w:w w:val="115"/>
        </w:rPr>
        <w:t>контрольные</w:t>
      </w:r>
      <w:r w:rsidRPr="00005DA0">
        <w:rPr>
          <w:color w:val="000000"/>
          <w:spacing w:val="-5"/>
          <w:w w:val="115"/>
        </w:rPr>
        <w:t xml:space="preserve"> </w:t>
      </w:r>
      <w:r w:rsidRPr="00005DA0">
        <w:rPr>
          <w:color w:val="000000"/>
          <w:w w:val="115"/>
        </w:rPr>
        <w:t>работы</w:t>
      </w:r>
      <w:r w:rsidRPr="00005DA0">
        <w:rPr>
          <w:color w:val="000000"/>
          <w:spacing w:val="-4"/>
          <w:w w:val="115"/>
        </w:rPr>
        <w:t xml:space="preserve"> </w:t>
      </w:r>
      <w:r w:rsidRPr="00005DA0">
        <w:rPr>
          <w:color w:val="000000"/>
          <w:w w:val="115"/>
        </w:rPr>
        <w:t>2</w:t>
      </w:r>
      <w:r w:rsidRPr="00005DA0">
        <w:rPr>
          <w:color w:val="000000"/>
          <w:spacing w:val="-4"/>
          <w:w w:val="115"/>
        </w:rPr>
        <w:t xml:space="preserve"> </w:t>
      </w:r>
      <w:r w:rsidRPr="00005DA0">
        <w:rPr>
          <w:color w:val="000000"/>
          <w:w w:val="115"/>
        </w:rPr>
        <w:t>ч</w:t>
      </w:r>
      <w:r w:rsidR="00617258">
        <w:rPr>
          <w:color w:val="000000"/>
          <w:w w:val="115"/>
        </w:rPr>
        <w:t>;</w:t>
      </w:r>
    </w:p>
    <w:p w14:paraId="4DF588FE" w14:textId="77777777" w:rsidR="005B2FBF" w:rsidRPr="00005DA0" w:rsidRDefault="00005DA0" w:rsidP="00617258">
      <w:pPr>
        <w:pStyle w:val="a5"/>
        <w:numPr>
          <w:ilvl w:val="0"/>
          <w:numId w:val="22"/>
        </w:numPr>
        <w:jc w:val="both"/>
        <w:rPr>
          <w:color w:val="000000"/>
        </w:rPr>
      </w:pPr>
      <w:r w:rsidRPr="00005DA0">
        <w:rPr>
          <w:color w:val="000000"/>
          <w:w w:val="115"/>
        </w:rPr>
        <w:t>резервные</w:t>
      </w:r>
      <w:r w:rsidRPr="00005DA0">
        <w:rPr>
          <w:color w:val="000000"/>
          <w:spacing w:val="-2"/>
          <w:w w:val="115"/>
        </w:rPr>
        <w:t xml:space="preserve"> </w:t>
      </w:r>
      <w:r w:rsidRPr="00005DA0">
        <w:rPr>
          <w:color w:val="000000"/>
          <w:w w:val="115"/>
        </w:rPr>
        <w:t>уроки</w:t>
      </w:r>
      <w:r w:rsidRPr="00005DA0">
        <w:rPr>
          <w:color w:val="000000"/>
          <w:spacing w:val="-3"/>
          <w:w w:val="115"/>
        </w:rPr>
        <w:t xml:space="preserve"> </w:t>
      </w:r>
      <w:r w:rsidRPr="00005DA0">
        <w:rPr>
          <w:color w:val="000000"/>
          <w:w w:val="115"/>
        </w:rPr>
        <w:t>15</w:t>
      </w:r>
      <w:r w:rsidRPr="00005DA0">
        <w:rPr>
          <w:color w:val="000000"/>
          <w:spacing w:val="-3"/>
          <w:w w:val="115"/>
        </w:rPr>
        <w:t xml:space="preserve"> </w:t>
      </w:r>
      <w:r w:rsidRPr="00005DA0">
        <w:rPr>
          <w:color w:val="000000"/>
          <w:w w:val="115"/>
        </w:rPr>
        <w:t>ч</w:t>
      </w:r>
      <w:r w:rsidR="00617258">
        <w:rPr>
          <w:color w:val="000000"/>
          <w:w w:val="115"/>
        </w:rPr>
        <w:t>.</w:t>
      </w:r>
    </w:p>
    <w:p w14:paraId="5F95540F" w14:textId="77777777" w:rsidR="005B2FBF" w:rsidRPr="00005DA0" w:rsidRDefault="005B2FBF" w:rsidP="00C177A2">
      <w:pPr>
        <w:pStyle w:val="a5"/>
        <w:jc w:val="center"/>
        <w:rPr>
          <w:color w:val="00000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046"/>
      </w:tblGrid>
      <w:tr w:rsidR="00005DA0" w:rsidRPr="00005DA0" w14:paraId="73BEC2D6" w14:textId="77777777" w:rsidTr="00371A50">
        <w:trPr>
          <w:trHeight w:val="550"/>
        </w:trPr>
        <w:tc>
          <w:tcPr>
            <w:tcW w:w="1928" w:type="dxa"/>
          </w:tcPr>
          <w:p w14:paraId="7EC6B0D7" w14:textId="77777777" w:rsidR="005B2FBF" w:rsidRPr="00005DA0" w:rsidRDefault="00005DA0" w:rsidP="00C177A2">
            <w:pPr>
              <w:pStyle w:val="TableParagraph"/>
              <w:ind w:left="0"/>
              <w:jc w:val="center"/>
              <w:rPr>
                <w:b/>
                <w:color w:val="000000"/>
                <w:sz w:val="20"/>
                <w:szCs w:val="20"/>
              </w:rPr>
            </w:pPr>
            <w:r w:rsidRPr="00005DA0">
              <w:rPr>
                <w:b/>
                <w:color w:val="000000"/>
                <w:w w:val="90"/>
                <w:sz w:val="20"/>
                <w:szCs w:val="20"/>
              </w:rPr>
              <w:t>Тематический</w:t>
            </w:r>
            <w:r w:rsidRPr="00005DA0">
              <w:rPr>
                <w:b/>
                <w:color w:val="000000"/>
                <w:spacing w:val="-39"/>
                <w:w w:val="90"/>
                <w:sz w:val="20"/>
                <w:szCs w:val="20"/>
              </w:rPr>
              <w:t xml:space="preserve"> </w:t>
            </w:r>
            <w:r w:rsidRPr="00005DA0">
              <w:rPr>
                <w:b/>
                <w:color w:val="000000"/>
                <w:w w:val="95"/>
                <w:sz w:val="20"/>
                <w:szCs w:val="20"/>
              </w:rPr>
              <w:t>блок/раздел</w:t>
            </w:r>
          </w:p>
        </w:tc>
        <w:tc>
          <w:tcPr>
            <w:tcW w:w="3175" w:type="dxa"/>
          </w:tcPr>
          <w:p w14:paraId="277B2FCD" w14:textId="77777777" w:rsidR="005B2FBF" w:rsidRPr="00005DA0" w:rsidRDefault="00005DA0" w:rsidP="00C177A2">
            <w:pPr>
              <w:pStyle w:val="TableParagraph"/>
              <w:ind w:left="0"/>
              <w:jc w:val="center"/>
              <w:rPr>
                <w:b/>
                <w:color w:val="000000"/>
                <w:sz w:val="20"/>
                <w:szCs w:val="20"/>
              </w:rPr>
            </w:pPr>
            <w:r w:rsidRPr="00005DA0">
              <w:rPr>
                <w:b/>
                <w:color w:val="000000"/>
                <w:w w:val="90"/>
                <w:sz w:val="20"/>
                <w:szCs w:val="20"/>
              </w:rPr>
              <w:t>Основное</w:t>
            </w:r>
            <w:r w:rsidRPr="00005DA0">
              <w:rPr>
                <w:b/>
                <w:color w:val="000000"/>
                <w:spacing w:val="9"/>
                <w:w w:val="90"/>
                <w:sz w:val="20"/>
                <w:szCs w:val="20"/>
              </w:rPr>
              <w:t xml:space="preserve"> </w:t>
            </w:r>
            <w:r w:rsidRPr="00005DA0">
              <w:rPr>
                <w:b/>
                <w:color w:val="000000"/>
                <w:w w:val="90"/>
                <w:sz w:val="20"/>
                <w:szCs w:val="20"/>
              </w:rPr>
              <w:t>содержание</w:t>
            </w:r>
          </w:p>
        </w:tc>
        <w:tc>
          <w:tcPr>
            <w:tcW w:w="5046" w:type="dxa"/>
            <w:tcBorders>
              <w:bottom w:val="single" w:sz="6" w:space="0" w:color="000000"/>
            </w:tcBorders>
          </w:tcPr>
          <w:p w14:paraId="3BE5A384" w14:textId="77777777" w:rsidR="005B2FBF" w:rsidRPr="00005DA0" w:rsidRDefault="00005DA0" w:rsidP="00C177A2">
            <w:pPr>
              <w:pStyle w:val="TableParagraph"/>
              <w:ind w:left="0"/>
              <w:jc w:val="center"/>
              <w:rPr>
                <w:b/>
                <w:color w:val="000000"/>
                <w:sz w:val="20"/>
                <w:szCs w:val="20"/>
              </w:rPr>
            </w:pPr>
            <w:r w:rsidRPr="00005DA0">
              <w:rPr>
                <w:b/>
                <w:color w:val="000000"/>
                <w:w w:val="90"/>
                <w:sz w:val="20"/>
                <w:szCs w:val="20"/>
              </w:rPr>
              <w:t>Основные</w:t>
            </w:r>
            <w:r w:rsidRPr="00005DA0">
              <w:rPr>
                <w:b/>
                <w:color w:val="000000"/>
                <w:spacing w:val="16"/>
                <w:w w:val="90"/>
                <w:sz w:val="20"/>
                <w:szCs w:val="20"/>
              </w:rPr>
              <w:t xml:space="preserve"> </w:t>
            </w:r>
            <w:r w:rsidRPr="00005DA0">
              <w:rPr>
                <w:b/>
                <w:color w:val="000000"/>
                <w:w w:val="90"/>
                <w:sz w:val="20"/>
                <w:szCs w:val="20"/>
              </w:rPr>
              <w:t>виды</w:t>
            </w:r>
            <w:r w:rsidRPr="00005DA0">
              <w:rPr>
                <w:b/>
                <w:color w:val="000000"/>
                <w:spacing w:val="16"/>
                <w:w w:val="90"/>
                <w:sz w:val="20"/>
                <w:szCs w:val="20"/>
              </w:rPr>
              <w:t xml:space="preserve"> </w:t>
            </w:r>
            <w:r w:rsidRPr="00005DA0">
              <w:rPr>
                <w:b/>
                <w:color w:val="000000"/>
                <w:w w:val="90"/>
                <w:sz w:val="20"/>
                <w:szCs w:val="20"/>
              </w:rPr>
              <w:t>деятельности</w:t>
            </w:r>
            <w:r w:rsidRPr="00005DA0">
              <w:rPr>
                <w:b/>
                <w:color w:val="000000"/>
                <w:spacing w:val="17"/>
                <w:w w:val="90"/>
                <w:sz w:val="20"/>
                <w:szCs w:val="20"/>
              </w:rPr>
              <w:t xml:space="preserve"> </w:t>
            </w:r>
            <w:r w:rsidRPr="00005DA0">
              <w:rPr>
                <w:b/>
                <w:color w:val="000000"/>
                <w:w w:val="90"/>
                <w:sz w:val="20"/>
                <w:szCs w:val="20"/>
              </w:rPr>
              <w:t>обучающихся</w:t>
            </w:r>
          </w:p>
        </w:tc>
      </w:tr>
      <w:tr w:rsidR="00005DA0" w:rsidRPr="00005DA0" w14:paraId="25C1E372" w14:textId="77777777" w:rsidTr="00371A50">
        <w:trPr>
          <w:trHeight w:val="2512"/>
        </w:trPr>
        <w:tc>
          <w:tcPr>
            <w:tcW w:w="1928" w:type="dxa"/>
            <w:tcBorders>
              <w:left w:val="single" w:sz="6" w:space="0" w:color="000000"/>
            </w:tcBorders>
          </w:tcPr>
          <w:p w14:paraId="78457B4F"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Античная</w:t>
            </w:r>
            <w:r w:rsidRPr="00005DA0">
              <w:rPr>
                <w:color w:val="000000"/>
                <w:spacing w:val="18"/>
                <w:w w:val="115"/>
                <w:sz w:val="20"/>
                <w:szCs w:val="20"/>
              </w:rPr>
              <w:t xml:space="preserve"> </w:t>
            </w:r>
            <w:r w:rsidR="00617258">
              <w:rPr>
                <w:color w:val="000000"/>
                <w:w w:val="115"/>
                <w:sz w:val="20"/>
                <w:szCs w:val="20"/>
              </w:rPr>
              <w:t>литера</w:t>
            </w:r>
            <w:r w:rsidRPr="00005DA0">
              <w:rPr>
                <w:color w:val="000000"/>
                <w:w w:val="115"/>
                <w:sz w:val="20"/>
                <w:szCs w:val="20"/>
              </w:rPr>
              <w:t>тура</w:t>
            </w:r>
            <w:r w:rsidRPr="00005DA0">
              <w:rPr>
                <w:color w:val="000000"/>
                <w:spacing w:val="-9"/>
                <w:w w:val="115"/>
                <w:sz w:val="20"/>
                <w:szCs w:val="20"/>
              </w:rPr>
              <w:t xml:space="preserve"> </w:t>
            </w:r>
            <w:r w:rsidRPr="00005DA0">
              <w:rPr>
                <w:color w:val="000000"/>
                <w:w w:val="115"/>
                <w:sz w:val="20"/>
                <w:szCs w:val="20"/>
              </w:rPr>
              <w:t>(2</w:t>
            </w:r>
            <w:r w:rsidRPr="00005DA0">
              <w:rPr>
                <w:color w:val="000000"/>
                <w:spacing w:val="-8"/>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1C987160"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Гомер.</w:t>
            </w:r>
            <w:r w:rsidRPr="00005DA0">
              <w:rPr>
                <w:color w:val="000000"/>
                <w:spacing w:val="2"/>
                <w:w w:val="115"/>
                <w:sz w:val="20"/>
                <w:szCs w:val="20"/>
              </w:rPr>
              <w:t xml:space="preserve"> </w:t>
            </w:r>
            <w:r w:rsidRPr="00005DA0">
              <w:rPr>
                <w:color w:val="000000"/>
                <w:w w:val="115"/>
                <w:sz w:val="20"/>
                <w:szCs w:val="20"/>
              </w:rPr>
              <w:t>Поэмы</w:t>
            </w:r>
            <w:r w:rsidRPr="00005DA0">
              <w:rPr>
                <w:color w:val="000000"/>
                <w:spacing w:val="3"/>
                <w:w w:val="115"/>
                <w:sz w:val="20"/>
                <w:szCs w:val="20"/>
              </w:rPr>
              <w:t xml:space="preserve"> </w:t>
            </w:r>
            <w:r w:rsidRPr="00005DA0">
              <w:rPr>
                <w:color w:val="000000"/>
                <w:w w:val="115"/>
                <w:sz w:val="20"/>
                <w:szCs w:val="20"/>
              </w:rPr>
              <w:t>«Илиада»,</w:t>
            </w:r>
          </w:p>
          <w:p w14:paraId="1F42241A"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«Одиссея»</w:t>
            </w:r>
            <w:r w:rsidRPr="00005DA0">
              <w:rPr>
                <w:color w:val="000000"/>
                <w:spacing w:val="-8"/>
                <w:w w:val="115"/>
                <w:sz w:val="20"/>
                <w:szCs w:val="20"/>
              </w:rPr>
              <w:t xml:space="preserve"> </w:t>
            </w:r>
            <w:r w:rsidRPr="00005DA0">
              <w:rPr>
                <w:color w:val="000000"/>
                <w:w w:val="115"/>
                <w:sz w:val="20"/>
                <w:szCs w:val="20"/>
              </w:rPr>
              <w:t>(фрагменты)</w:t>
            </w:r>
            <w:r w:rsidRPr="00005DA0">
              <w:rPr>
                <w:color w:val="000000"/>
                <w:spacing w:val="-8"/>
                <w:w w:val="115"/>
                <w:sz w:val="20"/>
                <w:szCs w:val="20"/>
              </w:rPr>
              <w:t xml:space="preserve"> </w:t>
            </w:r>
            <w:r w:rsidRPr="00005DA0">
              <w:rPr>
                <w:color w:val="000000"/>
                <w:w w:val="115"/>
                <w:sz w:val="20"/>
                <w:szCs w:val="20"/>
              </w:rPr>
              <w:t>(2</w:t>
            </w:r>
            <w:r w:rsidRPr="00005DA0">
              <w:rPr>
                <w:color w:val="000000"/>
                <w:spacing w:val="-8"/>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476FC413" w14:textId="77777777" w:rsidR="005B2FBF" w:rsidRPr="00617258" w:rsidRDefault="00005DA0" w:rsidP="00C177A2">
            <w:pPr>
              <w:jc w:val="center"/>
            </w:pPr>
            <w:r w:rsidRPr="00617258">
              <w:rPr>
                <w:sz w:val="20"/>
              </w:rPr>
              <w:t>Выразительно читать фрагменты произведений. Характеризовать героя поэмы, создавать словесный портрет на осно</w:t>
            </w:r>
            <w:r w:rsidR="00617258" w:rsidRPr="00617258">
              <w:rPr>
                <w:sz w:val="20"/>
              </w:rPr>
              <w:t>ве авторского описания и художе</w:t>
            </w:r>
            <w:r w:rsidRPr="00617258">
              <w:rPr>
                <w:sz w:val="20"/>
              </w:rPr>
              <w:t xml:space="preserve">ственных деталей. Сопоставлять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сопоставлять с эпическими </w:t>
            </w:r>
            <w:r w:rsidR="00617258" w:rsidRPr="00617258">
              <w:rPr>
                <w:sz w:val="20"/>
              </w:rPr>
              <w:t>произве</w:t>
            </w:r>
            <w:r w:rsidRPr="00617258">
              <w:rPr>
                <w:sz w:val="20"/>
              </w:rPr>
              <w:t xml:space="preserve">дениями других народов. Владеть умениями </w:t>
            </w:r>
            <w:r w:rsidR="00617258" w:rsidRPr="00617258">
              <w:rPr>
                <w:sz w:val="20"/>
              </w:rPr>
              <w:t>анали</w:t>
            </w:r>
            <w:r w:rsidRPr="00617258">
              <w:rPr>
                <w:sz w:val="20"/>
              </w:rPr>
              <w:t xml:space="preserve">зировать произведение, различными видами </w:t>
            </w:r>
            <w:r w:rsidR="00617258" w:rsidRPr="00617258">
              <w:rPr>
                <w:sz w:val="20"/>
              </w:rPr>
              <w:t>пересказ</w:t>
            </w:r>
            <w:r w:rsidRPr="00617258">
              <w:rPr>
                <w:sz w:val="20"/>
              </w:rPr>
              <w:t>а художественного текста (подробный, сжатый, выборочный, творческий).</w:t>
            </w:r>
          </w:p>
        </w:tc>
      </w:tr>
      <w:tr w:rsidR="00C177A2" w:rsidRPr="00005DA0" w14:paraId="7D2DFC7E" w14:textId="77777777" w:rsidTr="00371A50">
        <w:trPr>
          <w:trHeight w:val="1720"/>
        </w:trPr>
        <w:tc>
          <w:tcPr>
            <w:tcW w:w="1928" w:type="dxa"/>
            <w:tcBorders>
              <w:left w:val="single" w:sz="6" w:space="0" w:color="000000"/>
              <w:bottom w:val="single" w:sz="6" w:space="0" w:color="000000"/>
            </w:tcBorders>
          </w:tcPr>
          <w:p w14:paraId="1A3F5E63"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lastRenderedPageBreak/>
              <w:t>Фольклор</w:t>
            </w:r>
            <w:r w:rsidRPr="00005DA0">
              <w:rPr>
                <w:color w:val="000000"/>
                <w:spacing w:val="-4"/>
                <w:w w:val="115"/>
                <w:sz w:val="20"/>
                <w:szCs w:val="20"/>
              </w:rPr>
              <w:t xml:space="preserve"> </w:t>
            </w:r>
            <w:r w:rsidRPr="00005DA0">
              <w:rPr>
                <w:color w:val="000000"/>
                <w:w w:val="115"/>
                <w:sz w:val="20"/>
                <w:szCs w:val="20"/>
              </w:rPr>
              <w:t>(7</w:t>
            </w:r>
            <w:r w:rsidRPr="00005DA0">
              <w:rPr>
                <w:color w:val="000000"/>
                <w:spacing w:val="-3"/>
                <w:w w:val="115"/>
                <w:sz w:val="20"/>
                <w:szCs w:val="20"/>
              </w:rPr>
              <w:t xml:space="preserve"> </w:t>
            </w:r>
            <w:r w:rsidRPr="00005DA0">
              <w:rPr>
                <w:color w:val="000000"/>
                <w:w w:val="115"/>
                <w:sz w:val="20"/>
                <w:szCs w:val="20"/>
              </w:rPr>
              <w:t>ч)</w:t>
            </w:r>
          </w:p>
        </w:tc>
        <w:tc>
          <w:tcPr>
            <w:tcW w:w="3175" w:type="dxa"/>
            <w:vMerge w:val="restart"/>
            <w:tcBorders>
              <w:top w:val="single" w:sz="6" w:space="0" w:color="000000"/>
            </w:tcBorders>
          </w:tcPr>
          <w:p w14:paraId="0C14CADE"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Былины (не</w:t>
            </w:r>
            <w:r w:rsidRPr="00005DA0">
              <w:rPr>
                <w:color w:val="000000"/>
                <w:spacing w:val="1"/>
                <w:w w:val="115"/>
                <w:sz w:val="20"/>
                <w:szCs w:val="20"/>
              </w:rPr>
              <w:t xml:space="preserve"> </w:t>
            </w:r>
            <w:r w:rsidRPr="00005DA0">
              <w:rPr>
                <w:color w:val="000000"/>
                <w:w w:val="115"/>
                <w:sz w:val="20"/>
                <w:szCs w:val="20"/>
              </w:rPr>
              <w:t>менее двух).</w:t>
            </w:r>
          </w:p>
          <w:p w14:paraId="14B76464"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7"/>
                <w:w w:val="115"/>
                <w:sz w:val="20"/>
                <w:szCs w:val="20"/>
              </w:rPr>
              <w:t xml:space="preserve"> </w:t>
            </w:r>
            <w:r w:rsidRPr="00005DA0">
              <w:rPr>
                <w:color w:val="000000"/>
                <w:w w:val="115"/>
                <w:sz w:val="20"/>
                <w:szCs w:val="20"/>
              </w:rPr>
              <w:t>«Илья</w:t>
            </w:r>
            <w:r w:rsidRPr="00005DA0">
              <w:rPr>
                <w:color w:val="000000"/>
                <w:spacing w:val="8"/>
                <w:w w:val="115"/>
                <w:sz w:val="20"/>
                <w:szCs w:val="20"/>
              </w:rPr>
              <w:t xml:space="preserve"> </w:t>
            </w:r>
            <w:r w:rsidRPr="00005DA0">
              <w:rPr>
                <w:color w:val="000000"/>
                <w:w w:val="115"/>
                <w:sz w:val="20"/>
                <w:szCs w:val="20"/>
              </w:rPr>
              <w:t>Муромец</w:t>
            </w:r>
          </w:p>
          <w:p w14:paraId="5A931D94"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и Соловей-разбойник», «Садко»</w:t>
            </w:r>
            <w:r w:rsidRPr="00005DA0">
              <w:rPr>
                <w:color w:val="000000"/>
                <w:spacing w:val="-49"/>
                <w:w w:val="115"/>
                <w:sz w:val="20"/>
                <w:szCs w:val="20"/>
              </w:rPr>
              <w:t xml:space="preserve"> </w:t>
            </w:r>
            <w:r w:rsidRPr="00005DA0">
              <w:rPr>
                <w:color w:val="000000"/>
                <w:w w:val="115"/>
                <w:sz w:val="20"/>
                <w:szCs w:val="20"/>
              </w:rPr>
              <w:t>(4</w:t>
            </w:r>
            <w:r w:rsidRPr="00005DA0">
              <w:rPr>
                <w:color w:val="000000"/>
                <w:spacing w:val="-9"/>
                <w:w w:val="115"/>
                <w:sz w:val="20"/>
                <w:szCs w:val="20"/>
              </w:rPr>
              <w:t xml:space="preserve"> </w:t>
            </w:r>
            <w:r w:rsidRPr="00005DA0">
              <w:rPr>
                <w:color w:val="000000"/>
                <w:w w:val="115"/>
                <w:sz w:val="20"/>
                <w:szCs w:val="20"/>
              </w:rPr>
              <w:t>ч)</w:t>
            </w:r>
          </w:p>
          <w:p w14:paraId="58E29B05" w14:textId="77777777" w:rsidR="00C177A2" w:rsidRPr="00005DA0" w:rsidRDefault="00C177A2" w:rsidP="00C177A2">
            <w:pPr>
              <w:pStyle w:val="TableParagraph"/>
              <w:ind w:left="0"/>
              <w:jc w:val="center"/>
              <w:rPr>
                <w:color w:val="000000"/>
                <w:sz w:val="20"/>
                <w:szCs w:val="20"/>
              </w:rPr>
            </w:pPr>
            <w:r>
              <w:rPr>
                <w:color w:val="000000"/>
                <w:w w:val="115"/>
                <w:sz w:val="20"/>
                <w:szCs w:val="20"/>
              </w:rPr>
              <w:t>Народные песни и баллады наро</w:t>
            </w:r>
            <w:r w:rsidRPr="00005DA0">
              <w:rPr>
                <w:color w:val="000000"/>
                <w:w w:val="115"/>
                <w:sz w:val="20"/>
                <w:szCs w:val="20"/>
              </w:rPr>
              <w:t>дов</w:t>
            </w:r>
            <w:r w:rsidRPr="00005DA0">
              <w:rPr>
                <w:color w:val="000000"/>
                <w:spacing w:val="-5"/>
                <w:w w:val="115"/>
                <w:sz w:val="20"/>
                <w:szCs w:val="20"/>
              </w:rPr>
              <w:t xml:space="preserve"> </w:t>
            </w:r>
            <w:r w:rsidRPr="00005DA0">
              <w:rPr>
                <w:color w:val="000000"/>
                <w:w w:val="115"/>
                <w:sz w:val="20"/>
                <w:szCs w:val="20"/>
              </w:rPr>
              <w:t>России</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мира</w:t>
            </w:r>
            <w:r w:rsidRPr="00005DA0">
              <w:rPr>
                <w:color w:val="000000"/>
                <w:spacing w:val="-5"/>
                <w:w w:val="115"/>
                <w:sz w:val="20"/>
                <w:szCs w:val="20"/>
              </w:rPr>
              <w:t xml:space="preserve"> </w:t>
            </w:r>
            <w:r w:rsidRPr="00005DA0">
              <w:rPr>
                <w:color w:val="000000"/>
                <w:w w:val="115"/>
                <w:sz w:val="20"/>
                <w:szCs w:val="20"/>
              </w:rPr>
              <w:t>(не</w:t>
            </w:r>
            <w:r w:rsidRPr="00005DA0">
              <w:rPr>
                <w:color w:val="000000"/>
                <w:spacing w:val="-4"/>
                <w:w w:val="115"/>
                <w:sz w:val="20"/>
                <w:szCs w:val="20"/>
              </w:rPr>
              <w:t xml:space="preserve"> </w:t>
            </w:r>
            <w:r w:rsidRPr="00005DA0">
              <w:rPr>
                <w:color w:val="000000"/>
                <w:w w:val="115"/>
                <w:sz w:val="20"/>
                <w:szCs w:val="20"/>
              </w:rPr>
              <w:t>менее</w:t>
            </w:r>
            <w:r w:rsidRPr="00005DA0">
              <w:rPr>
                <w:color w:val="000000"/>
                <w:spacing w:val="-5"/>
                <w:w w:val="115"/>
                <w:sz w:val="20"/>
                <w:szCs w:val="20"/>
              </w:rPr>
              <w:t xml:space="preserve"> </w:t>
            </w:r>
            <w:r w:rsidRPr="00005DA0">
              <w:rPr>
                <w:color w:val="000000"/>
                <w:w w:val="115"/>
                <w:sz w:val="20"/>
                <w:szCs w:val="20"/>
              </w:rPr>
              <w:t>трёх</w:t>
            </w:r>
            <w:r w:rsidRPr="00005DA0">
              <w:rPr>
                <w:color w:val="000000"/>
                <w:spacing w:val="-49"/>
                <w:w w:val="115"/>
                <w:sz w:val="20"/>
                <w:szCs w:val="20"/>
              </w:rPr>
              <w:t xml:space="preserve"> </w:t>
            </w:r>
            <w:r w:rsidRPr="00005DA0">
              <w:rPr>
                <w:color w:val="000000"/>
                <w:w w:val="115"/>
                <w:sz w:val="20"/>
                <w:szCs w:val="20"/>
              </w:rPr>
              <w:t>песен</w:t>
            </w:r>
            <w:r w:rsidRPr="00005DA0">
              <w:rPr>
                <w:color w:val="000000"/>
                <w:spacing w:val="-8"/>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одной</w:t>
            </w:r>
            <w:r w:rsidRPr="00005DA0">
              <w:rPr>
                <w:color w:val="000000"/>
                <w:spacing w:val="-8"/>
                <w:w w:val="115"/>
                <w:sz w:val="20"/>
                <w:szCs w:val="20"/>
              </w:rPr>
              <w:t xml:space="preserve"> </w:t>
            </w:r>
            <w:r w:rsidRPr="00005DA0">
              <w:rPr>
                <w:color w:val="000000"/>
                <w:w w:val="115"/>
                <w:sz w:val="20"/>
                <w:szCs w:val="20"/>
              </w:rPr>
              <w:t>баллады).</w:t>
            </w:r>
          </w:p>
          <w:p w14:paraId="0861EA02"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«Песнь о</w:t>
            </w:r>
            <w:r w:rsidRPr="00005DA0">
              <w:rPr>
                <w:color w:val="000000"/>
                <w:spacing w:val="1"/>
                <w:w w:val="115"/>
                <w:sz w:val="20"/>
                <w:szCs w:val="20"/>
              </w:rPr>
              <w:t xml:space="preserve"> </w:t>
            </w:r>
            <w:r w:rsidRPr="00005DA0">
              <w:rPr>
                <w:color w:val="000000"/>
                <w:w w:val="115"/>
                <w:sz w:val="20"/>
                <w:szCs w:val="20"/>
              </w:rPr>
              <w:t>Роланде» (фрагменты),</w:t>
            </w:r>
          </w:p>
          <w:p w14:paraId="2F5B0460"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«Песнь о Нибелунг</w:t>
            </w:r>
            <w:r>
              <w:rPr>
                <w:color w:val="000000"/>
                <w:w w:val="115"/>
                <w:sz w:val="20"/>
                <w:szCs w:val="20"/>
              </w:rPr>
              <w:t>ах» (фрагмен</w:t>
            </w:r>
            <w:r w:rsidRPr="00005DA0">
              <w:rPr>
                <w:color w:val="000000"/>
                <w:w w:val="115"/>
                <w:sz w:val="20"/>
                <w:szCs w:val="20"/>
              </w:rPr>
              <w:t>ты), баллада «Аника-воин» и др.</w:t>
            </w:r>
            <w:r w:rsidRPr="00005DA0">
              <w:rPr>
                <w:color w:val="000000"/>
                <w:spacing w:val="1"/>
                <w:w w:val="115"/>
                <w:sz w:val="20"/>
                <w:szCs w:val="20"/>
              </w:rPr>
              <w:t xml:space="preserve"> </w:t>
            </w:r>
            <w:r w:rsidRPr="00005DA0">
              <w:rPr>
                <w:color w:val="000000"/>
                <w:w w:val="120"/>
                <w:sz w:val="20"/>
                <w:szCs w:val="20"/>
              </w:rPr>
              <w:t>(3</w:t>
            </w:r>
            <w:r w:rsidRPr="00005DA0">
              <w:rPr>
                <w:color w:val="000000"/>
                <w:spacing w:val="-12"/>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51C3B2D0"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Выразительно читать былины, пересказывать,</w:t>
            </w:r>
            <w:r w:rsidRPr="00005DA0">
              <w:rPr>
                <w:color w:val="000000"/>
                <w:spacing w:val="1"/>
                <w:w w:val="115"/>
                <w:sz w:val="20"/>
                <w:szCs w:val="20"/>
              </w:rPr>
              <w:t xml:space="preserve"> </w:t>
            </w:r>
            <w:r w:rsidRPr="00005DA0">
              <w:rPr>
                <w:color w:val="000000"/>
                <w:w w:val="115"/>
                <w:sz w:val="20"/>
                <w:szCs w:val="20"/>
              </w:rPr>
              <w:t>передавая языковые и интонационные особенности</w:t>
            </w:r>
            <w:r w:rsidRPr="00005DA0">
              <w:rPr>
                <w:color w:val="000000"/>
                <w:spacing w:val="1"/>
                <w:w w:val="115"/>
                <w:sz w:val="20"/>
                <w:szCs w:val="20"/>
              </w:rPr>
              <w:t xml:space="preserve"> </w:t>
            </w:r>
            <w:r w:rsidRPr="00005DA0">
              <w:rPr>
                <w:color w:val="000000"/>
                <w:w w:val="115"/>
                <w:sz w:val="20"/>
                <w:szCs w:val="20"/>
              </w:rPr>
              <w:t>этого жанра. Работать</w:t>
            </w:r>
            <w:r w:rsidRPr="00005DA0">
              <w:rPr>
                <w:color w:val="000000"/>
                <w:spacing w:val="1"/>
                <w:w w:val="115"/>
                <w:sz w:val="20"/>
                <w:szCs w:val="20"/>
              </w:rPr>
              <w:t xml:space="preserve"> </w:t>
            </w:r>
            <w:r w:rsidRPr="00005DA0">
              <w:rPr>
                <w:color w:val="000000"/>
                <w:w w:val="115"/>
                <w:sz w:val="20"/>
                <w:szCs w:val="20"/>
              </w:rPr>
              <w:t>со словом, с</w:t>
            </w:r>
            <w:r w:rsidRPr="00005DA0">
              <w:rPr>
                <w:color w:val="000000"/>
                <w:spacing w:val="1"/>
                <w:w w:val="115"/>
                <w:sz w:val="20"/>
                <w:szCs w:val="20"/>
              </w:rPr>
              <w:t xml:space="preserve"> </w:t>
            </w:r>
            <w:r>
              <w:rPr>
                <w:color w:val="000000"/>
                <w:w w:val="115"/>
                <w:sz w:val="20"/>
                <w:szCs w:val="20"/>
              </w:rPr>
              <w:t>историко-культур</w:t>
            </w:r>
            <w:r w:rsidRPr="00005DA0">
              <w:rPr>
                <w:color w:val="000000"/>
                <w:w w:val="115"/>
                <w:sz w:val="20"/>
                <w:szCs w:val="20"/>
              </w:rPr>
              <w:t>ным</w:t>
            </w:r>
            <w:r w:rsidRPr="00005DA0">
              <w:rPr>
                <w:color w:val="000000"/>
                <w:spacing w:val="-9"/>
                <w:w w:val="115"/>
                <w:sz w:val="20"/>
                <w:szCs w:val="20"/>
              </w:rPr>
              <w:t xml:space="preserve"> </w:t>
            </w:r>
            <w:r w:rsidRPr="00005DA0">
              <w:rPr>
                <w:color w:val="000000"/>
                <w:w w:val="115"/>
                <w:sz w:val="20"/>
                <w:szCs w:val="20"/>
              </w:rPr>
              <w:t>комментарием.</w:t>
            </w:r>
          </w:p>
          <w:p w14:paraId="5BAFAA88"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Отвечать</w:t>
            </w:r>
            <w:r w:rsidRPr="00005DA0">
              <w:rPr>
                <w:color w:val="000000"/>
                <w:spacing w:val="4"/>
                <w:w w:val="115"/>
                <w:sz w:val="20"/>
                <w:szCs w:val="20"/>
              </w:rPr>
              <w:t xml:space="preserve"> </w:t>
            </w:r>
            <w:r w:rsidRPr="00005DA0">
              <w:rPr>
                <w:color w:val="000000"/>
                <w:w w:val="115"/>
                <w:sz w:val="20"/>
                <w:szCs w:val="20"/>
              </w:rPr>
              <w:t>на</w:t>
            </w:r>
            <w:r w:rsidRPr="00005DA0">
              <w:rPr>
                <w:color w:val="000000"/>
                <w:spacing w:val="5"/>
                <w:w w:val="115"/>
                <w:sz w:val="20"/>
                <w:szCs w:val="20"/>
              </w:rPr>
              <w:t xml:space="preserve"> </w:t>
            </w:r>
            <w:r w:rsidRPr="00005DA0">
              <w:rPr>
                <w:color w:val="000000"/>
                <w:w w:val="115"/>
                <w:sz w:val="20"/>
                <w:szCs w:val="20"/>
              </w:rPr>
              <w:t>вопросы,</w:t>
            </w:r>
            <w:r w:rsidRPr="00005DA0">
              <w:rPr>
                <w:color w:val="000000"/>
                <w:spacing w:val="4"/>
                <w:w w:val="115"/>
                <w:sz w:val="20"/>
                <w:szCs w:val="20"/>
              </w:rPr>
              <w:t xml:space="preserve"> </w:t>
            </w:r>
            <w:r w:rsidRPr="00005DA0">
              <w:rPr>
                <w:color w:val="000000"/>
                <w:w w:val="115"/>
                <w:sz w:val="20"/>
                <w:szCs w:val="20"/>
              </w:rPr>
              <w:t>составлять</w:t>
            </w:r>
            <w:r w:rsidRPr="00005DA0">
              <w:rPr>
                <w:color w:val="000000"/>
                <w:spacing w:val="5"/>
                <w:w w:val="115"/>
                <w:sz w:val="20"/>
                <w:szCs w:val="20"/>
              </w:rPr>
              <w:t xml:space="preserve"> </w:t>
            </w:r>
            <w:r w:rsidRPr="00005DA0">
              <w:rPr>
                <w:color w:val="000000"/>
                <w:w w:val="115"/>
                <w:sz w:val="20"/>
                <w:szCs w:val="20"/>
              </w:rPr>
              <w:t>развёрнутый</w:t>
            </w:r>
            <w:r w:rsidRPr="00005DA0">
              <w:rPr>
                <w:color w:val="000000"/>
                <w:spacing w:val="5"/>
                <w:w w:val="115"/>
                <w:sz w:val="20"/>
                <w:szCs w:val="20"/>
              </w:rPr>
              <w:t xml:space="preserve"> </w:t>
            </w:r>
            <w:r w:rsidRPr="00005DA0">
              <w:rPr>
                <w:color w:val="000000"/>
                <w:w w:val="115"/>
                <w:sz w:val="20"/>
                <w:szCs w:val="20"/>
              </w:rPr>
              <w:t>план,</w:t>
            </w:r>
            <w:r w:rsidRPr="00005DA0">
              <w:rPr>
                <w:color w:val="000000"/>
                <w:spacing w:val="1"/>
                <w:w w:val="115"/>
                <w:sz w:val="20"/>
                <w:szCs w:val="20"/>
              </w:rPr>
              <w:t xml:space="preserve"> </w:t>
            </w:r>
            <w:r w:rsidRPr="00005DA0">
              <w:rPr>
                <w:color w:val="000000"/>
                <w:w w:val="115"/>
                <w:sz w:val="20"/>
                <w:szCs w:val="20"/>
              </w:rPr>
              <w:t>определять</w:t>
            </w:r>
            <w:r w:rsidRPr="00005DA0">
              <w:rPr>
                <w:color w:val="000000"/>
                <w:spacing w:val="8"/>
                <w:w w:val="115"/>
                <w:sz w:val="20"/>
                <w:szCs w:val="20"/>
              </w:rPr>
              <w:t xml:space="preserve"> </w:t>
            </w:r>
            <w:r w:rsidRPr="00005DA0">
              <w:rPr>
                <w:color w:val="000000"/>
                <w:w w:val="115"/>
                <w:sz w:val="20"/>
                <w:szCs w:val="20"/>
              </w:rPr>
              <w:t>идейно-тематическое</w:t>
            </w:r>
            <w:r w:rsidRPr="00005DA0">
              <w:rPr>
                <w:color w:val="000000"/>
                <w:spacing w:val="8"/>
                <w:w w:val="115"/>
                <w:sz w:val="20"/>
                <w:szCs w:val="20"/>
              </w:rPr>
              <w:t xml:space="preserve"> </w:t>
            </w:r>
            <w:r w:rsidRPr="00005DA0">
              <w:rPr>
                <w:color w:val="000000"/>
                <w:w w:val="115"/>
                <w:sz w:val="20"/>
                <w:szCs w:val="20"/>
              </w:rPr>
              <w:t>содержание</w:t>
            </w:r>
            <w:r w:rsidRPr="00005DA0">
              <w:rPr>
                <w:color w:val="000000"/>
                <w:spacing w:val="8"/>
                <w:w w:val="115"/>
                <w:sz w:val="20"/>
                <w:szCs w:val="20"/>
              </w:rPr>
              <w:t xml:space="preserve"> </w:t>
            </w:r>
            <w:r w:rsidRPr="00005DA0">
              <w:rPr>
                <w:color w:val="000000"/>
                <w:w w:val="115"/>
                <w:sz w:val="20"/>
                <w:szCs w:val="20"/>
              </w:rPr>
              <w:t>былин.</w:t>
            </w:r>
            <w:r w:rsidRPr="00005DA0">
              <w:rPr>
                <w:color w:val="000000"/>
                <w:spacing w:val="-49"/>
                <w:w w:val="115"/>
                <w:sz w:val="20"/>
                <w:szCs w:val="20"/>
              </w:rPr>
              <w:t xml:space="preserve"> </w:t>
            </w:r>
            <w:r w:rsidRPr="00005DA0">
              <w:rPr>
                <w:color w:val="000000"/>
                <w:w w:val="115"/>
                <w:sz w:val="20"/>
                <w:szCs w:val="20"/>
              </w:rPr>
              <w:t>Определять особенности былины как эпического</w:t>
            </w:r>
            <w:r w:rsidRPr="00005DA0">
              <w:rPr>
                <w:color w:val="000000"/>
                <w:spacing w:val="1"/>
                <w:w w:val="115"/>
                <w:sz w:val="20"/>
                <w:szCs w:val="20"/>
              </w:rPr>
              <w:t xml:space="preserve"> </w:t>
            </w:r>
            <w:r w:rsidRPr="00005DA0">
              <w:rPr>
                <w:color w:val="000000"/>
                <w:w w:val="115"/>
                <w:sz w:val="20"/>
                <w:szCs w:val="20"/>
              </w:rPr>
              <w:t>жанра,</w:t>
            </w:r>
            <w:r w:rsidRPr="00005DA0">
              <w:rPr>
                <w:color w:val="000000"/>
                <w:spacing w:val="13"/>
                <w:w w:val="115"/>
                <w:sz w:val="20"/>
                <w:szCs w:val="20"/>
              </w:rPr>
              <w:t xml:space="preserve"> </w:t>
            </w:r>
            <w:r w:rsidRPr="00005DA0">
              <w:rPr>
                <w:color w:val="000000"/>
                <w:w w:val="115"/>
                <w:sz w:val="20"/>
                <w:szCs w:val="20"/>
              </w:rPr>
              <w:t>выявлять</w:t>
            </w:r>
            <w:r w:rsidRPr="00005DA0">
              <w:rPr>
                <w:color w:val="000000"/>
                <w:spacing w:val="13"/>
                <w:w w:val="115"/>
                <w:sz w:val="20"/>
                <w:szCs w:val="20"/>
              </w:rPr>
              <w:t xml:space="preserve"> </w:t>
            </w:r>
            <w:r w:rsidRPr="00005DA0">
              <w:rPr>
                <w:color w:val="000000"/>
                <w:w w:val="115"/>
                <w:sz w:val="20"/>
                <w:szCs w:val="20"/>
              </w:rPr>
              <w:t>особенности</w:t>
            </w:r>
            <w:r w:rsidRPr="00005DA0">
              <w:rPr>
                <w:color w:val="000000"/>
                <w:spacing w:val="13"/>
                <w:w w:val="115"/>
                <w:sz w:val="20"/>
                <w:szCs w:val="20"/>
              </w:rPr>
              <w:t xml:space="preserve"> </w:t>
            </w:r>
            <w:r w:rsidRPr="00005DA0">
              <w:rPr>
                <w:color w:val="000000"/>
                <w:w w:val="115"/>
                <w:sz w:val="20"/>
                <w:szCs w:val="20"/>
              </w:rPr>
              <w:t>композиции,</w:t>
            </w:r>
            <w:r w:rsidRPr="00005DA0">
              <w:rPr>
                <w:color w:val="000000"/>
                <w:spacing w:val="14"/>
                <w:w w:val="115"/>
                <w:sz w:val="20"/>
                <w:szCs w:val="20"/>
              </w:rPr>
              <w:t xml:space="preserve"> </w:t>
            </w:r>
            <w:r>
              <w:rPr>
                <w:color w:val="000000"/>
                <w:w w:val="115"/>
                <w:sz w:val="20"/>
                <w:szCs w:val="20"/>
              </w:rPr>
              <w:t>художественные</w:t>
            </w:r>
          </w:p>
        </w:tc>
      </w:tr>
      <w:tr w:rsidR="00C177A2" w:rsidRPr="00005DA0" w14:paraId="52C2CF01" w14:textId="77777777" w:rsidTr="00371A50">
        <w:trPr>
          <w:trHeight w:val="3017"/>
        </w:trPr>
        <w:tc>
          <w:tcPr>
            <w:tcW w:w="1928" w:type="dxa"/>
            <w:tcBorders>
              <w:left w:val="single" w:sz="6" w:space="0" w:color="000000"/>
            </w:tcBorders>
          </w:tcPr>
          <w:p w14:paraId="683C6CDA" w14:textId="77777777" w:rsidR="00C177A2" w:rsidRPr="00005DA0" w:rsidRDefault="00C177A2" w:rsidP="00C177A2">
            <w:pPr>
              <w:pStyle w:val="TableParagraph"/>
              <w:ind w:left="0"/>
              <w:jc w:val="center"/>
              <w:rPr>
                <w:color w:val="000000"/>
                <w:sz w:val="20"/>
                <w:szCs w:val="20"/>
              </w:rPr>
            </w:pPr>
          </w:p>
        </w:tc>
        <w:tc>
          <w:tcPr>
            <w:tcW w:w="3175" w:type="dxa"/>
            <w:vMerge/>
          </w:tcPr>
          <w:p w14:paraId="7128C36E" w14:textId="77777777" w:rsidR="00C177A2" w:rsidRPr="00005DA0" w:rsidRDefault="00C177A2" w:rsidP="00C177A2">
            <w:pPr>
              <w:pStyle w:val="TableParagraph"/>
              <w:ind w:left="0"/>
              <w:jc w:val="center"/>
              <w:rPr>
                <w:color w:val="000000"/>
                <w:sz w:val="20"/>
                <w:szCs w:val="20"/>
              </w:rPr>
            </w:pPr>
          </w:p>
        </w:tc>
        <w:tc>
          <w:tcPr>
            <w:tcW w:w="5046" w:type="dxa"/>
            <w:tcBorders>
              <w:bottom w:val="single" w:sz="6" w:space="0" w:color="000000"/>
            </w:tcBorders>
          </w:tcPr>
          <w:p w14:paraId="43DE43CE"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детали,</w:t>
            </w:r>
            <w:r w:rsidRPr="00005DA0">
              <w:rPr>
                <w:color w:val="000000"/>
                <w:spacing w:val="6"/>
                <w:w w:val="115"/>
                <w:sz w:val="20"/>
                <w:szCs w:val="20"/>
              </w:rPr>
              <w:t xml:space="preserve"> </w:t>
            </w:r>
            <w:r w:rsidRPr="00005DA0">
              <w:rPr>
                <w:color w:val="000000"/>
                <w:w w:val="115"/>
                <w:sz w:val="20"/>
                <w:szCs w:val="20"/>
              </w:rPr>
              <w:t>определяя</w:t>
            </w:r>
            <w:r w:rsidRPr="00005DA0">
              <w:rPr>
                <w:color w:val="000000"/>
                <w:spacing w:val="5"/>
                <w:w w:val="115"/>
                <w:sz w:val="20"/>
                <w:szCs w:val="20"/>
              </w:rPr>
              <w:t xml:space="preserve"> </w:t>
            </w:r>
            <w:r w:rsidRPr="00005DA0">
              <w:rPr>
                <w:color w:val="000000"/>
                <w:w w:val="115"/>
                <w:sz w:val="20"/>
                <w:szCs w:val="20"/>
              </w:rPr>
              <w:t>их</w:t>
            </w:r>
            <w:r w:rsidRPr="00005DA0">
              <w:rPr>
                <w:color w:val="000000"/>
                <w:spacing w:val="6"/>
                <w:w w:val="115"/>
                <w:sz w:val="20"/>
                <w:szCs w:val="20"/>
              </w:rPr>
              <w:t xml:space="preserve"> </w:t>
            </w:r>
            <w:r w:rsidRPr="00005DA0">
              <w:rPr>
                <w:color w:val="000000"/>
                <w:w w:val="115"/>
                <w:sz w:val="20"/>
                <w:szCs w:val="20"/>
              </w:rPr>
              <w:t>роль</w:t>
            </w:r>
            <w:r w:rsidRPr="00005DA0">
              <w:rPr>
                <w:color w:val="000000"/>
                <w:spacing w:val="5"/>
                <w:w w:val="115"/>
                <w:sz w:val="20"/>
                <w:szCs w:val="20"/>
              </w:rPr>
              <w:t xml:space="preserve"> </w:t>
            </w:r>
            <w:r w:rsidRPr="00005DA0">
              <w:rPr>
                <w:color w:val="000000"/>
                <w:w w:val="115"/>
                <w:sz w:val="20"/>
                <w:szCs w:val="20"/>
              </w:rPr>
              <w:t>в</w:t>
            </w:r>
            <w:r w:rsidRPr="00005DA0">
              <w:rPr>
                <w:color w:val="000000"/>
                <w:spacing w:val="6"/>
                <w:w w:val="115"/>
                <w:sz w:val="20"/>
                <w:szCs w:val="20"/>
              </w:rPr>
              <w:t xml:space="preserve"> </w:t>
            </w:r>
            <w:r w:rsidRPr="00005DA0">
              <w:rPr>
                <w:color w:val="000000"/>
                <w:w w:val="115"/>
                <w:sz w:val="20"/>
                <w:szCs w:val="20"/>
              </w:rPr>
              <w:t>повествовании,</w:t>
            </w:r>
            <w:r w:rsidRPr="00005DA0">
              <w:rPr>
                <w:color w:val="000000"/>
                <w:spacing w:val="-49"/>
                <w:w w:val="115"/>
                <w:sz w:val="20"/>
                <w:szCs w:val="20"/>
              </w:rPr>
              <w:t xml:space="preserve"> </w:t>
            </w:r>
            <w:r w:rsidRPr="00005DA0">
              <w:rPr>
                <w:color w:val="000000"/>
                <w:w w:val="115"/>
                <w:sz w:val="20"/>
                <w:szCs w:val="20"/>
              </w:rPr>
              <w:t>ритмико-мелодическое</w:t>
            </w:r>
            <w:r w:rsidRPr="00005DA0">
              <w:rPr>
                <w:color w:val="000000"/>
                <w:spacing w:val="2"/>
                <w:w w:val="115"/>
                <w:sz w:val="20"/>
                <w:szCs w:val="20"/>
              </w:rPr>
              <w:t xml:space="preserve"> </w:t>
            </w:r>
            <w:r w:rsidRPr="00005DA0">
              <w:rPr>
                <w:color w:val="000000"/>
                <w:w w:val="115"/>
                <w:sz w:val="20"/>
                <w:szCs w:val="20"/>
              </w:rPr>
              <w:t>своеобразие</w:t>
            </w:r>
            <w:r w:rsidRPr="00005DA0">
              <w:rPr>
                <w:color w:val="000000"/>
                <w:spacing w:val="2"/>
                <w:w w:val="115"/>
                <w:sz w:val="20"/>
                <w:szCs w:val="20"/>
              </w:rPr>
              <w:t xml:space="preserve"> </w:t>
            </w:r>
            <w:r w:rsidRPr="00005DA0">
              <w:rPr>
                <w:color w:val="000000"/>
                <w:w w:val="115"/>
                <w:sz w:val="20"/>
                <w:szCs w:val="20"/>
              </w:rPr>
              <w:t>русской</w:t>
            </w:r>
            <w:r w:rsidRPr="00005DA0">
              <w:rPr>
                <w:color w:val="000000"/>
                <w:spacing w:val="2"/>
                <w:w w:val="115"/>
                <w:sz w:val="20"/>
                <w:szCs w:val="20"/>
              </w:rPr>
              <w:t xml:space="preserve"> </w:t>
            </w:r>
            <w:r w:rsidRPr="00005DA0">
              <w:rPr>
                <w:color w:val="000000"/>
                <w:w w:val="115"/>
                <w:sz w:val="20"/>
                <w:szCs w:val="20"/>
              </w:rPr>
              <w:t>былины.</w:t>
            </w:r>
            <w:r w:rsidRPr="00005DA0">
              <w:rPr>
                <w:color w:val="000000"/>
                <w:spacing w:val="1"/>
                <w:w w:val="115"/>
                <w:sz w:val="20"/>
                <w:szCs w:val="20"/>
              </w:rPr>
              <w:t xml:space="preserve"> </w:t>
            </w:r>
            <w:r w:rsidRPr="00005DA0">
              <w:rPr>
                <w:color w:val="000000"/>
                <w:w w:val="115"/>
                <w:sz w:val="20"/>
                <w:szCs w:val="20"/>
              </w:rPr>
              <w:t>Характеризовать</w:t>
            </w:r>
            <w:r w:rsidRPr="00005DA0">
              <w:rPr>
                <w:color w:val="000000"/>
                <w:spacing w:val="7"/>
                <w:w w:val="115"/>
                <w:sz w:val="20"/>
                <w:szCs w:val="20"/>
              </w:rPr>
              <w:t xml:space="preserve"> </w:t>
            </w:r>
            <w:r w:rsidRPr="00005DA0">
              <w:rPr>
                <w:color w:val="000000"/>
                <w:w w:val="115"/>
                <w:sz w:val="20"/>
                <w:szCs w:val="20"/>
              </w:rPr>
              <w:t>героев</w:t>
            </w:r>
            <w:r w:rsidRPr="00005DA0">
              <w:rPr>
                <w:color w:val="000000"/>
                <w:spacing w:val="8"/>
                <w:w w:val="115"/>
                <w:sz w:val="20"/>
                <w:szCs w:val="20"/>
              </w:rPr>
              <w:t xml:space="preserve"> </w:t>
            </w:r>
            <w:r w:rsidRPr="00005DA0">
              <w:rPr>
                <w:color w:val="000000"/>
                <w:w w:val="115"/>
                <w:sz w:val="20"/>
                <w:szCs w:val="20"/>
              </w:rPr>
              <w:t>былин,</w:t>
            </w:r>
            <w:r w:rsidRPr="00005DA0">
              <w:rPr>
                <w:color w:val="000000"/>
                <w:spacing w:val="8"/>
                <w:w w:val="115"/>
                <w:sz w:val="20"/>
                <w:szCs w:val="20"/>
              </w:rPr>
              <w:t xml:space="preserve"> </w:t>
            </w:r>
            <w:r w:rsidRPr="00005DA0">
              <w:rPr>
                <w:color w:val="000000"/>
                <w:w w:val="115"/>
                <w:sz w:val="20"/>
                <w:szCs w:val="20"/>
              </w:rPr>
              <w:t>оценивать</w:t>
            </w:r>
            <w:r w:rsidRPr="00005DA0">
              <w:rPr>
                <w:color w:val="000000"/>
                <w:spacing w:val="8"/>
                <w:w w:val="115"/>
                <w:sz w:val="20"/>
                <w:szCs w:val="20"/>
              </w:rPr>
              <w:t xml:space="preserve"> </w:t>
            </w:r>
            <w:r w:rsidRPr="00005DA0">
              <w:rPr>
                <w:color w:val="000000"/>
                <w:w w:val="115"/>
                <w:sz w:val="20"/>
                <w:szCs w:val="20"/>
              </w:rPr>
              <w:t>их</w:t>
            </w:r>
            <w:r w:rsidRPr="00005DA0">
              <w:rPr>
                <w:color w:val="000000"/>
                <w:spacing w:val="8"/>
                <w:w w:val="115"/>
                <w:sz w:val="20"/>
                <w:szCs w:val="20"/>
              </w:rPr>
              <w:t xml:space="preserve"> </w:t>
            </w:r>
            <w:r>
              <w:rPr>
                <w:color w:val="000000"/>
                <w:w w:val="115"/>
                <w:sz w:val="20"/>
                <w:szCs w:val="20"/>
              </w:rPr>
              <w:t>поступ</w:t>
            </w:r>
            <w:r w:rsidRPr="00005DA0">
              <w:rPr>
                <w:color w:val="000000"/>
                <w:w w:val="115"/>
                <w:sz w:val="20"/>
                <w:szCs w:val="20"/>
              </w:rPr>
              <w:t>ки. Сопоставлять былины с другими известными</w:t>
            </w:r>
            <w:r w:rsidRPr="00005DA0">
              <w:rPr>
                <w:color w:val="000000"/>
                <w:spacing w:val="1"/>
                <w:w w:val="115"/>
                <w:sz w:val="20"/>
                <w:szCs w:val="20"/>
              </w:rPr>
              <w:t xml:space="preserve"> </w:t>
            </w:r>
            <w:r w:rsidRPr="00005DA0">
              <w:rPr>
                <w:color w:val="000000"/>
                <w:w w:val="115"/>
                <w:sz w:val="20"/>
                <w:szCs w:val="20"/>
              </w:rPr>
              <w:t>произведениями</w:t>
            </w:r>
            <w:r w:rsidRPr="00005DA0">
              <w:rPr>
                <w:color w:val="000000"/>
                <w:spacing w:val="1"/>
                <w:w w:val="115"/>
                <w:sz w:val="20"/>
                <w:szCs w:val="20"/>
              </w:rPr>
              <w:t xml:space="preserve"> </w:t>
            </w:r>
            <w:r w:rsidRPr="00005DA0">
              <w:rPr>
                <w:color w:val="000000"/>
                <w:w w:val="115"/>
                <w:sz w:val="20"/>
                <w:szCs w:val="20"/>
              </w:rPr>
              <w:t>героического</w:t>
            </w:r>
            <w:r>
              <w:rPr>
                <w:color w:val="000000"/>
                <w:w w:val="115"/>
                <w:sz w:val="20"/>
                <w:szCs w:val="20"/>
              </w:rPr>
              <w:t xml:space="preserve"> </w:t>
            </w:r>
            <w:r w:rsidRPr="00005DA0">
              <w:rPr>
                <w:color w:val="000000"/>
                <w:w w:val="115"/>
                <w:sz w:val="20"/>
                <w:szCs w:val="20"/>
              </w:rPr>
              <w:t>эпоса.</w:t>
            </w:r>
            <w:r>
              <w:rPr>
                <w:color w:val="000000"/>
                <w:w w:val="115"/>
                <w:sz w:val="20"/>
                <w:szCs w:val="20"/>
              </w:rPr>
              <w:t xml:space="preserve"> </w:t>
            </w:r>
            <w:r w:rsidRPr="00005DA0">
              <w:rPr>
                <w:color w:val="000000"/>
                <w:w w:val="115"/>
                <w:sz w:val="20"/>
                <w:szCs w:val="20"/>
              </w:rPr>
              <w:t>Определять</w:t>
            </w:r>
            <w:r w:rsidRPr="00005DA0">
              <w:rPr>
                <w:color w:val="000000"/>
                <w:spacing w:val="1"/>
                <w:w w:val="115"/>
                <w:sz w:val="20"/>
                <w:szCs w:val="20"/>
              </w:rPr>
              <w:t xml:space="preserve"> </w:t>
            </w:r>
            <w:r w:rsidRPr="00005DA0">
              <w:rPr>
                <w:color w:val="000000"/>
                <w:w w:val="115"/>
                <w:sz w:val="20"/>
                <w:szCs w:val="20"/>
              </w:rPr>
              <w:t>роль гиперболы как одного из основных средств</w:t>
            </w:r>
            <w:r w:rsidRPr="00005DA0">
              <w:rPr>
                <w:color w:val="000000"/>
                <w:spacing w:val="1"/>
                <w:w w:val="115"/>
                <w:sz w:val="20"/>
                <w:szCs w:val="20"/>
              </w:rPr>
              <w:t xml:space="preserve"> </w:t>
            </w:r>
            <w:r w:rsidRPr="00005DA0">
              <w:rPr>
                <w:color w:val="000000"/>
                <w:w w:val="115"/>
                <w:sz w:val="20"/>
                <w:szCs w:val="20"/>
              </w:rPr>
              <w:t>изображения</w:t>
            </w:r>
            <w:r w:rsidRPr="00005DA0">
              <w:rPr>
                <w:color w:val="000000"/>
                <w:spacing w:val="-8"/>
                <w:w w:val="115"/>
                <w:sz w:val="20"/>
                <w:szCs w:val="20"/>
              </w:rPr>
              <w:t xml:space="preserve"> </w:t>
            </w:r>
            <w:r w:rsidRPr="00005DA0">
              <w:rPr>
                <w:color w:val="000000"/>
                <w:w w:val="115"/>
                <w:sz w:val="20"/>
                <w:szCs w:val="20"/>
              </w:rPr>
              <w:t>былинных</w:t>
            </w:r>
            <w:r w:rsidRPr="00005DA0">
              <w:rPr>
                <w:color w:val="000000"/>
                <w:spacing w:val="-7"/>
                <w:w w:val="115"/>
                <w:sz w:val="20"/>
                <w:szCs w:val="20"/>
              </w:rPr>
              <w:t xml:space="preserve"> </w:t>
            </w:r>
            <w:r w:rsidRPr="00005DA0">
              <w:rPr>
                <w:color w:val="000000"/>
                <w:w w:val="115"/>
                <w:sz w:val="20"/>
                <w:szCs w:val="20"/>
              </w:rPr>
              <w:t>героев.</w:t>
            </w:r>
          </w:p>
          <w:p w14:paraId="40DBFE97"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Читать</w:t>
            </w:r>
            <w:r w:rsidRPr="00005DA0">
              <w:rPr>
                <w:color w:val="000000"/>
                <w:spacing w:val="5"/>
                <w:w w:val="115"/>
                <w:sz w:val="20"/>
                <w:szCs w:val="20"/>
              </w:rPr>
              <w:t xml:space="preserve"> </w:t>
            </w:r>
            <w:r w:rsidRPr="00005DA0">
              <w:rPr>
                <w:color w:val="000000"/>
                <w:w w:val="115"/>
                <w:sz w:val="20"/>
                <w:szCs w:val="20"/>
              </w:rPr>
              <w:t>выразительно</w:t>
            </w:r>
            <w:r w:rsidRPr="00005DA0">
              <w:rPr>
                <w:color w:val="000000"/>
                <w:spacing w:val="6"/>
                <w:w w:val="115"/>
                <w:sz w:val="20"/>
                <w:szCs w:val="20"/>
              </w:rPr>
              <w:t xml:space="preserve"> </w:t>
            </w:r>
            <w:r w:rsidRPr="00005DA0">
              <w:rPr>
                <w:color w:val="000000"/>
                <w:w w:val="115"/>
                <w:sz w:val="20"/>
                <w:szCs w:val="20"/>
              </w:rPr>
              <w:t>фольклорные</w:t>
            </w:r>
            <w:r w:rsidRPr="00005DA0">
              <w:rPr>
                <w:color w:val="000000"/>
                <w:spacing w:val="6"/>
                <w:w w:val="115"/>
                <w:sz w:val="20"/>
                <w:szCs w:val="20"/>
              </w:rPr>
              <w:t xml:space="preserve"> </w:t>
            </w:r>
            <w:r w:rsidRPr="00005DA0">
              <w:rPr>
                <w:color w:val="000000"/>
                <w:w w:val="115"/>
                <w:sz w:val="20"/>
                <w:szCs w:val="20"/>
              </w:rPr>
              <w:t>произведения.</w:t>
            </w:r>
            <w:r w:rsidRPr="00005DA0">
              <w:rPr>
                <w:color w:val="000000"/>
                <w:spacing w:val="1"/>
                <w:w w:val="115"/>
                <w:sz w:val="20"/>
                <w:szCs w:val="20"/>
              </w:rPr>
              <w:t xml:space="preserve"> </w:t>
            </w:r>
            <w:r w:rsidRPr="00005DA0">
              <w:rPr>
                <w:color w:val="000000"/>
                <w:w w:val="115"/>
                <w:sz w:val="20"/>
                <w:szCs w:val="20"/>
              </w:rPr>
              <w:t>Определять худо</w:t>
            </w:r>
            <w:r>
              <w:rPr>
                <w:color w:val="000000"/>
                <w:w w:val="115"/>
                <w:sz w:val="20"/>
                <w:szCs w:val="20"/>
              </w:rPr>
              <w:t>жественно-тематические особенно</w:t>
            </w:r>
            <w:r w:rsidRPr="00005DA0">
              <w:rPr>
                <w:color w:val="000000"/>
                <w:w w:val="115"/>
                <w:sz w:val="20"/>
                <w:szCs w:val="20"/>
              </w:rPr>
              <w:t>сти народных песен и баллады. Выражать личное</w:t>
            </w:r>
            <w:r w:rsidRPr="00005DA0">
              <w:rPr>
                <w:color w:val="000000"/>
                <w:spacing w:val="1"/>
                <w:w w:val="115"/>
                <w:sz w:val="20"/>
                <w:szCs w:val="20"/>
              </w:rPr>
              <w:t xml:space="preserve"> </w:t>
            </w:r>
            <w:r w:rsidRPr="00005DA0">
              <w:rPr>
                <w:color w:val="000000"/>
                <w:w w:val="115"/>
                <w:sz w:val="20"/>
                <w:szCs w:val="20"/>
              </w:rPr>
              <w:t>читательское отношение к прочитанному. Устно или</w:t>
            </w:r>
            <w:r w:rsidRPr="00005DA0">
              <w:rPr>
                <w:color w:val="000000"/>
                <w:spacing w:val="1"/>
                <w:w w:val="115"/>
                <w:sz w:val="20"/>
                <w:szCs w:val="20"/>
              </w:rPr>
              <w:t xml:space="preserve"> </w:t>
            </w:r>
            <w:r w:rsidRPr="00005DA0">
              <w:rPr>
                <w:color w:val="000000"/>
                <w:w w:val="115"/>
                <w:sz w:val="20"/>
                <w:szCs w:val="20"/>
              </w:rPr>
              <w:t xml:space="preserve">письменно отвечать </w:t>
            </w:r>
            <w:r>
              <w:rPr>
                <w:color w:val="000000"/>
                <w:w w:val="115"/>
                <w:sz w:val="20"/>
                <w:szCs w:val="20"/>
              </w:rPr>
              <w:t>на вопросы. Работать со словаря</w:t>
            </w:r>
            <w:r w:rsidRPr="00005DA0">
              <w:rPr>
                <w:color w:val="000000"/>
                <w:w w:val="115"/>
                <w:sz w:val="20"/>
                <w:szCs w:val="20"/>
              </w:rPr>
              <w:t>ми,</w:t>
            </w:r>
            <w:r w:rsidRPr="00005DA0">
              <w:rPr>
                <w:color w:val="000000"/>
                <w:spacing w:val="6"/>
                <w:w w:val="115"/>
                <w:sz w:val="20"/>
                <w:szCs w:val="20"/>
              </w:rPr>
              <w:t xml:space="preserve"> </w:t>
            </w:r>
            <w:r w:rsidRPr="00005DA0">
              <w:rPr>
                <w:color w:val="000000"/>
                <w:w w:val="115"/>
                <w:sz w:val="20"/>
                <w:szCs w:val="20"/>
              </w:rPr>
              <w:t>определять</w:t>
            </w:r>
            <w:r w:rsidRPr="00005DA0">
              <w:rPr>
                <w:color w:val="000000"/>
                <w:spacing w:val="6"/>
                <w:w w:val="115"/>
                <w:sz w:val="20"/>
                <w:szCs w:val="20"/>
              </w:rPr>
              <w:t xml:space="preserve"> </w:t>
            </w:r>
            <w:r w:rsidRPr="00005DA0">
              <w:rPr>
                <w:color w:val="000000"/>
                <w:w w:val="115"/>
                <w:sz w:val="20"/>
                <w:szCs w:val="20"/>
              </w:rPr>
              <w:t>значение</w:t>
            </w:r>
            <w:r w:rsidRPr="00005DA0">
              <w:rPr>
                <w:color w:val="000000"/>
                <w:spacing w:val="7"/>
                <w:w w:val="115"/>
                <w:sz w:val="20"/>
                <w:szCs w:val="20"/>
              </w:rPr>
              <w:t xml:space="preserve"> </w:t>
            </w:r>
            <w:r w:rsidRPr="00005DA0">
              <w:rPr>
                <w:color w:val="000000"/>
                <w:w w:val="115"/>
                <w:sz w:val="20"/>
                <w:szCs w:val="20"/>
              </w:rPr>
              <w:t>устаревших</w:t>
            </w:r>
            <w:r w:rsidRPr="00005DA0">
              <w:rPr>
                <w:color w:val="000000"/>
                <w:spacing w:val="6"/>
                <w:w w:val="115"/>
                <w:sz w:val="20"/>
                <w:szCs w:val="20"/>
              </w:rPr>
              <w:t xml:space="preserve"> </w:t>
            </w:r>
            <w:r w:rsidRPr="00005DA0">
              <w:rPr>
                <w:color w:val="000000"/>
                <w:w w:val="115"/>
                <w:sz w:val="20"/>
                <w:szCs w:val="20"/>
              </w:rPr>
              <w:t>слов</w:t>
            </w:r>
            <w:r w:rsidRPr="00005DA0">
              <w:rPr>
                <w:color w:val="000000"/>
                <w:spacing w:val="7"/>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Pr>
                <w:color w:val="000000"/>
                <w:w w:val="115"/>
                <w:sz w:val="20"/>
                <w:szCs w:val="20"/>
              </w:rPr>
              <w:t>выраже</w:t>
            </w:r>
            <w:r w:rsidRPr="00005DA0">
              <w:rPr>
                <w:color w:val="000000"/>
                <w:w w:val="115"/>
                <w:sz w:val="20"/>
                <w:szCs w:val="20"/>
              </w:rPr>
              <w:t>ний.</w:t>
            </w:r>
          </w:p>
        </w:tc>
      </w:tr>
      <w:tr w:rsidR="00005DA0" w:rsidRPr="00005DA0" w14:paraId="064D97C2" w14:textId="77777777" w:rsidTr="00371A50">
        <w:trPr>
          <w:trHeight w:val="2402"/>
        </w:trPr>
        <w:tc>
          <w:tcPr>
            <w:tcW w:w="1928" w:type="dxa"/>
            <w:tcBorders>
              <w:left w:val="single" w:sz="6" w:space="0" w:color="000000"/>
              <w:bottom w:val="single" w:sz="6" w:space="0" w:color="000000"/>
            </w:tcBorders>
          </w:tcPr>
          <w:p w14:paraId="168C45A3"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lastRenderedPageBreak/>
              <w:t>Древнерусская</w:t>
            </w:r>
            <w:r w:rsidRPr="00005DA0">
              <w:rPr>
                <w:color w:val="000000"/>
                <w:spacing w:val="1"/>
                <w:w w:val="115"/>
                <w:sz w:val="20"/>
                <w:szCs w:val="20"/>
              </w:rPr>
              <w:t xml:space="preserve"> </w:t>
            </w:r>
            <w:r w:rsidRPr="00005DA0">
              <w:rPr>
                <w:color w:val="000000"/>
                <w:w w:val="115"/>
                <w:sz w:val="20"/>
                <w:szCs w:val="20"/>
              </w:rPr>
              <w:t>литература</w:t>
            </w:r>
            <w:r w:rsidRPr="00005DA0">
              <w:rPr>
                <w:color w:val="000000"/>
                <w:spacing w:val="-3"/>
                <w:w w:val="115"/>
                <w:sz w:val="20"/>
                <w:szCs w:val="20"/>
              </w:rPr>
              <w:t xml:space="preserve"> </w:t>
            </w:r>
            <w:r w:rsidRPr="00005DA0">
              <w:rPr>
                <w:color w:val="000000"/>
                <w:w w:val="115"/>
                <w:sz w:val="20"/>
                <w:szCs w:val="20"/>
              </w:rPr>
              <w:t>(2</w:t>
            </w:r>
            <w:r w:rsidRPr="00005DA0">
              <w:rPr>
                <w:color w:val="000000"/>
                <w:spacing w:val="-3"/>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1E5843C0"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«Повесть</w:t>
            </w:r>
            <w:r w:rsidRPr="00005DA0">
              <w:rPr>
                <w:color w:val="000000"/>
                <w:spacing w:val="9"/>
                <w:w w:val="115"/>
                <w:sz w:val="20"/>
                <w:szCs w:val="20"/>
              </w:rPr>
              <w:t xml:space="preserve"> </w:t>
            </w:r>
            <w:r w:rsidRPr="00005DA0">
              <w:rPr>
                <w:color w:val="000000"/>
                <w:w w:val="115"/>
                <w:sz w:val="20"/>
                <w:szCs w:val="20"/>
              </w:rPr>
              <w:t>временных</w:t>
            </w:r>
            <w:r w:rsidRPr="00005DA0">
              <w:rPr>
                <w:color w:val="000000"/>
                <w:spacing w:val="10"/>
                <w:w w:val="115"/>
                <w:sz w:val="20"/>
                <w:szCs w:val="20"/>
              </w:rPr>
              <w:t xml:space="preserve"> </w:t>
            </w:r>
            <w:r w:rsidRPr="00005DA0">
              <w:rPr>
                <w:color w:val="000000"/>
                <w:w w:val="115"/>
                <w:sz w:val="20"/>
                <w:szCs w:val="20"/>
              </w:rPr>
              <w:t>лет»</w:t>
            </w:r>
            <w:r w:rsidRPr="00005DA0">
              <w:rPr>
                <w:color w:val="000000"/>
                <w:spacing w:val="1"/>
                <w:w w:val="115"/>
                <w:sz w:val="20"/>
                <w:szCs w:val="20"/>
              </w:rPr>
              <w:t xml:space="preserve"> </w:t>
            </w:r>
            <w:r w:rsidRPr="00005DA0">
              <w:rPr>
                <w:color w:val="000000"/>
                <w:spacing w:val="-1"/>
                <w:w w:val="115"/>
                <w:sz w:val="20"/>
                <w:szCs w:val="20"/>
              </w:rPr>
              <w:t>(не</w:t>
            </w:r>
            <w:r w:rsidRPr="00005DA0">
              <w:rPr>
                <w:color w:val="000000"/>
                <w:spacing w:val="-12"/>
                <w:w w:val="115"/>
                <w:sz w:val="20"/>
                <w:szCs w:val="20"/>
              </w:rPr>
              <w:t xml:space="preserve"> </w:t>
            </w:r>
            <w:r w:rsidRPr="00005DA0">
              <w:rPr>
                <w:color w:val="000000"/>
                <w:spacing w:val="-1"/>
                <w:w w:val="115"/>
                <w:sz w:val="20"/>
                <w:szCs w:val="20"/>
              </w:rPr>
              <w:t>менее</w:t>
            </w:r>
            <w:r w:rsidRPr="00005DA0">
              <w:rPr>
                <w:color w:val="000000"/>
                <w:spacing w:val="-12"/>
                <w:w w:val="115"/>
                <w:sz w:val="20"/>
                <w:szCs w:val="20"/>
              </w:rPr>
              <w:t xml:space="preserve"> </w:t>
            </w:r>
            <w:r w:rsidRPr="00005DA0">
              <w:rPr>
                <w:color w:val="000000"/>
                <w:w w:val="115"/>
                <w:sz w:val="20"/>
                <w:szCs w:val="20"/>
              </w:rPr>
              <w:t>одного</w:t>
            </w:r>
            <w:r w:rsidRPr="00005DA0">
              <w:rPr>
                <w:color w:val="000000"/>
                <w:spacing w:val="-11"/>
                <w:w w:val="115"/>
                <w:sz w:val="20"/>
                <w:szCs w:val="20"/>
              </w:rPr>
              <w:t xml:space="preserve"> </w:t>
            </w:r>
            <w:r w:rsidRPr="00005DA0">
              <w:rPr>
                <w:color w:val="000000"/>
                <w:w w:val="115"/>
                <w:sz w:val="20"/>
                <w:szCs w:val="20"/>
              </w:rPr>
              <w:t>фрагмента).</w:t>
            </w:r>
          </w:p>
          <w:p w14:paraId="3B2BE5CE"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Например, «Сказан</w:t>
            </w:r>
            <w:r w:rsidR="00C177A2">
              <w:rPr>
                <w:color w:val="000000"/>
                <w:w w:val="115"/>
                <w:sz w:val="20"/>
                <w:szCs w:val="20"/>
              </w:rPr>
              <w:t>ие о белго</w:t>
            </w:r>
            <w:r w:rsidRPr="00005DA0">
              <w:rPr>
                <w:color w:val="000000"/>
                <w:w w:val="115"/>
                <w:sz w:val="20"/>
                <w:szCs w:val="20"/>
              </w:rPr>
              <w:t>родском</w:t>
            </w:r>
            <w:r w:rsidRPr="00005DA0">
              <w:rPr>
                <w:color w:val="000000"/>
                <w:spacing w:val="2"/>
                <w:w w:val="115"/>
                <w:sz w:val="20"/>
                <w:szCs w:val="20"/>
              </w:rPr>
              <w:t xml:space="preserve"> </w:t>
            </w:r>
            <w:r w:rsidRPr="00005DA0">
              <w:rPr>
                <w:color w:val="000000"/>
                <w:w w:val="115"/>
                <w:sz w:val="20"/>
                <w:szCs w:val="20"/>
              </w:rPr>
              <w:t>киселе»,</w:t>
            </w:r>
            <w:r w:rsidRPr="00005DA0">
              <w:rPr>
                <w:color w:val="000000"/>
                <w:spacing w:val="2"/>
                <w:w w:val="115"/>
                <w:sz w:val="20"/>
                <w:szCs w:val="20"/>
              </w:rPr>
              <w:t xml:space="preserve"> </w:t>
            </w:r>
            <w:r w:rsidRPr="00005DA0">
              <w:rPr>
                <w:color w:val="000000"/>
                <w:w w:val="115"/>
                <w:sz w:val="20"/>
                <w:szCs w:val="20"/>
              </w:rPr>
              <w:t>«Сказание</w:t>
            </w:r>
          </w:p>
          <w:p w14:paraId="1E1BED80"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о походе князя Олега на Царь-град», «Предание о смерти</w:t>
            </w:r>
            <w:r w:rsidRPr="00005DA0">
              <w:rPr>
                <w:color w:val="000000"/>
                <w:spacing w:val="1"/>
                <w:w w:val="115"/>
                <w:sz w:val="20"/>
                <w:szCs w:val="20"/>
              </w:rPr>
              <w:t xml:space="preserve"> </w:t>
            </w:r>
            <w:r w:rsidRPr="00005DA0">
              <w:rPr>
                <w:color w:val="000000"/>
                <w:w w:val="115"/>
                <w:sz w:val="20"/>
                <w:szCs w:val="20"/>
              </w:rPr>
              <w:t>князя</w:t>
            </w:r>
            <w:r w:rsidRPr="00005DA0">
              <w:rPr>
                <w:color w:val="000000"/>
                <w:spacing w:val="-8"/>
                <w:w w:val="115"/>
                <w:sz w:val="20"/>
                <w:szCs w:val="20"/>
              </w:rPr>
              <w:t xml:space="preserve"> </w:t>
            </w:r>
            <w:r w:rsidRPr="00005DA0">
              <w:rPr>
                <w:color w:val="000000"/>
                <w:w w:val="115"/>
                <w:sz w:val="20"/>
                <w:szCs w:val="20"/>
              </w:rPr>
              <w:t>Олега»</w:t>
            </w:r>
            <w:r w:rsidRPr="00005DA0">
              <w:rPr>
                <w:color w:val="000000"/>
                <w:spacing w:val="-7"/>
                <w:w w:val="115"/>
                <w:sz w:val="20"/>
                <w:szCs w:val="20"/>
              </w:rPr>
              <w:t xml:space="preserve"> </w:t>
            </w:r>
            <w:r w:rsidRPr="00005DA0">
              <w:rPr>
                <w:color w:val="000000"/>
                <w:w w:val="115"/>
                <w:sz w:val="20"/>
                <w:szCs w:val="20"/>
              </w:rPr>
              <w:t>(2</w:t>
            </w:r>
            <w:r w:rsidRPr="00005DA0">
              <w:rPr>
                <w:color w:val="000000"/>
                <w:spacing w:val="-7"/>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3072FCED"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7"/>
                <w:w w:val="115"/>
                <w:sz w:val="20"/>
                <w:szCs w:val="20"/>
              </w:rPr>
              <w:t xml:space="preserve"> </w:t>
            </w:r>
            <w:r w:rsidRPr="00005DA0">
              <w:rPr>
                <w:color w:val="000000"/>
                <w:w w:val="115"/>
                <w:sz w:val="20"/>
                <w:szCs w:val="20"/>
              </w:rPr>
              <w:t>читать</w:t>
            </w:r>
            <w:r w:rsidRPr="00005DA0">
              <w:rPr>
                <w:color w:val="000000"/>
                <w:spacing w:val="-7"/>
                <w:w w:val="115"/>
                <w:sz w:val="20"/>
                <w:szCs w:val="20"/>
              </w:rPr>
              <w:t xml:space="preserve"> </w:t>
            </w:r>
            <w:r w:rsidRPr="00005DA0">
              <w:rPr>
                <w:color w:val="000000"/>
                <w:w w:val="115"/>
                <w:sz w:val="20"/>
                <w:szCs w:val="20"/>
              </w:rPr>
              <w:t>произведение</w:t>
            </w:r>
            <w:r w:rsidRPr="00005DA0">
              <w:rPr>
                <w:color w:val="000000"/>
                <w:spacing w:val="-7"/>
                <w:w w:val="115"/>
                <w:sz w:val="20"/>
                <w:szCs w:val="20"/>
              </w:rPr>
              <w:t xml:space="preserve"> </w:t>
            </w:r>
            <w:r w:rsidRPr="00005DA0">
              <w:rPr>
                <w:color w:val="000000"/>
                <w:w w:val="115"/>
                <w:sz w:val="20"/>
                <w:szCs w:val="20"/>
              </w:rPr>
              <w:t>с</w:t>
            </w:r>
            <w:r w:rsidRPr="00005DA0">
              <w:rPr>
                <w:color w:val="000000"/>
                <w:spacing w:val="-7"/>
                <w:w w:val="115"/>
                <w:sz w:val="20"/>
                <w:szCs w:val="20"/>
              </w:rPr>
              <w:t xml:space="preserve"> </w:t>
            </w:r>
            <w:r w:rsidRPr="00005DA0">
              <w:rPr>
                <w:color w:val="000000"/>
                <w:w w:val="115"/>
                <w:sz w:val="20"/>
                <w:szCs w:val="20"/>
              </w:rPr>
              <w:t>учётом</w:t>
            </w:r>
            <w:r w:rsidRPr="00005DA0">
              <w:rPr>
                <w:color w:val="000000"/>
                <w:spacing w:val="-7"/>
                <w:w w:val="115"/>
                <w:sz w:val="20"/>
                <w:szCs w:val="20"/>
              </w:rPr>
              <w:t xml:space="preserve"> </w:t>
            </w:r>
            <w:r w:rsidR="00C177A2">
              <w:rPr>
                <w:color w:val="000000"/>
                <w:w w:val="115"/>
                <w:sz w:val="20"/>
                <w:szCs w:val="20"/>
              </w:rPr>
              <w:t>особен</w:t>
            </w:r>
            <w:r w:rsidRPr="00005DA0">
              <w:rPr>
                <w:color w:val="000000"/>
                <w:w w:val="115"/>
                <w:sz w:val="20"/>
                <w:szCs w:val="20"/>
              </w:rPr>
              <w:t>ностей</w:t>
            </w:r>
            <w:r w:rsidRPr="00005DA0">
              <w:rPr>
                <w:color w:val="000000"/>
                <w:spacing w:val="2"/>
                <w:w w:val="115"/>
                <w:sz w:val="20"/>
                <w:szCs w:val="20"/>
              </w:rPr>
              <w:t xml:space="preserve"> </w:t>
            </w:r>
            <w:r w:rsidRPr="00005DA0">
              <w:rPr>
                <w:color w:val="000000"/>
                <w:w w:val="115"/>
                <w:sz w:val="20"/>
                <w:szCs w:val="20"/>
              </w:rPr>
              <w:t>жанра.</w:t>
            </w:r>
            <w:r w:rsidRPr="00005DA0">
              <w:rPr>
                <w:color w:val="000000"/>
                <w:spacing w:val="2"/>
                <w:w w:val="115"/>
                <w:sz w:val="20"/>
                <w:szCs w:val="20"/>
              </w:rPr>
              <w:t xml:space="preserve"> </w:t>
            </w:r>
            <w:r w:rsidRPr="00005DA0">
              <w:rPr>
                <w:color w:val="000000"/>
                <w:w w:val="115"/>
                <w:sz w:val="20"/>
                <w:szCs w:val="20"/>
              </w:rPr>
              <w:t>Работать</w:t>
            </w:r>
            <w:r w:rsidRPr="00005DA0">
              <w:rPr>
                <w:color w:val="000000"/>
                <w:spacing w:val="2"/>
                <w:w w:val="115"/>
                <w:sz w:val="20"/>
                <w:szCs w:val="20"/>
              </w:rPr>
              <w:t xml:space="preserve"> </w:t>
            </w:r>
            <w:r w:rsidRPr="00005DA0">
              <w:rPr>
                <w:color w:val="000000"/>
                <w:w w:val="115"/>
                <w:sz w:val="20"/>
                <w:szCs w:val="20"/>
              </w:rPr>
              <w:t>со</w:t>
            </w:r>
            <w:r w:rsidRPr="00005DA0">
              <w:rPr>
                <w:color w:val="000000"/>
                <w:spacing w:val="2"/>
                <w:w w:val="115"/>
                <w:sz w:val="20"/>
                <w:szCs w:val="20"/>
              </w:rPr>
              <w:t xml:space="preserve"> </w:t>
            </w:r>
            <w:r w:rsidRPr="00005DA0">
              <w:rPr>
                <w:color w:val="000000"/>
                <w:w w:val="115"/>
                <w:sz w:val="20"/>
                <w:szCs w:val="20"/>
              </w:rPr>
              <w:t>словарями,</w:t>
            </w:r>
            <w:r w:rsidRPr="00005DA0">
              <w:rPr>
                <w:color w:val="000000"/>
                <w:spacing w:val="2"/>
                <w:w w:val="115"/>
                <w:sz w:val="20"/>
                <w:szCs w:val="20"/>
              </w:rPr>
              <w:t xml:space="preserve"> </w:t>
            </w:r>
            <w:r w:rsidRPr="00005DA0">
              <w:rPr>
                <w:color w:val="000000"/>
                <w:w w:val="115"/>
                <w:sz w:val="20"/>
                <w:szCs w:val="20"/>
              </w:rPr>
              <w:t>определять</w:t>
            </w:r>
            <w:r w:rsidRPr="00005DA0">
              <w:rPr>
                <w:color w:val="000000"/>
                <w:spacing w:val="1"/>
                <w:w w:val="115"/>
                <w:sz w:val="20"/>
                <w:szCs w:val="20"/>
              </w:rPr>
              <w:t xml:space="preserve"> </w:t>
            </w:r>
            <w:r w:rsidRPr="00005DA0">
              <w:rPr>
                <w:color w:val="000000"/>
                <w:w w:val="115"/>
                <w:sz w:val="20"/>
                <w:szCs w:val="20"/>
              </w:rPr>
              <w:t>значение</w:t>
            </w:r>
            <w:r w:rsidRPr="00005DA0">
              <w:rPr>
                <w:color w:val="000000"/>
                <w:spacing w:val="10"/>
                <w:w w:val="115"/>
                <w:sz w:val="20"/>
                <w:szCs w:val="20"/>
              </w:rPr>
              <w:t xml:space="preserve"> </w:t>
            </w:r>
            <w:r w:rsidRPr="00005DA0">
              <w:rPr>
                <w:color w:val="000000"/>
                <w:w w:val="115"/>
                <w:sz w:val="20"/>
                <w:szCs w:val="20"/>
              </w:rPr>
              <w:t>устаревших</w:t>
            </w:r>
            <w:r w:rsidRPr="00005DA0">
              <w:rPr>
                <w:color w:val="000000"/>
                <w:spacing w:val="10"/>
                <w:w w:val="115"/>
                <w:sz w:val="20"/>
                <w:szCs w:val="20"/>
              </w:rPr>
              <w:t xml:space="preserve"> </w:t>
            </w:r>
            <w:r w:rsidRPr="00005DA0">
              <w:rPr>
                <w:color w:val="000000"/>
                <w:w w:val="115"/>
                <w:sz w:val="20"/>
                <w:szCs w:val="20"/>
              </w:rPr>
              <w:t>слов</w:t>
            </w:r>
            <w:r w:rsidRPr="00005DA0">
              <w:rPr>
                <w:color w:val="000000"/>
                <w:spacing w:val="11"/>
                <w:w w:val="115"/>
                <w:sz w:val="20"/>
                <w:szCs w:val="20"/>
              </w:rPr>
              <w:t xml:space="preserve"> </w:t>
            </w:r>
            <w:r w:rsidRPr="00005DA0">
              <w:rPr>
                <w:color w:val="000000"/>
                <w:w w:val="115"/>
                <w:sz w:val="20"/>
                <w:szCs w:val="20"/>
              </w:rPr>
              <w:t>и</w:t>
            </w:r>
            <w:r w:rsidRPr="00005DA0">
              <w:rPr>
                <w:color w:val="000000"/>
                <w:spacing w:val="10"/>
                <w:w w:val="115"/>
                <w:sz w:val="20"/>
                <w:szCs w:val="20"/>
              </w:rPr>
              <w:t xml:space="preserve"> </w:t>
            </w:r>
            <w:r w:rsidRPr="00005DA0">
              <w:rPr>
                <w:color w:val="000000"/>
                <w:w w:val="115"/>
                <w:sz w:val="20"/>
                <w:szCs w:val="20"/>
              </w:rPr>
              <w:t>выражений.</w:t>
            </w:r>
            <w:r w:rsidRPr="00005DA0">
              <w:rPr>
                <w:color w:val="000000"/>
                <w:spacing w:val="11"/>
                <w:w w:val="115"/>
                <w:sz w:val="20"/>
                <w:szCs w:val="20"/>
              </w:rPr>
              <w:t xml:space="preserve"> </w:t>
            </w:r>
            <w:r w:rsidRPr="00005DA0">
              <w:rPr>
                <w:color w:val="000000"/>
                <w:w w:val="115"/>
                <w:sz w:val="20"/>
                <w:szCs w:val="20"/>
              </w:rPr>
              <w:t>Выявлять</w:t>
            </w:r>
            <w:r w:rsidRPr="00005DA0">
              <w:rPr>
                <w:color w:val="000000"/>
                <w:spacing w:val="1"/>
                <w:w w:val="115"/>
                <w:sz w:val="20"/>
                <w:szCs w:val="20"/>
              </w:rPr>
              <w:t xml:space="preserve"> </w:t>
            </w:r>
            <w:r w:rsidRPr="00005DA0">
              <w:rPr>
                <w:color w:val="000000"/>
                <w:w w:val="115"/>
                <w:sz w:val="20"/>
                <w:szCs w:val="20"/>
              </w:rPr>
              <w:t>характерные для произведений древнерусской</w:t>
            </w:r>
            <w:r w:rsidRPr="00005DA0">
              <w:rPr>
                <w:color w:val="000000"/>
                <w:spacing w:val="1"/>
                <w:w w:val="115"/>
                <w:sz w:val="20"/>
                <w:szCs w:val="20"/>
              </w:rPr>
              <w:t xml:space="preserve"> </w:t>
            </w:r>
            <w:r w:rsidRPr="00005DA0">
              <w:rPr>
                <w:color w:val="000000"/>
                <w:w w:val="115"/>
                <w:sz w:val="20"/>
                <w:szCs w:val="20"/>
              </w:rPr>
              <w:t>литературы</w:t>
            </w:r>
            <w:r w:rsidRPr="00005DA0">
              <w:rPr>
                <w:color w:val="000000"/>
                <w:spacing w:val="2"/>
                <w:w w:val="115"/>
                <w:sz w:val="20"/>
                <w:szCs w:val="20"/>
              </w:rPr>
              <w:t xml:space="preserve"> </w:t>
            </w:r>
            <w:r w:rsidRPr="00005DA0">
              <w:rPr>
                <w:color w:val="000000"/>
                <w:w w:val="115"/>
                <w:sz w:val="20"/>
                <w:szCs w:val="20"/>
              </w:rPr>
              <w:t>темы,</w:t>
            </w:r>
            <w:r w:rsidRPr="00005DA0">
              <w:rPr>
                <w:color w:val="000000"/>
                <w:spacing w:val="2"/>
                <w:w w:val="115"/>
                <w:sz w:val="20"/>
                <w:szCs w:val="20"/>
              </w:rPr>
              <w:t xml:space="preserve"> </w:t>
            </w:r>
            <w:r w:rsidRPr="00005DA0">
              <w:rPr>
                <w:color w:val="000000"/>
                <w:w w:val="115"/>
                <w:sz w:val="20"/>
                <w:szCs w:val="20"/>
              </w:rPr>
              <w:t>образы</w:t>
            </w:r>
            <w:r w:rsidRPr="00005DA0">
              <w:rPr>
                <w:color w:val="000000"/>
                <w:spacing w:val="2"/>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приёмы</w:t>
            </w:r>
            <w:r w:rsidRPr="00005DA0">
              <w:rPr>
                <w:color w:val="000000"/>
                <w:spacing w:val="2"/>
                <w:w w:val="115"/>
                <w:sz w:val="20"/>
                <w:szCs w:val="20"/>
              </w:rPr>
              <w:t xml:space="preserve"> </w:t>
            </w:r>
            <w:r w:rsidRPr="00005DA0">
              <w:rPr>
                <w:color w:val="000000"/>
                <w:w w:val="115"/>
                <w:sz w:val="20"/>
                <w:szCs w:val="20"/>
              </w:rPr>
              <w:t>изображения</w:t>
            </w:r>
            <w:r w:rsidRPr="00005DA0">
              <w:rPr>
                <w:color w:val="000000"/>
                <w:spacing w:val="1"/>
                <w:w w:val="115"/>
                <w:sz w:val="20"/>
                <w:szCs w:val="20"/>
              </w:rPr>
              <w:t xml:space="preserve"> </w:t>
            </w:r>
            <w:r w:rsidRPr="00005DA0">
              <w:rPr>
                <w:color w:val="000000"/>
                <w:w w:val="115"/>
                <w:sz w:val="20"/>
                <w:szCs w:val="20"/>
              </w:rPr>
              <w:t>человека.</w:t>
            </w:r>
            <w:r w:rsidRPr="00005DA0">
              <w:rPr>
                <w:color w:val="000000"/>
                <w:spacing w:val="-5"/>
                <w:w w:val="115"/>
                <w:sz w:val="20"/>
                <w:szCs w:val="20"/>
              </w:rPr>
              <w:t xml:space="preserve"> </w:t>
            </w:r>
            <w:r w:rsidRPr="00005DA0">
              <w:rPr>
                <w:color w:val="000000"/>
                <w:w w:val="115"/>
                <w:sz w:val="20"/>
                <w:szCs w:val="20"/>
              </w:rPr>
              <w:t>Определять</w:t>
            </w:r>
            <w:r w:rsidRPr="00005DA0">
              <w:rPr>
                <w:color w:val="000000"/>
                <w:spacing w:val="-5"/>
                <w:w w:val="115"/>
                <w:sz w:val="20"/>
                <w:szCs w:val="20"/>
              </w:rPr>
              <w:t xml:space="preserve"> </w:t>
            </w:r>
            <w:r w:rsidRPr="00005DA0">
              <w:rPr>
                <w:color w:val="000000"/>
                <w:w w:val="115"/>
                <w:sz w:val="20"/>
                <w:szCs w:val="20"/>
              </w:rPr>
              <w:t>с</w:t>
            </w:r>
            <w:r w:rsidRPr="00005DA0">
              <w:rPr>
                <w:color w:val="000000"/>
                <w:spacing w:val="-5"/>
                <w:w w:val="115"/>
                <w:sz w:val="20"/>
                <w:szCs w:val="20"/>
              </w:rPr>
              <w:t xml:space="preserve"> </w:t>
            </w:r>
            <w:r w:rsidRPr="00005DA0">
              <w:rPr>
                <w:color w:val="000000"/>
                <w:w w:val="115"/>
                <w:sz w:val="20"/>
                <w:szCs w:val="20"/>
              </w:rPr>
              <w:t>помощью</w:t>
            </w:r>
            <w:r w:rsidRPr="00005DA0">
              <w:rPr>
                <w:color w:val="000000"/>
                <w:spacing w:val="-4"/>
                <w:w w:val="115"/>
                <w:sz w:val="20"/>
                <w:szCs w:val="20"/>
              </w:rPr>
              <w:t xml:space="preserve"> </w:t>
            </w:r>
            <w:r w:rsidRPr="00005DA0">
              <w:rPr>
                <w:color w:val="000000"/>
                <w:w w:val="115"/>
                <w:sz w:val="20"/>
                <w:szCs w:val="20"/>
              </w:rPr>
              <w:t>учителя</w:t>
            </w:r>
            <w:r w:rsidRPr="00005DA0">
              <w:rPr>
                <w:color w:val="000000"/>
                <w:spacing w:val="-5"/>
                <w:w w:val="115"/>
                <w:sz w:val="20"/>
                <w:szCs w:val="20"/>
              </w:rPr>
              <w:t xml:space="preserve"> </w:t>
            </w:r>
            <w:r w:rsidRPr="00005DA0">
              <w:rPr>
                <w:color w:val="000000"/>
                <w:w w:val="115"/>
                <w:sz w:val="20"/>
                <w:szCs w:val="20"/>
              </w:rPr>
              <w:t>роль</w:t>
            </w:r>
          </w:p>
          <w:p w14:paraId="465DD721"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место</w:t>
            </w:r>
            <w:r w:rsidRPr="00005DA0">
              <w:rPr>
                <w:color w:val="000000"/>
                <w:spacing w:val="-7"/>
                <w:w w:val="115"/>
                <w:sz w:val="20"/>
                <w:szCs w:val="20"/>
              </w:rPr>
              <w:t xml:space="preserve"> </w:t>
            </w:r>
            <w:r w:rsidRPr="00005DA0">
              <w:rPr>
                <w:color w:val="000000"/>
                <w:w w:val="115"/>
                <w:sz w:val="20"/>
                <w:szCs w:val="20"/>
              </w:rPr>
              <w:t>древнерусских</w:t>
            </w:r>
            <w:r w:rsidRPr="00005DA0">
              <w:rPr>
                <w:color w:val="000000"/>
                <w:spacing w:val="-7"/>
                <w:w w:val="115"/>
                <w:sz w:val="20"/>
                <w:szCs w:val="20"/>
              </w:rPr>
              <w:t xml:space="preserve"> </w:t>
            </w:r>
            <w:r w:rsidRPr="00005DA0">
              <w:rPr>
                <w:color w:val="000000"/>
                <w:w w:val="115"/>
                <w:sz w:val="20"/>
                <w:szCs w:val="20"/>
              </w:rPr>
              <w:t>повестей</w:t>
            </w:r>
            <w:r w:rsidRPr="00005DA0">
              <w:rPr>
                <w:color w:val="000000"/>
                <w:spacing w:val="-7"/>
                <w:w w:val="115"/>
                <w:sz w:val="20"/>
                <w:szCs w:val="20"/>
              </w:rPr>
              <w:t xml:space="preserve"> </w:t>
            </w:r>
            <w:r w:rsidRPr="00005DA0">
              <w:rPr>
                <w:color w:val="000000"/>
                <w:w w:val="115"/>
                <w:sz w:val="20"/>
                <w:szCs w:val="20"/>
              </w:rPr>
              <w:t>в</w:t>
            </w:r>
            <w:r w:rsidRPr="00005DA0">
              <w:rPr>
                <w:color w:val="000000"/>
                <w:spacing w:val="-8"/>
                <w:w w:val="115"/>
                <w:sz w:val="20"/>
                <w:szCs w:val="20"/>
              </w:rPr>
              <w:t xml:space="preserve"> </w:t>
            </w:r>
            <w:r w:rsidRPr="00005DA0">
              <w:rPr>
                <w:color w:val="000000"/>
                <w:w w:val="115"/>
                <w:sz w:val="20"/>
                <w:szCs w:val="20"/>
              </w:rPr>
              <w:t>истории</w:t>
            </w:r>
            <w:r w:rsidRPr="00005DA0">
              <w:rPr>
                <w:color w:val="000000"/>
                <w:spacing w:val="-7"/>
                <w:w w:val="115"/>
                <w:sz w:val="20"/>
                <w:szCs w:val="20"/>
              </w:rPr>
              <w:t xml:space="preserve"> </w:t>
            </w:r>
            <w:r w:rsidRPr="00005DA0">
              <w:rPr>
                <w:color w:val="000000"/>
                <w:w w:val="115"/>
                <w:sz w:val="20"/>
                <w:szCs w:val="20"/>
              </w:rPr>
              <w:t>русской</w:t>
            </w:r>
            <w:r w:rsidRPr="00005DA0">
              <w:rPr>
                <w:color w:val="000000"/>
                <w:spacing w:val="-48"/>
                <w:w w:val="115"/>
                <w:sz w:val="20"/>
                <w:szCs w:val="20"/>
              </w:rPr>
              <w:t xml:space="preserve"> </w:t>
            </w:r>
            <w:r w:rsidRPr="00005DA0">
              <w:rPr>
                <w:color w:val="000000"/>
                <w:w w:val="115"/>
                <w:sz w:val="20"/>
                <w:szCs w:val="20"/>
              </w:rPr>
              <w:t>литературы.</w:t>
            </w:r>
            <w:r w:rsidRPr="00005DA0">
              <w:rPr>
                <w:color w:val="000000"/>
                <w:spacing w:val="14"/>
                <w:w w:val="115"/>
                <w:sz w:val="20"/>
                <w:szCs w:val="20"/>
              </w:rPr>
              <w:t xml:space="preserve"> </w:t>
            </w:r>
            <w:r w:rsidRPr="00005DA0">
              <w:rPr>
                <w:color w:val="000000"/>
                <w:w w:val="115"/>
                <w:sz w:val="20"/>
                <w:szCs w:val="20"/>
              </w:rPr>
              <w:t>Характеризовать</w:t>
            </w:r>
            <w:r w:rsidRPr="00005DA0">
              <w:rPr>
                <w:color w:val="000000"/>
                <w:spacing w:val="14"/>
                <w:w w:val="115"/>
                <w:sz w:val="20"/>
                <w:szCs w:val="20"/>
              </w:rPr>
              <w:t xml:space="preserve"> </w:t>
            </w:r>
            <w:r w:rsidRPr="00005DA0">
              <w:rPr>
                <w:color w:val="000000"/>
                <w:w w:val="115"/>
                <w:sz w:val="20"/>
                <w:szCs w:val="20"/>
              </w:rPr>
              <w:t>образ</w:t>
            </w:r>
            <w:r w:rsidRPr="00005DA0">
              <w:rPr>
                <w:color w:val="000000"/>
                <w:spacing w:val="15"/>
                <w:w w:val="115"/>
                <w:sz w:val="20"/>
                <w:szCs w:val="20"/>
              </w:rPr>
              <w:t xml:space="preserve"> </w:t>
            </w:r>
            <w:r w:rsidRPr="00005DA0">
              <w:rPr>
                <w:color w:val="000000"/>
                <w:w w:val="115"/>
                <w:sz w:val="20"/>
                <w:szCs w:val="20"/>
              </w:rPr>
              <w:t>рассказчика</w:t>
            </w:r>
          </w:p>
          <w:p w14:paraId="1912EE53"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и главных героев. Выявлять</w:t>
            </w:r>
            <w:r w:rsidR="00C177A2">
              <w:rPr>
                <w:color w:val="000000"/>
                <w:w w:val="115"/>
                <w:sz w:val="20"/>
                <w:szCs w:val="20"/>
              </w:rPr>
              <w:t xml:space="preserve"> средства художествен</w:t>
            </w:r>
            <w:r w:rsidRPr="00005DA0">
              <w:rPr>
                <w:color w:val="000000"/>
                <w:w w:val="115"/>
                <w:sz w:val="20"/>
                <w:szCs w:val="20"/>
              </w:rPr>
              <w:t>ной</w:t>
            </w:r>
            <w:r w:rsidRPr="00005DA0">
              <w:rPr>
                <w:color w:val="000000"/>
                <w:spacing w:val="18"/>
                <w:w w:val="115"/>
                <w:sz w:val="20"/>
                <w:szCs w:val="20"/>
              </w:rPr>
              <w:t xml:space="preserve"> </w:t>
            </w:r>
            <w:r w:rsidRPr="00005DA0">
              <w:rPr>
                <w:color w:val="000000"/>
                <w:w w:val="115"/>
                <w:sz w:val="20"/>
                <w:szCs w:val="20"/>
              </w:rPr>
              <w:t>выразительности,</w:t>
            </w:r>
            <w:r w:rsidRPr="00005DA0">
              <w:rPr>
                <w:color w:val="000000"/>
                <w:spacing w:val="18"/>
                <w:w w:val="115"/>
                <w:sz w:val="20"/>
                <w:szCs w:val="20"/>
              </w:rPr>
              <w:t xml:space="preserve"> </w:t>
            </w:r>
            <w:r w:rsidRPr="00005DA0">
              <w:rPr>
                <w:color w:val="000000"/>
                <w:w w:val="115"/>
                <w:sz w:val="20"/>
                <w:szCs w:val="20"/>
              </w:rPr>
              <w:t>анализировать</w:t>
            </w:r>
            <w:r w:rsidRPr="00005DA0">
              <w:rPr>
                <w:color w:val="000000"/>
                <w:spacing w:val="18"/>
                <w:w w:val="115"/>
                <w:sz w:val="20"/>
                <w:szCs w:val="20"/>
              </w:rPr>
              <w:t xml:space="preserve"> </w:t>
            </w:r>
            <w:r w:rsidR="00C177A2">
              <w:rPr>
                <w:color w:val="000000"/>
                <w:w w:val="115"/>
                <w:sz w:val="20"/>
                <w:szCs w:val="20"/>
              </w:rPr>
              <w:t>идейно-темати</w:t>
            </w:r>
            <w:r w:rsidRPr="00005DA0">
              <w:rPr>
                <w:color w:val="000000"/>
                <w:w w:val="120"/>
                <w:sz w:val="20"/>
                <w:szCs w:val="20"/>
              </w:rPr>
              <w:t>ческое</w:t>
            </w:r>
            <w:r w:rsidRPr="00005DA0">
              <w:rPr>
                <w:color w:val="000000"/>
                <w:spacing w:val="-13"/>
                <w:w w:val="120"/>
                <w:sz w:val="20"/>
                <w:szCs w:val="20"/>
              </w:rPr>
              <w:t xml:space="preserve"> </w:t>
            </w:r>
            <w:r w:rsidRPr="00005DA0">
              <w:rPr>
                <w:color w:val="000000"/>
                <w:w w:val="120"/>
                <w:sz w:val="20"/>
                <w:szCs w:val="20"/>
              </w:rPr>
              <w:t>содержание</w:t>
            </w:r>
            <w:r w:rsidRPr="00005DA0">
              <w:rPr>
                <w:color w:val="000000"/>
                <w:spacing w:val="-12"/>
                <w:w w:val="120"/>
                <w:sz w:val="20"/>
                <w:szCs w:val="20"/>
              </w:rPr>
              <w:t xml:space="preserve"> </w:t>
            </w:r>
            <w:r w:rsidRPr="00005DA0">
              <w:rPr>
                <w:color w:val="000000"/>
                <w:w w:val="120"/>
                <w:sz w:val="20"/>
                <w:szCs w:val="20"/>
              </w:rPr>
              <w:t>повести.</w:t>
            </w:r>
          </w:p>
        </w:tc>
      </w:tr>
      <w:tr w:rsidR="00005DA0" w:rsidRPr="00005DA0" w14:paraId="6B3C8733" w14:textId="77777777" w:rsidTr="00371A50">
        <w:trPr>
          <w:trHeight w:val="4468"/>
        </w:trPr>
        <w:tc>
          <w:tcPr>
            <w:tcW w:w="1928" w:type="dxa"/>
            <w:vMerge w:val="restart"/>
            <w:tcBorders>
              <w:left w:val="single" w:sz="6" w:space="0" w:color="000000"/>
              <w:bottom w:val="single" w:sz="6" w:space="0" w:color="000000"/>
            </w:tcBorders>
          </w:tcPr>
          <w:p w14:paraId="69C3AA64"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lastRenderedPageBreak/>
              <w:t>Литература</w:t>
            </w:r>
            <w:r w:rsidRPr="00005DA0">
              <w:rPr>
                <w:color w:val="000000"/>
                <w:spacing w:val="1"/>
                <w:w w:val="115"/>
                <w:sz w:val="20"/>
                <w:szCs w:val="20"/>
              </w:rPr>
              <w:t xml:space="preserve"> </w:t>
            </w:r>
            <w:r w:rsidRPr="00005DA0">
              <w:rPr>
                <w:color w:val="000000"/>
                <w:w w:val="115"/>
                <w:sz w:val="20"/>
                <w:szCs w:val="20"/>
              </w:rPr>
              <w:t>первой половины</w:t>
            </w:r>
            <w:r w:rsidRPr="00005DA0">
              <w:rPr>
                <w:color w:val="000000"/>
                <w:spacing w:val="-49"/>
                <w:w w:val="115"/>
                <w:sz w:val="20"/>
                <w:szCs w:val="20"/>
              </w:rPr>
              <w:t xml:space="preserve"> </w:t>
            </w:r>
            <w:r w:rsidRPr="00005DA0">
              <w:rPr>
                <w:color w:val="000000"/>
                <w:w w:val="115"/>
                <w:sz w:val="20"/>
                <w:szCs w:val="20"/>
              </w:rPr>
              <w:t>XIX</w:t>
            </w:r>
            <w:r w:rsidRPr="00005DA0">
              <w:rPr>
                <w:color w:val="000000"/>
                <w:spacing w:val="-5"/>
                <w:w w:val="115"/>
                <w:sz w:val="20"/>
                <w:szCs w:val="20"/>
              </w:rPr>
              <w:t xml:space="preserve"> </w:t>
            </w:r>
            <w:r w:rsidRPr="00005DA0">
              <w:rPr>
                <w:color w:val="000000"/>
                <w:w w:val="115"/>
                <w:sz w:val="20"/>
                <w:szCs w:val="20"/>
              </w:rPr>
              <w:t>века</w:t>
            </w:r>
            <w:r w:rsidRPr="00005DA0">
              <w:rPr>
                <w:color w:val="000000"/>
                <w:spacing w:val="-5"/>
                <w:w w:val="115"/>
                <w:sz w:val="20"/>
                <w:szCs w:val="20"/>
              </w:rPr>
              <w:t xml:space="preserve"> </w:t>
            </w:r>
            <w:r w:rsidRPr="00005DA0">
              <w:rPr>
                <w:color w:val="000000"/>
                <w:w w:val="115"/>
                <w:sz w:val="20"/>
                <w:szCs w:val="20"/>
              </w:rPr>
              <w:t>(13</w:t>
            </w:r>
            <w:r w:rsidRPr="00005DA0">
              <w:rPr>
                <w:color w:val="000000"/>
                <w:spacing w:val="-5"/>
                <w:w w:val="115"/>
                <w:sz w:val="20"/>
                <w:szCs w:val="20"/>
              </w:rPr>
              <w:t xml:space="preserve"> </w:t>
            </w:r>
            <w:r w:rsidRPr="00005DA0">
              <w:rPr>
                <w:color w:val="000000"/>
                <w:w w:val="115"/>
                <w:sz w:val="20"/>
                <w:szCs w:val="20"/>
              </w:rPr>
              <w:t>ч)</w:t>
            </w:r>
          </w:p>
        </w:tc>
        <w:tc>
          <w:tcPr>
            <w:tcW w:w="3175" w:type="dxa"/>
          </w:tcPr>
          <w:p w14:paraId="126CB205"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А. С. Пушкин. Стихотворения</w:t>
            </w:r>
            <w:r w:rsidRPr="00005DA0">
              <w:rPr>
                <w:color w:val="000000"/>
                <w:spacing w:val="-49"/>
                <w:w w:val="115"/>
                <w:sz w:val="20"/>
                <w:szCs w:val="20"/>
              </w:rPr>
              <w:t xml:space="preserve"> </w:t>
            </w:r>
            <w:r w:rsidRPr="00005DA0">
              <w:rPr>
                <w:color w:val="000000"/>
                <w:w w:val="115"/>
                <w:sz w:val="20"/>
                <w:szCs w:val="20"/>
              </w:rPr>
              <w:t>(не</w:t>
            </w:r>
            <w:r w:rsidRPr="00005DA0">
              <w:rPr>
                <w:color w:val="000000"/>
                <w:spacing w:val="-9"/>
                <w:w w:val="115"/>
                <w:sz w:val="20"/>
                <w:szCs w:val="20"/>
              </w:rPr>
              <w:t xml:space="preserve"> </w:t>
            </w:r>
            <w:r w:rsidRPr="00005DA0">
              <w:rPr>
                <w:color w:val="000000"/>
                <w:w w:val="115"/>
                <w:sz w:val="20"/>
                <w:szCs w:val="20"/>
              </w:rPr>
              <w:t>менее</w:t>
            </w:r>
            <w:r w:rsidRPr="00005DA0">
              <w:rPr>
                <w:color w:val="000000"/>
                <w:spacing w:val="-8"/>
                <w:w w:val="115"/>
                <w:sz w:val="20"/>
                <w:szCs w:val="20"/>
              </w:rPr>
              <w:t xml:space="preserve"> </w:t>
            </w:r>
            <w:r w:rsidRPr="00005DA0">
              <w:rPr>
                <w:color w:val="000000"/>
                <w:w w:val="115"/>
                <w:sz w:val="20"/>
                <w:szCs w:val="20"/>
              </w:rPr>
              <w:t>трёх).</w:t>
            </w:r>
          </w:p>
          <w:p w14:paraId="6EF62EAC"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«Песнь</w:t>
            </w:r>
            <w:r w:rsidRPr="00005DA0">
              <w:rPr>
                <w:color w:val="000000"/>
                <w:spacing w:val="-7"/>
                <w:w w:val="115"/>
                <w:sz w:val="20"/>
                <w:szCs w:val="20"/>
              </w:rPr>
              <w:t xml:space="preserve"> </w:t>
            </w:r>
            <w:r w:rsidRPr="00005DA0">
              <w:rPr>
                <w:color w:val="000000"/>
                <w:w w:val="115"/>
                <w:sz w:val="20"/>
                <w:szCs w:val="20"/>
              </w:rPr>
              <w:t>о</w:t>
            </w:r>
            <w:r w:rsidRPr="00005DA0">
              <w:rPr>
                <w:color w:val="000000"/>
                <w:spacing w:val="-6"/>
                <w:w w:val="115"/>
                <w:sz w:val="20"/>
                <w:szCs w:val="20"/>
              </w:rPr>
              <w:t xml:space="preserve"> </w:t>
            </w:r>
            <w:r w:rsidRPr="00005DA0">
              <w:rPr>
                <w:color w:val="000000"/>
                <w:w w:val="115"/>
                <w:sz w:val="20"/>
                <w:szCs w:val="20"/>
              </w:rPr>
              <w:t>вещем</w:t>
            </w:r>
            <w:r w:rsidRPr="00005DA0">
              <w:rPr>
                <w:color w:val="000000"/>
                <w:spacing w:val="-7"/>
                <w:w w:val="115"/>
                <w:sz w:val="20"/>
                <w:szCs w:val="20"/>
              </w:rPr>
              <w:t xml:space="preserve"> </w:t>
            </w:r>
            <w:r w:rsidRPr="00005DA0">
              <w:rPr>
                <w:color w:val="000000"/>
                <w:w w:val="115"/>
                <w:sz w:val="20"/>
                <w:szCs w:val="20"/>
              </w:rPr>
              <w:t>Олеге»,</w:t>
            </w:r>
            <w:r w:rsidRPr="00005DA0">
              <w:rPr>
                <w:color w:val="000000"/>
                <w:spacing w:val="-6"/>
                <w:w w:val="115"/>
                <w:sz w:val="20"/>
                <w:szCs w:val="20"/>
              </w:rPr>
              <w:t xml:space="preserve"> </w:t>
            </w:r>
            <w:r w:rsidR="00C177A2">
              <w:rPr>
                <w:color w:val="000000"/>
                <w:w w:val="115"/>
                <w:sz w:val="20"/>
                <w:szCs w:val="20"/>
              </w:rPr>
              <w:t>«Зим</w:t>
            </w:r>
            <w:r w:rsidRPr="00005DA0">
              <w:rPr>
                <w:color w:val="000000"/>
                <w:spacing w:val="-2"/>
                <w:w w:val="120"/>
                <w:sz w:val="20"/>
                <w:szCs w:val="20"/>
              </w:rPr>
              <w:t>няя дорога», «Узник», «Туча»</w:t>
            </w:r>
            <w:r w:rsidRPr="00005DA0">
              <w:rPr>
                <w:color w:val="000000"/>
                <w:spacing w:val="-51"/>
                <w:w w:val="120"/>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др.</w:t>
            </w:r>
            <w:r w:rsidRPr="00005DA0">
              <w:rPr>
                <w:color w:val="000000"/>
                <w:spacing w:val="-3"/>
                <w:w w:val="115"/>
                <w:sz w:val="20"/>
                <w:szCs w:val="20"/>
              </w:rPr>
              <w:t xml:space="preserve"> </w:t>
            </w:r>
            <w:r w:rsidRPr="00005DA0">
              <w:rPr>
                <w:color w:val="000000"/>
                <w:w w:val="115"/>
                <w:sz w:val="20"/>
                <w:szCs w:val="20"/>
              </w:rPr>
              <w:t>Роман</w:t>
            </w:r>
            <w:r w:rsidRPr="00005DA0">
              <w:rPr>
                <w:color w:val="000000"/>
                <w:spacing w:val="-3"/>
                <w:w w:val="115"/>
                <w:sz w:val="20"/>
                <w:szCs w:val="20"/>
              </w:rPr>
              <w:t xml:space="preserve"> </w:t>
            </w:r>
            <w:r w:rsidRPr="00005DA0">
              <w:rPr>
                <w:color w:val="000000"/>
                <w:w w:val="115"/>
                <w:sz w:val="20"/>
                <w:szCs w:val="20"/>
              </w:rPr>
              <w:t>«Дубровский».</w:t>
            </w:r>
          </w:p>
          <w:p w14:paraId="756979E9"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(8</w:t>
            </w:r>
            <w:r w:rsidRPr="00005DA0">
              <w:rPr>
                <w:color w:val="000000"/>
                <w:spacing w:val="-10"/>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6A76E28B"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Читать выразительно стихотворение. Отличать</w:t>
            </w:r>
            <w:r w:rsidRPr="00005DA0">
              <w:rPr>
                <w:color w:val="000000"/>
                <w:spacing w:val="1"/>
                <w:w w:val="115"/>
                <w:sz w:val="20"/>
                <w:szCs w:val="20"/>
              </w:rPr>
              <w:t xml:space="preserve"> </w:t>
            </w:r>
            <w:r w:rsidRPr="00005DA0">
              <w:rPr>
                <w:color w:val="000000"/>
                <w:w w:val="115"/>
                <w:sz w:val="20"/>
                <w:szCs w:val="20"/>
              </w:rPr>
              <w:t>поэтический</w:t>
            </w:r>
            <w:r w:rsidRPr="00005DA0">
              <w:rPr>
                <w:color w:val="000000"/>
                <w:spacing w:val="2"/>
                <w:w w:val="115"/>
                <w:sz w:val="20"/>
                <w:szCs w:val="20"/>
              </w:rPr>
              <w:t xml:space="preserve"> </w:t>
            </w:r>
            <w:r w:rsidRPr="00005DA0">
              <w:rPr>
                <w:color w:val="000000"/>
                <w:w w:val="115"/>
                <w:sz w:val="20"/>
                <w:szCs w:val="20"/>
              </w:rPr>
              <w:t>текст</w:t>
            </w:r>
            <w:r w:rsidRPr="00005DA0">
              <w:rPr>
                <w:color w:val="000000"/>
                <w:spacing w:val="3"/>
                <w:w w:val="115"/>
                <w:sz w:val="20"/>
                <w:szCs w:val="20"/>
              </w:rPr>
              <w:t xml:space="preserve"> </w:t>
            </w:r>
            <w:r w:rsidRPr="00005DA0">
              <w:rPr>
                <w:color w:val="000000"/>
                <w:w w:val="115"/>
                <w:sz w:val="20"/>
                <w:szCs w:val="20"/>
              </w:rPr>
              <w:t>от</w:t>
            </w:r>
            <w:r w:rsidRPr="00005DA0">
              <w:rPr>
                <w:color w:val="000000"/>
                <w:spacing w:val="3"/>
                <w:w w:val="115"/>
                <w:sz w:val="20"/>
                <w:szCs w:val="20"/>
              </w:rPr>
              <w:t xml:space="preserve"> </w:t>
            </w:r>
            <w:r w:rsidRPr="00005DA0">
              <w:rPr>
                <w:color w:val="000000"/>
                <w:w w:val="115"/>
                <w:sz w:val="20"/>
                <w:szCs w:val="20"/>
              </w:rPr>
              <w:t>прозаического,</w:t>
            </w:r>
            <w:r w:rsidRPr="00005DA0">
              <w:rPr>
                <w:color w:val="000000"/>
                <w:spacing w:val="3"/>
                <w:w w:val="115"/>
                <w:sz w:val="20"/>
                <w:szCs w:val="20"/>
              </w:rPr>
              <w:t xml:space="preserve"> </w:t>
            </w:r>
            <w:r w:rsidR="00C177A2">
              <w:rPr>
                <w:color w:val="000000"/>
                <w:w w:val="115"/>
                <w:sz w:val="20"/>
                <w:szCs w:val="20"/>
              </w:rPr>
              <w:t>аргументиро</w:t>
            </w:r>
            <w:r w:rsidRPr="00005DA0">
              <w:rPr>
                <w:color w:val="000000"/>
                <w:w w:val="115"/>
                <w:sz w:val="20"/>
                <w:szCs w:val="20"/>
              </w:rPr>
              <w:t>вать</w:t>
            </w:r>
            <w:r w:rsidRPr="00005DA0">
              <w:rPr>
                <w:color w:val="000000"/>
                <w:spacing w:val="2"/>
                <w:w w:val="115"/>
                <w:sz w:val="20"/>
                <w:szCs w:val="20"/>
              </w:rPr>
              <w:t xml:space="preserve"> </w:t>
            </w:r>
            <w:r w:rsidRPr="00005DA0">
              <w:rPr>
                <w:color w:val="000000"/>
                <w:w w:val="115"/>
                <w:sz w:val="20"/>
                <w:szCs w:val="20"/>
              </w:rPr>
              <w:t>свой</w:t>
            </w:r>
            <w:r w:rsidRPr="00005DA0">
              <w:rPr>
                <w:color w:val="000000"/>
                <w:spacing w:val="2"/>
                <w:w w:val="115"/>
                <w:sz w:val="20"/>
                <w:szCs w:val="20"/>
              </w:rPr>
              <w:t xml:space="preserve"> </w:t>
            </w:r>
            <w:r w:rsidRPr="00005DA0">
              <w:rPr>
                <w:color w:val="000000"/>
                <w:w w:val="115"/>
                <w:sz w:val="20"/>
                <w:szCs w:val="20"/>
              </w:rPr>
              <w:t>ответ.</w:t>
            </w:r>
            <w:r w:rsidRPr="00005DA0">
              <w:rPr>
                <w:color w:val="000000"/>
                <w:spacing w:val="3"/>
                <w:w w:val="115"/>
                <w:sz w:val="20"/>
                <w:szCs w:val="20"/>
              </w:rPr>
              <w:t xml:space="preserve"> </w:t>
            </w:r>
            <w:r w:rsidRPr="00005DA0">
              <w:rPr>
                <w:color w:val="000000"/>
                <w:w w:val="115"/>
                <w:sz w:val="20"/>
                <w:szCs w:val="20"/>
              </w:rPr>
              <w:t>Выявлять</w:t>
            </w:r>
            <w:r w:rsidRPr="00005DA0">
              <w:rPr>
                <w:color w:val="000000"/>
                <w:spacing w:val="2"/>
                <w:w w:val="115"/>
                <w:sz w:val="20"/>
                <w:szCs w:val="20"/>
              </w:rPr>
              <w:t xml:space="preserve"> </w:t>
            </w:r>
            <w:r w:rsidRPr="00005DA0">
              <w:rPr>
                <w:color w:val="000000"/>
                <w:w w:val="115"/>
                <w:sz w:val="20"/>
                <w:szCs w:val="20"/>
              </w:rPr>
              <w:t>средства</w:t>
            </w:r>
            <w:r w:rsidRPr="00005DA0">
              <w:rPr>
                <w:color w:val="000000"/>
                <w:spacing w:val="3"/>
                <w:w w:val="115"/>
                <w:sz w:val="20"/>
                <w:szCs w:val="20"/>
              </w:rPr>
              <w:t xml:space="preserve"> </w:t>
            </w:r>
            <w:r w:rsidRPr="00005DA0">
              <w:rPr>
                <w:color w:val="000000"/>
                <w:w w:val="115"/>
                <w:sz w:val="20"/>
                <w:szCs w:val="20"/>
              </w:rPr>
              <w:t>художественной</w:t>
            </w:r>
            <w:r w:rsidRPr="00005DA0">
              <w:rPr>
                <w:color w:val="000000"/>
                <w:spacing w:val="-49"/>
                <w:w w:val="115"/>
                <w:sz w:val="20"/>
                <w:szCs w:val="20"/>
              </w:rPr>
              <w:t xml:space="preserve"> </w:t>
            </w:r>
            <w:r w:rsidRPr="00005DA0">
              <w:rPr>
                <w:color w:val="000000"/>
                <w:w w:val="115"/>
                <w:sz w:val="20"/>
                <w:szCs w:val="20"/>
              </w:rPr>
              <w:t>изобразительности</w:t>
            </w:r>
            <w:r w:rsidRPr="00005DA0">
              <w:rPr>
                <w:color w:val="000000"/>
                <w:spacing w:val="1"/>
                <w:w w:val="115"/>
                <w:sz w:val="20"/>
                <w:szCs w:val="20"/>
              </w:rPr>
              <w:t xml:space="preserve"> </w:t>
            </w:r>
            <w:r w:rsidRPr="00005DA0">
              <w:rPr>
                <w:color w:val="000000"/>
                <w:w w:val="115"/>
                <w:sz w:val="20"/>
                <w:szCs w:val="20"/>
              </w:rPr>
              <w:t>в</w:t>
            </w:r>
            <w:r w:rsidRPr="00005DA0">
              <w:rPr>
                <w:color w:val="000000"/>
                <w:spacing w:val="1"/>
                <w:w w:val="115"/>
                <w:sz w:val="20"/>
                <w:szCs w:val="20"/>
              </w:rPr>
              <w:t xml:space="preserve"> </w:t>
            </w:r>
            <w:r w:rsidRPr="00005DA0">
              <w:rPr>
                <w:color w:val="000000"/>
                <w:w w:val="115"/>
                <w:sz w:val="20"/>
                <w:szCs w:val="20"/>
              </w:rPr>
              <w:t>лирических</w:t>
            </w:r>
            <w:r w:rsidRPr="00005DA0">
              <w:rPr>
                <w:color w:val="000000"/>
                <w:spacing w:val="1"/>
                <w:w w:val="115"/>
                <w:sz w:val="20"/>
                <w:szCs w:val="20"/>
              </w:rPr>
              <w:t xml:space="preserve"> </w:t>
            </w:r>
            <w:r w:rsidRPr="00005DA0">
              <w:rPr>
                <w:color w:val="000000"/>
                <w:w w:val="115"/>
                <w:sz w:val="20"/>
                <w:szCs w:val="20"/>
              </w:rPr>
              <w:t>произведениях</w:t>
            </w:r>
            <w:r w:rsidRPr="00005DA0">
              <w:rPr>
                <w:color w:val="000000"/>
                <w:spacing w:val="1"/>
                <w:w w:val="115"/>
                <w:sz w:val="20"/>
                <w:szCs w:val="20"/>
              </w:rPr>
              <w:t xml:space="preserve"> </w:t>
            </w:r>
            <w:r w:rsidRPr="00005DA0">
              <w:rPr>
                <w:color w:val="000000"/>
                <w:w w:val="115"/>
                <w:sz w:val="20"/>
                <w:szCs w:val="20"/>
              </w:rPr>
              <w:t>(эпитет,</w:t>
            </w:r>
            <w:r w:rsidRPr="00005DA0">
              <w:rPr>
                <w:color w:val="000000"/>
                <w:spacing w:val="-4"/>
                <w:w w:val="115"/>
                <w:sz w:val="20"/>
                <w:szCs w:val="20"/>
              </w:rPr>
              <w:t xml:space="preserve"> </w:t>
            </w:r>
            <w:r w:rsidRPr="00005DA0">
              <w:rPr>
                <w:color w:val="000000"/>
                <w:w w:val="115"/>
                <w:sz w:val="20"/>
                <w:szCs w:val="20"/>
              </w:rPr>
              <w:t>метафора,</w:t>
            </w:r>
            <w:r w:rsidRPr="00005DA0">
              <w:rPr>
                <w:color w:val="000000"/>
                <w:spacing w:val="-3"/>
                <w:w w:val="115"/>
                <w:sz w:val="20"/>
                <w:szCs w:val="20"/>
              </w:rPr>
              <w:t xml:space="preserve"> </w:t>
            </w:r>
            <w:r w:rsidRPr="00005DA0">
              <w:rPr>
                <w:color w:val="000000"/>
                <w:w w:val="115"/>
                <w:sz w:val="20"/>
                <w:szCs w:val="20"/>
              </w:rPr>
              <w:t>олицетворение,</w:t>
            </w:r>
            <w:r w:rsidRPr="00005DA0">
              <w:rPr>
                <w:color w:val="000000"/>
                <w:spacing w:val="-4"/>
                <w:w w:val="115"/>
                <w:sz w:val="20"/>
                <w:szCs w:val="20"/>
              </w:rPr>
              <w:t xml:space="preserve"> </w:t>
            </w:r>
            <w:r w:rsidRPr="00005DA0">
              <w:rPr>
                <w:color w:val="000000"/>
                <w:w w:val="115"/>
                <w:sz w:val="20"/>
                <w:szCs w:val="20"/>
              </w:rPr>
              <w:t>сравнение).</w:t>
            </w:r>
          </w:p>
          <w:p w14:paraId="6DDDD4EC"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Выполнять письменные</w:t>
            </w:r>
            <w:r w:rsidRPr="00005DA0">
              <w:rPr>
                <w:color w:val="000000"/>
                <w:spacing w:val="1"/>
                <w:w w:val="115"/>
                <w:sz w:val="20"/>
                <w:szCs w:val="20"/>
              </w:rPr>
              <w:t xml:space="preserve"> </w:t>
            </w:r>
            <w:r w:rsidRPr="00005DA0">
              <w:rPr>
                <w:color w:val="000000"/>
                <w:w w:val="115"/>
                <w:sz w:val="20"/>
                <w:szCs w:val="20"/>
              </w:rPr>
              <w:t>работы по</w:t>
            </w:r>
            <w:r w:rsidRPr="00005DA0">
              <w:rPr>
                <w:color w:val="000000"/>
                <w:spacing w:val="1"/>
                <w:w w:val="115"/>
                <w:sz w:val="20"/>
                <w:szCs w:val="20"/>
              </w:rPr>
              <w:t xml:space="preserve"> </w:t>
            </w:r>
            <w:r w:rsidRPr="00005DA0">
              <w:rPr>
                <w:color w:val="000000"/>
                <w:w w:val="115"/>
                <w:sz w:val="20"/>
                <w:szCs w:val="20"/>
              </w:rPr>
              <w:t>первоначальному</w:t>
            </w:r>
            <w:r w:rsidRPr="00005DA0">
              <w:rPr>
                <w:color w:val="000000"/>
                <w:spacing w:val="-49"/>
                <w:w w:val="115"/>
                <w:sz w:val="20"/>
                <w:szCs w:val="20"/>
              </w:rPr>
              <w:t xml:space="preserve"> </w:t>
            </w:r>
            <w:r w:rsidRPr="00005DA0">
              <w:rPr>
                <w:color w:val="000000"/>
                <w:w w:val="115"/>
                <w:sz w:val="20"/>
                <w:szCs w:val="20"/>
              </w:rPr>
              <w:t>анализу</w:t>
            </w:r>
            <w:r w:rsidRPr="00005DA0">
              <w:rPr>
                <w:color w:val="000000"/>
                <w:spacing w:val="4"/>
                <w:w w:val="115"/>
                <w:sz w:val="20"/>
                <w:szCs w:val="20"/>
              </w:rPr>
              <w:t xml:space="preserve"> </w:t>
            </w:r>
            <w:r w:rsidRPr="00005DA0">
              <w:rPr>
                <w:color w:val="000000"/>
                <w:w w:val="115"/>
                <w:sz w:val="20"/>
                <w:szCs w:val="20"/>
              </w:rPr>
              <w:t>стихотворения.</w:t>
            </w:r>
            <w:r w:rsidRPr="00005DA0">
              <w:rPr>
                <w:color w:val="000000"/>
                <w:spacing w:val="5"/>
                <w:w w:val="115"/>
                <w:sz w:val="20"/>
                <w:szCs w:val="20"/>
              </w:rPr>
              <w:t xml:space="preserve"> </w:t>
            </w:r>
            <w:r w:rsidRPr="00005DA0">
              <w:rPr>
                <w:color w:val="000000"/>
                <w:w w:val="115"/>
                <w:sz w:val="20"/>
                <w:szCs w:val="20"/>
              </w:rPr>
              <w:t>Заучивать</w:t>
            </w:r>
            <w:r w:rsidRPr="00005DA0">
              <w:rPr>
                <w:color w:val="000000"/>
                <w:spacing w:val="4"/>
                <w:w w:val="115"/>
                <w:sz w:val="20"/>
                <w:szCs w:val="20"/>
              </w:rPr>
              <w:t xml:space="preserve"> </w:t>
            </w:r>
            <w:r w:rsidRPr="00005DA0">
              <w:rPr>
                <w:color w:val="000000"/>
                <w:w w:val="115"/>
                <w:sz w:val="20"/>
                <w:szCs w:val="20"/>
              </w:rPr>
              <w:t>стихотворение</w:t>
            </w:r>
            <w:r w:rsidRPr="00005DA0">
              <w:rPr>
                <w:color w:val="000000"/>
                <w:spacing w:val="1"/>
                <w:w w:val="115"/>
                <w:sz w:val="20"/>
                <w:szCs w:val="20"/>
              </w:rPr>
              <w:t xml:space="preserve"> </w:t>
            </w:r>
            <w:r w:rsidRPr="00005DA0">
              <w:rPr>
                <w:color w:val="000000"/>
                <w:w w:val="115"/>
                <w:sz w:val="20"/>
                <w:szCs w:val="20"/>
              </w:rPr>
              <w:t>наизусть.</w:t>
            </w:r>
          </w:p>
          <w:p w14:paraId="723E472F"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Читать,</w:t>
            </w:r>
            <w:r w:rsidRPr="00005DA0">
              <w:rPr>
                <w:color w:val="000000"/>
                <w:spacing w:val="18"/>
                <w:w w:val="115"/>
                <w:sz w:val="20"/>
                <w:szCs w:val="20"/>
              </w:rPr>
              <w:t xml:space="preserve"> </w:t>
            </w:r>
            <w:r w:rsidRPr="00005DA0">
              <w:rPr>
                <w:color w:val="000000"/>
                <w:w w:val="115"/>
                <w:sz w:val="20"/>
                <w:szCs w:val="20"/>
              </w:rPr>
              <w:t>анализировать</w:t>
            </w:r>
            <w:r w:rsidRPr="00005DA0">
              <w:rPr>
                <w:color w:val="000000"/>
                <w:spacing w:val="18"/>
                <w:w w:val="115"/>
                <w:sz w:val="20"/>
                <w:szCs w:val="20"/>
              </w:rPr>
              <w:t xml:space="preserve"> </w:t>
            </w:r>
            <w:r w:rsidRPr="00005DA0">
              <w:rPr>
                <w:color w:val="000000"/>
                <w:w w:val="115"/>
                <w:sz w:val="20"/>
                <w:szCs w:val="20"/>
              </w:rPr>
              <w:t>и</w:t>
            </w:r>
            <w:r w:rsidRPr="00005DA0">
              <w:rPr>
                <w:color w:val="000000"/>
                <w:spacing w:val="19"/>
                <w:w w:val="115"/>
                <w:sz w:val="20"/>
                <w:szCs w:val="20"/>
              </w:rPr>
              <w:t xml:space="preserve"> </w:t>
            </w:r>
            <w:r w:rsidRPr="00005DA0">
              <w:rPr>
                <w:color w:val="000000"/>
                <w:w w:val="115"/>
                <w:sz w:val="20"/>
                <w:szCs w:val="20"/>
              </w:rPr>
              <w:t>интерпретировать</w:t>
            </w:r>
            <w:r w:rsidRPr="00005DA0">
              <w:rPr>
                <w:color w:val="000000"/>
                <w:spacing w:val="18"/>
                <w:w w:val="115"/>
                <w:sz w:val="20"/>
                <w:szCs w:val="20"/>
              </w:rPr>
              <w:t xml:space="preserve"> </w:t>
            </w:r>
            <w:r w:rsidR="00C177A2">
              <w:rPr>
                <w:color w:val="000000"/>
                <w:w w:val="115"/>
                <w:sz w:val="20"/>
                <w:szCs w:val="20"/>
              </w:rPr>
              <w:t>художе</w:t>
            </w:r>
            <w:r w:rsidRPr="00005DA0">
              <w:rPr>
                <w:color w:val="000000"/>
                <w:w w:val="115"/>
                <w:sz w:val="20"/>
                <w:szCs w:val="20"/>
              </w:rPr>
              <w:t>ственный текст, сравнивать его с произведением</w:t>
            </w:r>
            <w:r w:rsidRPr="00005DA0">
              <w:rPr>
                <w:color w:val="000000"/>
                <w:spacing w:val="1"/>
                <w:w w:val="115"/>
                <w:sz w:val="20"/>
                <w:szCs w:val="20"/>
              </w:rPr>
              <w:t xml:space="preserve"> </w:t>
            </w:r>
            <w:r w:rsidRPr="00005DA0">
              <w:rPr>
                <w:color w:val="000000"/>
                <w:w w:val="115"/>
                <w:sz w:val="20"/>
                <w:szCs w:val="20"/>
              </w:rPr>
              <w:t>древнерусской</w:t>
            </w:r>
            <w:r w:rsidRPr="00005DA0">
              <w:rPr>
                <w:color w:val="000000"/>
                <w:spacing w:val="-7"/>
                <w:w w:val="115"/>
                <w:sz w:val="20"/>
                <w:szCs w:val="20"/>
              </w:rPr>
              <w:t xml:space="preserve"> </w:t>
            </w:r>
            <w:r w:rsidRPr="00005DA0">
              <w:rPr>
                <w:color w:val="000000"/>
                <w:w w:val="115"/>
                <w:sz w:val="20"/>
                <w:szCs w:val="20"/>
              </w:rPr>
              <w:t>литературы.</w:t>
            </w:r>
            <w:r w:rsidRPr="00005DA0">
              <w:rPr>
                <w:color w:val="000000"/>
                <w:spacing w:val="-6"/>
                <w:w w:val="115"/>
                <w:sz w:val="20"/>
                <w:szCs w:val="20"/>
              </w:rPr>
              <w:t xml:space="preserve"> </w:t>
            </w:r>
            <w:r w:rsidRPr="00005DA0">
              <w:rPr>
                <w:color w:val="000000"/>
                <w:w w:val="115"/>
                <w:sz w:val="20"/>
                <w:szCs w:val="20"/>
              </w:rPr>
              <w:t>Определять</w:t>
            </w:r>
            <w:r w:rsidRPr="00005DA0">
              <w:rPr>
                <w:color w:val="000000"/>
                <w:spacing w:val="-6"/>
                <w:w w:val="115"/>
                <w:sz w:val="20"/>
                <w:szCs w:val="20"/>
              </w:rPr>
              <w:t xml:space="preserve"> </w:t>
            </w:r>
            <w:r w:rsidRPr="00005DA0">
              <w:rPr>
                <w:color w:val="000000"/>
                <w:w w:val="115"/>
                <w:sz w:val="20"/>
                <w:szCs w:val="20"/>
              </w:rPr>
              <w:t>общее</w:t>
            </w:r>
          </w:p>
          <w:p w14:paraId="5A3DD42D"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и</w:t>
            </w:r>
            <w:r w:rsidRPr="00005DA0">
              <w:rPr>
                <w:color w:val="000000"/>
                <w:spacing w:val="-13"/>
                <w:w w:val="115"/>
                <w:sz w:val="20"/>
                <w:szCs w:val="20"/>
              </w:rPr>
              <w:t xml:space="preserve"> </w:t>
            </w:r>
            <w:r w:rsidRPr="00005DA0">
              <w:rPr>
                <w:color w:val="000000"/>
                <w:w w:val="115"/>
                <w:sz w:val="20"/>
                <w:szCs w:val="20"/>
              </w:rPr>
              <w:t>особенное</w:t>
            </w:r>
            <w:r w:rsidRPr="00005DA0">
              <w:rPr>
                <w:color w:val="000000"/>
                <w:spacing w:val="-12"/>
                <w:w w:val="115"/>
                <w:sz w:val="20"/>
                <w:szCs w:val="20"/>
              </w:rPr>
              <w:t xml:space="preserve"> </w:t>
            </w:r>
            <w:r w:rsidRPr="00005DA0">
              <w:rPr>
                <w:color w:val="000000"/>
                <w:w w:val="115"/>
                <w:sz w:val="20"/>
                <w:szCs w:val="20"/>
              </w:rPr>
              <w:t>в</w:t>
            </w:r>
            <w:r w:rsidRPr="00005DA0">
              <w:rPr>
                <w:color w:val="000000"/>
                <w:spacing w:val="-12"/>
                <w:w w:val="115"/>
                <w:sz w:val="20"/>
                <w:szCs w:val="20"/>
              </w:rPr>
              <w:t xml:space="preserve"> </w:t>
            </w:r>
            <w:r w:rsidRPr="00005DA0">
              <w:rPr>
                <w:color w:val="000000"/>
                <w:w w:val="115"/>
                <w:sz w:val="20"/>
                <w:szCs w:val="20"/>
              </w:rPr>
              <w:t>подаче</w:t>
            </w:r>
            <w:r w:rsidRPr="00005DA0">
              <w:rPr>
                <w:color w:val="000000"/>
                <w:spacing w:val="-13"/>
                <w:w w:val="115"/>
                <w:sz w:val="20"/>
                <w:szCs w:val="20"/>
              </w:rPr>
              <w:t xml:space="preserve"> </w:t>
            </w:r>
            <w:r w:rsidRPr="00005DA0">
              <w:rPr>
                <w:color w:val="000000"/>
                <w:w w:val="115"/>
                <w:sz w:val="20"/>
                <w:szCs w:val="20"/>
              </w:rPr>
              <w:t>сюжета.</w:t>
            </w:r>
            <w:r w:rsidRPr="00005DA0">
              <w:rPr>
                <w:color w:val="000000"/>
                <w:spacing w:val="-12"/>
                <w:w w:val="115"/>
                <w:sz w:val="20"/>
                <w:szCs w:val="20"/>
              </w:rPr>
              <w:t xml:space="preserve"> </w:t>
            </w:r>
            <w:r w:rsidRPr="00005DA0">
              <w:rPr>
                <w:color w:val="000000"/>
                <w:w w:val="115"/>
                <w:sz w:val="20"/>
                <w:szCs w:val="20"/>
              </w:rPr>
              <w:t>Уметь</w:t>
            </w:r>
            <w:r w:rsidRPr="00005DA0">
              <w:rPr>
                <w:color w:val="000000"/>
                <w:spacing w:val="-12"/>
                <w:w w:val="115"/>
                <w:sz w:val="20"/>
                <w:szCs w:val="20"/>
              </w:rPr>
              <w:t xml:space="preserve"> </w:t>
            </w:r>
            <w:r w:rsidRPr="00005DA0">
              <w:rPr>
                <w:color w:val="000000"/>
                <w:w w:val="115"/>
                <w:sz w:val="20"/>
                <w:szCs w:val="20"/>
              </w:rPr>
              <w:t>работать</w:t>
            </w:r>
            <w:r w:rsidRPr="00005DA0">
              <w:rPr>
                <w:color w:val="000000"/>
                <w:spacing w:val="-13"/>
                <w:w w:val="115"/>
                <w:sz w:val="20"/>
                <w:szCs w:val="20"/>
              </w:rPr>
              <w:t xml:space="preserve"> </w:t>
            </w:r>
            <w:r w:rsidRPr="00005DA0">
              <w:rPr>
                <w:color w:val="000000"/>
                <w:w w:val="115"/>
                <w:sz w:val="20"/>
                <w:szCs w:val="20"/>
              </w:rPr>
              <w:t>со</w:t>
            </w:r>
            <w:r w:rsidRPr="00005DA0">
              <w:rPr>
                <w:color w:val="000000"/>
                <w:spacing w:val="-12"/>
                <w:w w:val="115"/>
                <w:sz w:val="20"/>
                <w:szCs w:val="20"/>
              </w:rPr>
              <w:t xml:space="preserve"> </w:t>
            </w:r>
            <w:r w:rsidR="00C177A2">
              <w:rPr>
                <w:color w:val="000000"/>
                <w:w w:val="115"/>
                <w:sz w:val="20"/>
                <w:szCs w:val="20"/>
              </w:rPr>
              <w:t>сло</w:t>
            </w:r>
            <w:r w:rsidRPr="00005DA0">
              <w:rPr>
                <w:color w:val="000000"/>
                <w:w w:val="115"/>
                <w:sz w:val="20"/>
                <w:szCs w:val="20"/>
              </w:rPr>
              <w:t>варями,</w:t>
            </w:r>
            <w:r w:rsidRPr="00005DA0">
              <w:rPr>
                <w:color w:val="000000"/>
                <w:spacing w:val="-3"/>
                <w:w w:val="115"/>
                <w:sz w:val="20"/>
                <w:szCs w:val="20"/>
              </w:rPr>
              <w:t xml:space="preserve"> </w:t>
            </w:r>
            <w:r w:rsidRPr="00005DA0">
              <w:rPr>
                <w:color w:val="000000"/>
                <w:w w:val="115"/>
                <w:sz w:val="20"/>
                <w:szCs w:val="20"/>
              </w:rPr>
              <w:t>определять</w:t>
            </w:r>
            <w:r w:rsidRPr="00005DA0">
              <w:rPr>
                <w:color w:val="000000"/>
                <w:spacing w:val="-2"/>
                <w:w w:val="115"/>
                <w:sz w:val="20"/>
                <w:szCs w:val="20"/>
              </w:rPr>
              <w:t xml:space="preserve"> </w:t>
            </w:r>
            <w:r w:rsidRPr="00005DA0">
              <w:rPr>
                <w:color w:val="000000"/>
                <w:w w:val="115"/>
                <w:sz w:val="20"/>
                <w:szCs w:val="20"/>
              </w:rPr>
              <w:t>значение</w:t>
            </w:r>
            <w:r w:rsidRPr="00005DA0">
              <w:rPr>
                <w:color w:val="000000"/>
                <w:spacing w:val="-2"/>
                <w:w w:val="115"/>
                <w:sz w:val="20"/>
                <w:szCs w:val="20"/>
              </w:rPr>
              <w:t xml:space="preserve"> </w:t>
            </w:r>
            <w:r w:rsidRPr="00005DA0">
              <w:rPr>
                <w:color w:val="000000"/>
                <w:w w:val="115"/>
                <w:sz w:val="20"/>
                <w:szCs w:val="20"/>
              </w:rPr>
              <w:t>устаревших</w:t>
            </w:r>
            <w:r w:rsidRPr="00005DA0">
              <w:rPr>
                <w:color w:val="000000"/>
                <w:spacing w:val="-2"/>
                <w:w w:val="115"/>
                <w:sz w:val="20"/>
                <w:szCs w:val="20"/>
              </w:rPr>
              <w:t xml:space="preserve"> </w:t>
            </w:r>
            <w:r w:rsidRPr="00005DA0">
              <w:rPr>
                <w:color w:val="000000"/>
                <w:w w:val="115"/>
                <w:sz w:val="20"/>
                <w:szCs w:val="20"/>
              </w:rPr>
              <w:t>слов</w:t>
            </w:r>
          </w:p>
          <w:p w14:paraId="1101B72A" w14:textId="77777777" w:rsidR="005B2FBF" w:rsidRPr="00005DA0" w:rsidRDefault="00005DA0" w:rsidP="00C177A2">
            <w:pPr>
              <w:pStyle w:val="TableParagraph"/>
              <w:ind w:left="0"/>
              <w:jc w:val="center"/>
              <w:rPr>
                <w:color w:val="000000"/>
                <w:sz w:val="20"/>
                <w:szCs w:val="20"/>
              </w:rPr>
            </w:pPr>
            <w:r w:rsidRPr="00005DA0">
              <w:rPr>
                <w:color w:val="000000"/>
                <w:w w:val="120"/>
                <w:sz w:val="20"/>
                <w:szCs w:val="20"/>
              </w:rPr>
              <w:t>и</w:t>
            </w:r>
            <w:r w:rsidRPr="00005DA0">
              <w:rPr>
                <w:color w:val="000000"/>
                <w:spacing w:val="-7"/>
                <w:w w:val="120"/>
                <w:sz w:val="20"/>
                <w:szCs w:val="20"/>
              </w:rPr>
              <w:t xml:space="preserve"> </w:t>
            </w:r>
            <w:r w:rsidRPr="00005DA0">
              <w:rPr>
                <w:color w:val="000000"/>
                <w:w w:val="120"/>
                <w:sz w:val="20"/>
                <w:szCs w:val="20"/>
              </w:rPr>
              <w:t>выражений.</w:t>
            </w:r>
          </w:p>
          <w:p w14:paraId="09DC808E"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Читать</w:t>
            </w:r>
            <w:r w:rsidRPr="00005DA0">
              <w:rPr>
                <w:color w:val="000000"/>
                <w:spacing w:val="2"/>
                <w:w w:val="115"/>
                <w:sz w:val="20"/>
                <w:szCs w:val="20"/>
              </w:rPr>
              <w:t xml:space="preserve"> </w:t>
            </w:r>
            <w:r w:rsidRPr="00005DA0">
              <w:rPr>
                <w:color w:val="000000"/>
                <w:w w:val="115"/>
                <w:sz w:val="20"/>
                <w:szCs w:val="20"/>
              </w:rPr>
              <w:t>фрагменты</w:t>
            </w:r>
            <w:r w:rsidRPr="00005DA0">
              <w:rPr>
                <w:color w:val="000000"/>
                <w:spacing w:val="2"/>
                <w:w w:val="115"/>
                <w:sz w:val="20"/>
                <w:szCs w:val="20"/>
              </w:rPr>
              <w:t xml:space="preserve"> </w:t>
            </w:r>
            <w:r w:rsidRPr="00005DA0">
              <w:rPr>
                <w:color w:val="000000"/>
                <w:w w:val="115"/>
                <w:sz w:val="20"/>
                <w:szCs w:val="20"/>
              </w:rPr>
              <w:t>прозаического</w:t>
            </w:r>
            <w:r w:rsidRPr="00005DA0">
              <w:rPr>
                <w:color w:val="000000"/>
                <w:spacing w:val="2"/>
                <w:w w:val="115"/>
                <w:sz w:val="20"/>
                <w:szCs w:val="20"/>
              </w:rPr>
              <w:t xml:space="preserve"> </w:t>
            </w:r>
            <w:r w:rsidRPr="00005DA0">
              <w:rPr>
                <w:color w:val="000000"/>
                <w:w w:val="115"/>
                <w:sz w:val="20"/>
                <w:szCs w:val="20"/>
              </w:rPr>
              <w:t>произведения.</w:t>
            </w:r>
            <w:r w:rsidRPr="00005DA0">
              <w:rPr>
                <w:color w:val="000000"/>
                <w:spacing w:val="1"/>
                <w:w w:val="115"/>
                <w:sz w:val="20"/>
                <w:szCs w:val="20"/>
              </w:rPr>
              <w:t xml:space="preserve"> </w:t>
            </w:r>
            <w:r w:rsidRPr="00005DA0">
              <w:rPr>
                <w:color w:val="000000"/>
                <w:w w:val="115"/>
                <w:sz w:val="20"/>
                <w:szCs w:val="20"/>
              </w:rPr>
              <w:t>Анализировать</w:t>
            </w:r>
            <w:r w:rsidRPr="00005DA0">
              <w:rPr>
                <w:color w:val="000000"/>
                <w:spacing w:val="26"/>
                <w:w w:val="115"/>
                <w:sz w:val="20"/>
                <w:szCs w:val="20"/>
              </w:rPr>
              <w:t xml:space="preserve"> </w:t>
            </w:r>
            <w:r w:rsidRPr="00005DA0">
              <w:rPr>
                <w:color w:val="000000"/>
                <w:w w:val="115"/>
                <w:sz w:val="20"/>
                <w:szCs w:val="20"/>
              </w:rPr>
              <w:t>текст,</w:t>
            </w:r>
            <w:r w:rsidRPr="00005DA0">
              <w:rPr>
                <w:color w:val="000000"/>
                <w:spacing w:val="26"/>
                <w:w w:val="115"/>
                <w:sz w:val="20"/>
                <w:szCs w:val="20"/>
              </w:rPr>
              <w:t xml:space="preserve"> </w:t>
            </w:r>
            <w:r w:rsidRPr="00005DA0">
              <w:rPr>
                <w:color w:val="000000"/>
                <w:w w:val="115"/>
                <w:sz w:val="20"/>
                <w:szCs w:val="20"/>
              </w:rPr>
              <w:t>выявлять</w:t>
            </w:r>
            <w:r w:rsidRPr="00005DA0">
              <w:rPr>
                <w:color w:val="000000"/>
                <w:spacing w:val="26"/>
                <w:w w:val="115"/>
                <w:sz w:val="20"/>
                <w:szCs w:val="20"/>
              </w:rPr>
              <w:t xml:space="preserve"> </w:t>
            </w:r>
            <w:r w:rsidRPr="00005DA0">
              <w:rPr>
                <w:color w:val="000000"/>
                <w:w w:val="115"/>
                <w:sz w:val="20"/>
                <w:szCs w:val="20"/>
              </w:rPr>
              <w:t>тему,</w:t>
            </w:r>
            <w:r w:rsidRPr="00005DA0">
              <w:rPr>
                <w:color w:val="000000"/>
                <w:spacing w:val="26"/>
                <w:w w:val="115"/>
                <w:sz w:val="20"/>
                <w:szCs w:val="20"/>
              </w:rPr>
              <w:t xml:space="preserve"> </w:t>
            </w:r>
            <w:r w:rsidRPr="00005DA0">
              <w:rPr>
                <w:color w:val="000000"/>
                <w:w w:val="115"/>
                <w:sz w:val="20"/>
                <w:szCs w:val="20"/>
              </w:rPr>
              <w:t>композицию,</w:t>
            </w:r>
            <w:r w:rsidRPr="00005DA0">
              <w:rPr>
                <w:color w:val="000000"/>
                <w:spacing w:val="-48"/>
                <w:w w:val="115"/>
                <w:sz w:val="20"/>
                <w:szCs w:val="20"/>
              </w:rPr>
              <w:t xml:space="preserve"> </w:t>
            </w:r>
            <w:r w:rsidRPr="00005DA0">
              <w:rPr>
                <w:color w:val="000000"/>
                <w:w w:val="115"/>
                <w:sz w:val="20"/>
                <w:szCs w:val="20"/>
              </w:rPr>
              <w:t>круг</w:t>
            </w:r>
            <w:r w:rsidRPr="00005DA0">
              <w:rPr>
                <w:color w:val="000000"/>
                <w:spacing w:val="6"/>
                <w:w w:val="115"/>
                <w:sz w:val="20"/>
                <w:szCs w:val="20"/>
              </w:rPr>
              <w:t xml:space="preserve"> </w:t>
            </w:r>
            <w:r w:rsidRPr="00005DA0">
              <w:rPr>
                <w:color w:val="000000"/>
                <w:w w:val="115"/>
                <w:sz w:val="20"/>
                <w:szCs w:val="20"/>
              </w:rPr>
              <w:t>главных</w:t>
            </w:r>
            <w:r w:rsidRPr="00005DA0">
              <w:rPr>
                <w:color w:val="000000"/>
                <w:spacing w:val="7"/>
                <w:w w:val="115"/>
                <w:sz w:val="20"/>
                <w:szCs w:val="20"/>
              </w:rPr>
              <w:t xml:space="preserve"> </w:t>
            </w:r>
            <w:r w:rsidRPr="00005DA0">
              <w:rPr>
                <w:color w:val="000000"/>
                <w:w w:val="115"/>
                <w:sz w:val="20"/>
                <w:szCs w:val="20"/>
              </w:rPr>
              <w:t>героев</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второстепенных</w:t>
            </w:r>
            <w:r w:rsidRPr="00005DA0">
              <w:rPr>
                <w:color w:val="000000"/>
                <w:spacing w:val="7"/>
                <w:w w:val="115"/>
                <w:sz w:val="20"/>
                <w:szCs w:val="20"/>
              </w:rPr>
              <w:t xml:space="preserve"> </w:t>
            </w:r>
            <w:r w:rsidRPr="00005DA0">
              <w:rPr>
                <w:color w:val="000000"/>
                <w:w w:val="115"/>
                <w:sz w:val="20"/>
                <w:szCs w:val="20"/>
              </w:rPr>
              <w:t>персонажей.</w:t>
            </w:r>
            <w:r w:rsidRPr="00005DA0">
              <w:rPr>
                <w:color w:val="000000"/>
                <w:spacing w:val="-49"/>
                <w:w w:val="115"/>
                <w:sz w:val="20"/>
                <w:szCs w:val="20"/>
              </w:rPr>
              <w:t xml:space="preserve"> </w:t>
            </w:r>
            <w:r w:rsidRPr="00005DA0">
              <w:rPr>
                <w:color w:val="000000"/>
                <w:w w:val="115"/>
                <w:sz w:val="20"/>
                <w:szCs w:val="20"/>
              </w:rPr>
              <w:t>Составлять развёрнутый план, пересказывать</w:t>
            </w:r>
            <w:r w:rsidRPr="00005DA0">
              <w:rPr>
                <w:color w:val="000000"/>
                <w:spacing w:val="1"/>
                <w:w w:val="115"/>
                <w:sz w:val="20"/>
                <w:szCs w:val="20"/>
              </w:rPr>
              <w:t xml:space="preserve"> </w:t>
            </w:r>
            <w:r w:rsidRPr="00005DA0">
              <w:rPr>
                <w:color w:val="000000"/>
                <w:w w:val="115"/>
                <w:sz w:val="20"/>
                <w:szCs w:val="20"/>
              </w:rPr>
              <w:t>фрагменты</w:t>
            </w:r>
            <w:r w:rsidRPr="00005DA0">
              <w:rPr>
                <w:color w:val="000000"/>
                <w:spacing w:val="25"/>
                <w:w w:val="115"/>
                <w:sz w:val="20"/>
                <w:szCs w:val="20"/>
              </w:rPr>
              <w:t xml:space="preserve"> </w:t>
            </w:r>
            <w:r w:rsidRPr="00005DA0">
              <w:rPr>
                <w:color w:val="000000"/>
                <w:w w:val="115"/>
                <w:sz w:val="20"/>
                <w:szCs w:val="20"/>
              </w:rPr>
              <w:t>текста.</w:t>
            </w:r>
            <w:r w:rsidRPr="00005DA0">
              <w:rPr>
                <w:color w:val="000000"/>
                <w:spacing w:val="26"/>
                <w:w w:val="115"/>
                <w:sz w:val="20"/>
                <w:szCs w:val="20"/>
              </w:rPr>
              <w:t xml:space="preserve"> </w:t>
            </w:r>
            <w:r w:rsidRPr="00005DA0">
              <w:rPr>
                <w:color w:val="000000"/>
                <w:w w:val="115"/>
                <w:sz w:val="20"/>
                <w:szCs w:val="20"/>
              </w:rPr>
              <w:t>Аргументированно</w:t>
            </w:r>
            <w:r w:rsidRPr="00005DA0">
              <w:rPr>
                <w:color w:val="000000"/>
                <w:spacing w:val="26"/>
                <w:w w:val="115"/>
                <w:sz w:val="20"/>
                <w:szCs w:val="20"/>
              </w:rPr>
              <w:t xml:space="preserve"> </w:t>
            </w:r>
            <w:r w:rsidRPr="00005DA0">
              <w:rPr>
                <w:color w:val="000000"/>
                <w:w w:val="115"/>
                <w:sz w:val="20"/>
                <w:szCs w:val="20"/>
              </w:rPr>
              <w:t>высказывать</w:t>
            </w:r>
            <w:r w:rsidRPr="00005DA0">
              <w:rPr>
                <w:color w:val="000000"/>
                <w:spacing w:val="-48"/>
                <w:w w:val="115"/>
                <w:sz w:val="20"/>
                <w:szCs w:val="20"/>
              </w:rPr>
              <w:t xml:space="preserve"> </w:t>
            </w:r>
            <w:r w:rsidRPr="00005DA0">
              <w:rPr>
                <w:color w:val="000000"/>
                <w:w w:val="115"/>
                <w:sz w:val="20"/>
                <w:szCs w:val="20"/>
              </w:rPr>
              <w:t>своё</w:t>
            </w:r>
            <w:r w:rsidRPr="00005DA0">
              <w:rPr>
                <w:color w:val="000000"/>
                <w:spacing w:val="1"/>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событиям</w:t>
            </w:r>
            <w:r w:rsidRPr="00005DA0">
              <w:rPr>
                <w:color w:val="000000"/>
                <w:spacing w:val="2"/>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героям</w:t>
            </w:r>
            <w:r w:rsidRPr="00005DA0">
              <w:rPr>
                <w:color w:val="000000"/>
                <w:spacing w:val="2"/>
                <w:w w:val="115"/>
                <w:sz w:val="20"/>
                <w:szCs w:val="20"/>
              </w:rPr>
              <w:t xml:space="preserve"> </w:t>
            </w:r>
            <w:r w:rsidRPr="00005DA0">
              <w:rPr>
                <w:color w:val="000000"/>
                <w:w w:val="115"/>
                <w:sz w:val="20"/>
                <w:szCs w:val="20"/>
              </w:rPr>
              <w:t>произведения.</w:t>
            </w:r>
            <w:r w:rsidRPr="00005DA0">
              <w:rPr>
                <w:color w:val="000000"/>
                <w:spacing w:val="-49"/>
                <w:w w:val="115"/>
                <w:sz w:val="20"/>
                <w:szCs w:val="20"/>
              </w:rPr>
              <w:t xml:space="preserve"> </w:t>
            </w:r>
            <w:r w:rsidRPr="00005DA0">
              <w:rPr>
                <w:color w:val="000000"/>
                <w:w w:val="115"/>
                <w:sz w:val="20"/>
                <w:szCs w:val="20"/>
              </w:rPr>
              <w:t>Писать</w:t>
            </w:r>
            <w:r w:rsidRPr="00005DA0">
              <w:rPr>
                <w:color w:val="000000"/>
                <w:spacing w:val="-8"/>
                <w:w w:val="115"/>
                <w:sz w:val="20"/>
                <w:szCs w:val="20"/>
              </w:rPr>
              <w:t xml:space="preserve"> </w:t>
            </w:r>
            <w:r w:rsidRPr="00005DA0">
              <w:rPr>
                <w:color w:val="000000"/>
                <w:w w:val="115"/>
                <w:sz w:val="20"/>
                <w:szCs w:val="20"/>
              </w:rPr>
              <w:t>сочинение</w:t>
            </w:r>
            <w:r w:rsidRPr="00005DA0">
              <w:rPr>
                <w:color w:val="000000"/>
                <w:spacing w:val="-8"/>
                <w:w w:val="115"/>
                <w:sz w:val="20"/>
                <w:szCs w:val="20"/>
              </w:rPr>
              <w:t xml:space="preserve"> </w:t>
            </w:r>
            <w:r w:rsidRPr="00005DA0">
              <w:rPr>
                <w:color w:val="000000"/>
                <w:w w:val="115"/>
                <w:sz w:val="20"/>
                <w:szCs w:val="20"/>
              </w:rPr>
              <w:t>на</w:t>
            </w:r>
            <w:r w:rsidRPr="00005DA0">
              <w:rPr>
                <w:color w:val="000000"/>
                <w:spacing w:val="-8"/>
                <w:w w:val="115"/>
                <w:sz w:val="20"/>
                <w:szCs w:val="20"/>
              </w:rPr>
              <w:t xml:space="preserve"> </w:t>
            </w:r>
            <w:r w:rsidRPr="00005DA0">
              <w:rPr>
                <w:color w:val="000000"/>
                <w:w w:val="115"/>
                <w:sz w:val="20"/>
                <w:szCs w:val="20"/>
              </w:rPr>
              <w:t>одну</w:t>
            </w:r>
            <w:r w:rsidRPr="00005DA0">
              <w:rPr>
                <w:color w:val="000000"/>
                <w:spacing w:val="-8"/>
                <w:w w:val="115"/>
                <w:sz w:val="20"/>
                <w:szCs w:val="20"/>
              </w:rPr>
              <w:t xml:space="preserve"> </w:t>
            </w:r>
            <w:r w:rsidRPr="00005DA0">
              <w:rPr>
                <w:color w:val="000000"/>
                <w:w w:val="115"/>
                <w:sz w:val="20"/>
                <w:szCs w:val="20"/>
              </w:rPr>
              <w:t>из</w:t>
            </w:r>
            <w:r w:rsidRPr="00005DA0">
              <w:rPr>
                <w:color w:val="000000"/>
                <w:spacing w:val="-7"/>
                <w:w w:val="115"/>
                <w:sz w:val="20"/>
                <w:szCs w:val="20"/>
              </w:rPr>
              <w:t xml:space="preserve"> </w:t>
            </w:r>
            <w:r w:rsidRPr="00005DA0">
              <w:rPr>
                <w:color w:val="000000"/>
                <w:w w:val="115"/>
                <w:sz w:val="20"/>
                <w:szCs w:val="20"/>
              </w:rPr>
              <w:t>тем.</w:t>
            </w:r>
          </w:p>
        </w:tc>
      </w:tr>
      <w:tr w:rsidR="00005DA0" w:rsidRPr="00005DA0" w14:paraId="0D8F64F1" w14:textId="77777777" w:rsidTr="00371A50">
        <w:trPr>
          <w:trHeight w:val="1787"/>
        </w:trPr>
        <w:tc>
          <w:tcPr>
            <w:tcW w:w="1928" w:type="dxa"/>
            <w:vMerge/>
            <w:tcBorders>
              <w:top w:val="nil"/>
              <w:left w:val="single" w:sz="6" w:space="0" w:color="000000"/>
              <w:bottom w:val="single" w:sz="6" w:space="0" w:color="000000"/>
            </w:tcBorders>
          </w:tcPr>
          <w:p w14:paraId="0C1B9189" w14:textId="77777777" w:rsidR="005B2FBF" w:rsidRPr="00005DA0" w:rsidRDefault="005B2FBF" w:rsidP="00C177A2">
            <w:pPr>
              <w:jc w:val="center"/>
              <w:rPr>
                <w:color w:val="000000"/>
                <w:sz w:val="20"/>
                <w:szCs w:val="20"/>
              </w:rPr>
            </w:pPr>
          </w:p>
        </w:tc>
        <w:tc>
          <w:tcPr>
            <w:tcW w:w="3175" w:type="dxa"/>
            <w:tcBorders>
              <w:bottom w:val="single" w:sz="6" w:space="0" w:color="000000"/>
            </w:tcBorders>
          </w:tcPr>
          <w:p w14:paraId="18AAFEBA"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М. Ю. Лермонтов</w:t>
            </w:r>
            <w:r w:rsidRPr="00005DA0">
              <w:rPr>
                <w:i/>
                <w:color w:val="000000"/>
                <w:w w:val="115"/>
                <w:sz w:val="20"/>
                <w:szCs w:val="20"/>
              </w:rPr>
              <w:t>.</w:t>
            </w:r>
            <w:r w:rsidRPr="00005DA0">
              <w:rPr>
                <w:i/>
                <w:color w:val="000000"/>
                <w:spacing w:val="1"/>
                <w:w w:val="115"/>
                <w:sz w:val="20"/>
                <w:szCs w:val="20"/>
              </w:rPr>
              <w:t xml:space="preserve"> </w:t>
            </w:r>
            <w:r w:rsidRPr="00005DA0">
              <w:rPr>
                <w:color w:val="000000"/>
                <w:w w:val="115"/>
                <w:sz w:val="20"/>
                <w:szCs w:val="20"/>
              </w:rPr>
              <w:t>Стихотворения</w:t>
            </w:r>
            <w:r w:rsidRPr="00005DA0">
              <w:rPr>
                <w:color w:val="000000"/>
                <w:spacing w:val="-6"/>
                <w:w w:val="115"/>
                <w:sz w:val="20"/>
                <w:szCs w:val="20"/>
              </w:rPr>
              <w:t xml:space="preserve"> </w:t>
            </w:r>
            <w:r w:rsidRPr="00005DA0">
              <w:rPr>
                <w:color w:val="000000"/>
                <w:w w:val="115"/>
                <w:sz w:val="20"/>
                <w:szCs w:val="20"/>
              </w:rPr>
              <w:t>(не</w:t>
            </w:r>
            <w:r w:rsidRPr="00005DA0">
              <w:rPr>
                <w:color w:val="000000"/>
                <w:spacing w:val="-5"/>
                <w:w w:val="115"/>
                <w:sz w:val="20"/>
                <w:szCs w:val="20"/>
              </w:rPr>
              <w:t xml:space="preserve"> </w:t>
            </w:r>
            <w:r w:rsidRPr="00005DA0">
              <w:rPr>
                <w:color w:val="000000"/>
                <w:w w:val="115"/>
                <w:sz w:val="20"/>
                <w:szCs w:val="20"/>
              </w:rPr>
              <w:t>менее</w:t>
            </w:r>
            <w:r w:rsidRPr="00005DA0">
              <w:rPr>
                <w:color w:val="000000"/>
                <w:spacing w:val="-5"/>
                <w:w w:val="115"/>
                <w:sz w:val="20"/>
                <w:szCs w:val="20"/>
              </w:rPr>
              <w:t xml:space="preserve"> </w:t>
            </w:r>
            <w:r w:rsidRPr="00005DA0">
              <w:rPr>
                <w:color w:val="000000"/>
                <w:w w:val="115"/>
                <w:sz w:val="20"/>
                <w:szCs w:val="20"/>
              </w:rPr>
              <w:t>трёх).</w:t>
            </w:r>
          </w:p>
          <w:p w14:paraId="72FAE3C2"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«Три</w:t>
            </w:r>
            <w:r w:rsidRPr="00005DA0">
              <w:rPr>
                <w:color w:val="000000"/>
                <w:spacing w:val="14"/>
                <w:w w:val="115"/>
                <w:sz w:val="20"/>
                <w:szCs w:val="20"/>
              </w:rPr>
              <w:t xml:space="preserve"> </w:t>
            </w:r>
            <w:r w:rsidRPr="00005DA0">
              <w:rPr>
                <w:color w:val="000000"/>
                <w:w w:val="115"/>
                <w:sz w:val="20"/>
                <w:szCs w:val="20"/>
              </w:rPr>
              <w:t>пальмы»,</w:t>
            </w:r>
            <w:r w:rsidRPr="00005DA0">
              <w:rPr>
                <w:color w:val="000000"/>
                <w:spacing w:val="14"/>
                <w:w w:val="115"/>
                <w:sz w:val="20"/>
                <w:szCs w:val="20"/>
              </w:rPr>
              <w:t xml:space="preserve"> </w:t>
            </w:r>
            <w:r w:rsidRPr="00005DA0">
              <w:rPr>
                <w:color w:val="000000"/>
                <w:w w:val="115"/>
                <w:sz w:val="20"/>
                <w:szCs w:val="20"/>
              </w:rPr>
              <w:t>«Листок»,</w:t>
            </w:r>
          </w:p>
          <w:p w14:paraId="1E00808A"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«Утёс»</w:t>
            </w:r>
            <w:r w:rsidRPr="00005DA0">
              <w:rPr>
                <w:color w:val="000000"/>
                <w:spacing w:val="-11"/>
                <w:w w:val="115"/>
                <w:sz w:val="20"/>
                <w:szCs w:val="20"/>
              </w:rPr>
              <w:t xml:space="preserve"> </w:t>
            </w:r>
            <w:r w:rsidRPr="00005DA0">
              <w:rPr>
                <w:color w:val="000000"/>
                <w:w w:val="115"/>
                <w:sz w:val="20"/>
                <w:szCs w:val="20"/>
              </w:rPr>
              <w:t>и</w:t>
            </w:r>
            <w:r w:rsidRPr="00005DA0">
              <w:rPr>
                <w:color w:val="000000"/>
                <w:spacing w:val="-11"/>
                <w:w w:val="115"/>
                <w:sz w:val="20"/>
                <w:szCs w:val="20"/>
              </w:rPr>
              <w:t xml:space="preserve"> </w:t>
            </w:r>
            <w:r w:rsidRPr="00005DA0">
              <w:rPr>
                <w:color w:val="000000"/>
                <w:w w:val="115"/>
                <w:sz w:val="20"/>
                <w:szCs w:val="20"/>
              </w:rPr>
              <w:t>др.</w:t>
            </w:r>
            <w:r w:rsidRPr="00005DA0">
              <w:rPr>
                <w:color w:val="000000"/>
                <w:spacing w:val="-11"/>
                <w:w w:val="115"/>
                <w:sz w:val="20"/>
                <w:szCs w:val="20"/>
              </w:rPr>
              <w:t xml:space="preserve"> </w:t>
            </w:r>
            <w:r w:rsidRPr="00005DA0">
              <w:rPr>
                <w:color w:val="000000"/>
                <w:w w:val="115"/>
                <w:sz w:val="20"/>
                <w:szCs w:val="20"/>
              </w:rPr>
              <w:t>(3</w:t>
            </w:r>
            <w:r w:rsidRPr="00005DA0">
              <w:rPr>
                <w:color w:val="000000"/>
                <w:spacing w:val="-10"/>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144FF9BD"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9"/>
                <w:w w:val="115"/>
                <w:sz w:val="20"/>
                <w:szCs w:val="20"/>
              </w:rPr>
              <w:t xml:space="preserve"> </w:t>
            </w:r>
            <w:r w:rsidRPr="00005DA0">
              <w:rPr>
                <w:color w:val="000000"/>
                <w:w w:val="115"/>
                <w:sz w:val="20"/>
                <w:szCs w:val="20"/>
              </w:rPr>
              <w:t>читать</w:t>
            </w:r>
            <w:r w:rsidRPr="00005DA0">
              <w:rPr>
                <w:color w:val="000000"/>
                <w:spacing w:val="10"/>
                <w:w w:val="115"/>
                <w:sz w:val="20"/>
                <w:szCs w:val="20"/>
              </w:rPr>
              <w:t xml:space="preserve"> </w:t>
            </w:r>
            <w:r w:rsidRPr="00005DA0">
              <w:rPr>
                <w:color w:val="000000"/>
                <w:w w:val="115"/>
                <w:sz w:val="20"/>
                <w:szCs w:val="20"/>
              </w:rPr>
              <w:t>стихотворение.</w:t>
            </w:r>
          </w:p>
          <w:p w14:paraId="5B2C85B3"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Определять тематическое единство подобранных</w:t>
            </w:r>
            <w:r w:rsidRPr="00005DA0">
              <w:rPr>
                <w:color w:val="000000"/>
                <w:spacing w:val="1"/>
                <w:w w:val="115"/>
                <w:sz w:val="20"/>
                <w:szCs w:val="20"/>
              </w:rPr>
              <w:t xml:space="preserve"> </w:t>
            </w:r>
            <w:r w:rsidRPr="00005DA0">
              <w:rPr>
                <w:color w:val="000000"/>
                <w:w w:val="115"/>
                <w:sz w:val="20"/>
                <w:szCs w:val="20"/>
              </w:rPr>
              <w:t>произведений.</w:t>
            </w:r>
            <w:r w:rsidRPr="00005DA0">
              <w:rPr>
                <w:color w:val="000000"/>
                <w:spacing w:val="12"/>
                <w:w w:val="115"/>
                <w:sz w:val="20"/>
                <w:szCs w:val="20"/>
              </w:rPr>
              <w:t xml:space="preserve"> </w:t>
            </w:r>
            <w:r w:rsidRPr="00005DA0">
              <w:rPr>
                <w:color w:val="000000"/>
                <w:w w:val="115"/>
                <w:sz w:val="20"/>
                <w:szCs w:val="20"/>
              </w:rPr>
              <w:t>Выявлять</w:t>
            </w:r>
            <w:r w:rsidRPr="00005DA0">
              <w:rPr>
                <w:color w:val="000000"/>
                <w:spacing w:val="13"/>
                <w:w w:val="115"/>
                <w:sz w:val="20"/>
                <w:szCs w:val="20"/>
              </w:rPr>
              <w:t xml:space="preserve"> </w:t>
            </w:r>
            <w:r w:rsidRPr="00005DA0">
              <w:rPr>
                <w:color w:val="000000"/>
                <w:w w:val="115"/>
                <w:sz w:val="20"/>
                <w:szCs w:val="20"/>
              </w:rPr>
              <w:t>средства</w:t>
            </w:r>
            <w:r w:rsidRPr="00005DA0">
              <w:rPr>
                <w:color w:val="000000"/>
                <w:spacing w:val="13"/>
                <w:w w:val="115"/>
                <w:sz w:val="20"/>
                <w:szCs w:val="20"/>
              </w:rPr>
              <w:t xml:space="preserve"> </w:t>
            </w:r>
            <w:r w:rsidRPr="00005DA0">
              <w:rPr>
                <w:color w:val="000000"/>
                <w:w w:val="115"/>
                <w:sz w:val="20"/>
                <w:szCs w:val="20"/>
              </w:rPr>
              <w:t>художественной</w:t>
            </w:r>
            <w:r w:rsidRPr="00005DA0">
              <w:rPr>
                <w:color w:val="000000"/>
                <w:spacing w:val="-49"/>
                <w:w w:val="115"/>
                <w:sz w:val="20"/>
                <w:szCs w:val="20"/>
              </w:rPr>
              <w:t xml:space="preserve"> </w:t>
            </w:r>
            <w:r w:rsidRPr="00005DA0">
              <w:rPr>
                <w:color w:val="000000"/>
                <w:w w:val="115"/>
                <w:sz w:val="20"/>
                <w:szCs w:val="20"/>
              </w:rPr>
              <w:t>изобразительности</w:t>
            </w:r>
            <w:r w:rsidRPr="00005DA0">
              <w:rPr>
                <w:color w:val="000000"/>
                <w:spacing w:val="3"/>
                <w:w w:val="115"/>
                <w:sz w:val="20"/>
                <w:szCs w:val="20"/>
              </w:rPr>
              <w:t xml:space="preserve"> </w:t>
            </w:r>
            <w:r w:rsidRPr="00005DA0">
              <w:rPr>
                <w:color w:val="000000"/>
                <w:w w:val="115"/>
                <w:sz w:val="20"/>
                <w:szCs w:val="20"/>
              </w:rPr>
              <w:t>в</w:t>
            </w:r>
            <w:r w:rsidRPr="00005DA0">
              <w:rPr>
                <w:color w:val="000000"/>
                <w:spacing w:val="4"/>
                <w:w w:val="115"/>
                <w:sz w:val="20"/>
                <w:szCs w:val="20"/>
              </w:rPr>
              <w:t xml:space="preserve"> </w:t>
            </w:r>
            <w:r w:rsidRPr="00005DA0">
              <w:rPr>
                <w:color w:val="000000"/>
                <w:w w:val="115"/>
                <w:sz w:val="20"/>
                <w:szCs w:val="20"/>
              </w:rPr>
              <w:t>лирических</w:t>
            </w:r>
            <w:r w:rsidRPr="00005DA0">
              <w:rPr>
                <w:color w:val="000000"/>
                <w:spacing w:val="4"/>
                <w:w w:val="115"/>
                <w:sz w:val="20"/>
                <w:szCs w:val="20"/>
              </w:rPr>
              <w:t xml:space="preserve"> </w:t>
            </w:r>
            <w:r w:rsidRPr="00005DA0">
              <w:rPr>
                <w:color w:val="000000"/>
                <w:w w:val="115"/>
                <w:sz w:val="20"/>
                <w:szCs w:val="20"/>
              </w:rPr>
              <w:t>произведениях</w:t>
            </w:r>
            <w:r w:rsidRPr="00005DA0">
              <w:rPr>
                <w:color w:val="000000"/>
                <w:spacing w:val="1"/>
                <w:w w:val="115"/>
                <w:sz w:val="20"/>
                <w:szCs w:val="20"/>
              </w:rPr>
              <w:t xml:space="preserve"> </w:t>
            </w:r>
            <w:r w:rsidRPr="00005DA0">
              <w:rPr>
                <w:color w:val="000000"/>
                <w:w w:val="115"/>
                <w:sz w:val="20"/>
                <w:szCs w:val="20"/>
              </w:rPr>
              <w:t>(эпитет,</w:t>
            </w:r>
            <w:r w:rsidRPr="00005DA0">
              <w:rPr>
                <w:color w:val="000000"/>
                <w:spacing w:val="-3"/>
                <w:w w:val="115"/>
                <w:sz w:val="20"/>
                <w:szCs w:val="20"/>
              </w:rPr>
              <w:t xml:space="preserve"> </w:t>
            </w:r>
            <w:r w:rsidRPr="00005DA0">
              <w:rPr>
                <w:color w:val="000000"/>
                <w:w w:val="115"/>
                <w:sz w:val="20"/>
                <w:szCs w:val="20"/>
              </w:rPr>
              <w:t>метафора,</w:t>
            </w:r>
            <w:r w:rsidRPr="00005DA0">
              <w:rPr>
                <w:color w:val="000000"/>
                <w:spacing w:val="-2"/>
                <w:w w:val="115"/>
                <w:sz w:val="20"/>
                <w:szCs w:val="20"/>
              </w:rPr>
              <w:t xml:space="preserve"> </w:t>
            </w:r>
            <w:r w:rsidRPr="00005DA0">
              <w:rPr>
                <w:color w:val="000000"/>
                <w:w w:val="115"/>
                <w:sz w:val="20"/>
                <w:szCs w:val="20"/>
              </w:rPr>
              <w:t>олицетворение,</w:t>
            </w:r>
            <w:r w:rsidRPr="00005DA0">
              <w:rPr>
                <w:color w:val="000000"/>
                <w:spacing w:val="-2"/>
                <w:w w:val="115"/>
                <w:sz w:val="20"/>
                <w:szCs w:val="20"/>
              </w:rPr>
              <w:t xml:space="preserve"> </w:t>
            </w:r>
            <w:r w:rsidRPr="00005DA0">
              <w:rPr>
                <w:color w:val="000000"/>
                <w:w w:val="115"/>
                <w:sz w:val="20"/>
                <w:szCs w:val="20"/>
              </w:rPr>
              <w:t>сравнение).</w:t>
            </w:r>
          </w:p>
          <w:p w14:paraId="56120D27"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Сопоставлять художественные тексты с произве</w:t>
            </w:r>
            <w:r w:rsidR="00C177A2">
              <w:rPr>
                <w:color w:val="000000"/>
                <w:w w:val="115"/>
                <w:sz w:val="20"/>
                <w:szCs w:val="20"/>
              </w:rPr>
              <w:t>дени</w:t>
            </w:r>
            <w:r w:rsidRPr="00005DA0">
              <w:rPr>
                <w:color w:val="000000"/>
                <w:w w:val="115"/>
                <w:sz w:val="20"/>
                <w:szCs w:val="20"/>
              </w:rPr>
              <w:t>ями других видов искусств. Заучивать по выбору</w:t>
            </w:r>
            <w:r w:rsidRPr="00005DA0">
              <w:rPr>
                <w:color w:val="000000"/>
                <w:spacing w:val="1"/>
                <w:w w:val="115"/>
                <w:sz w:val="20"/>
                <w:szCs w:val="20"/>
              </w:rPr>
              <w:t xml:space="preserve"> </w:t>
            </w:r>
            <w:r w:rsidRPr="00005DA0">
              <w:rPr>
                <w:color w:val="000000"/>
                <w:w w:val="115"/>
                <w:sz w:val="20"/>
                <w:szCs w:val="20"/>
              </w:rPr>
              <w:t>стихотворение/я</w:t>
            </w:r>
            <w:r w:rsidRPr="00005DA0">
              <w:rPr>
                <w:color w:val="000000"/>
                <w:spacing w:val="-8"/>
                <w:w w:val="115"/>
                <w:sz w:val="20"/>
                <w:szCs w:val="20"/>
              </w:rPr>
              <w:t xml:space="preserve"> </w:t>
            </w:r>
            <w:r w:rsidRPr="00005DA0">
              <w:rPr>
                <w:color w:val="000000"/>
                <w:w w:val="115"/>
                <w:sz w:val="20"/>
                <w:szCs w:val="20"/>
              </w:rPr>
              <w:t>наизусть.</w:t>
            </w:r>
          </w:p>
        </w:tc>
      </w:tr>
      <w:tr w:rsidR="00005DA0" w:rsidRPr="00005DA0" w14:paraId="4BC3DBCC" w14:textId="77777777" w:rsidTr="00371A50">
        <w:trPr>
          <w:trHeight w:val="1835"/>
        </w:trPr>
        <w:tc>
          <w:tcPr>
            <w:tcW w:w="1928" w:type="dxa"/>
            <w:tcBorders>
              <w:left w:val="single" w:sz="6" w:space="0" w:color="000000"/>
            </w:tcBorders>
          </w:tcPr>
          <w:p w14:paraId="512027E0" w14:textId="77777777" w:rsidR="005B2FBF" w:rsidRPr="00005DA0" w:rsidRDefault="005B2FBF" w:rsidP="00C177A2">
            <w:pPr>
              <w:pStyle w:val="TableParagraph"/>
              <w:ind w:left="0"/>
              <w:jc w:val="center"/>
              <w:rPr>
                <w:color w:val="000000"/>
                <w:sz w:val="20"/>
                <w:szCs w:val="20"/>
              </w:rPr>
            </w:pPr>
          </w:p>
        </w:tc>
        <w:tc>
          <w:tcPr>
            <w:tcW w:w="3175" w:type="dxa"/>
          </w:tcPr>
          <w:p w14:paraId="59A68A4D" w14:textId="77777777" w:rsidR="005B2FBF" w:rsidRPr="00005DA0" w:rsidRDefault="00005DA0" w:rsidP="00C177A2">
            <w:pPr>
              <w:pStyle w:val="TableParagraph"/>
              <w:ind w:left="0"/>
              <w:jc w:val="center"/>
              <w:rPr>
                <w:color w:val="000000"/>
                <w:sz w:val="20"/>
                <w:szCs w:val="20"/>
              </w:rPr>
            </w:pPr>
            <w:r w:rsidRPr="00005DA0">
              <w:rPr>
                <w:color w:val="000000"/>
                <w:spacing w:val="-1"/>
                <w:w w:val="120"/>
                <w:sz w:val="20"/>
                <w:szCs w:val="20"/>
              </w:rPr>
              <w:t>А.</w:t>
            </w:r>
            <w:r w:rsidRPr="00005DA0">
              <w:rPr>
                <w:color w:val="000000"/>
                <w:spacing w:val="-12"/>
                <w:w w:val="120"/>
                <w:sz w:val="20"/>
                <w:szCs w:val="20"/>
              </w:rPr>
              <w:t xml:space="preserve"> </w:t>
            </w:r>
            <w:r w:rsidRPr="00005DA0">
              <w:rPr>
                <w:color w:val="000000"/>
                <w:spacing w:val="-1"/>
                <w:w w:val="120"/>
                <w:sz w:val="20"/>
                <w:szCs w:val="20"/>
              </w:rPr>
              <w:t>В.</w:t>
            </w:r>
            <w:r w:rsidRPr="00005DA0">
              <w:rPr>
                <w:color w:val="000000"/>
                <w:spacing w:val="-12"/>
                <w:w w:val="120"/>
                <w:sz w:val="20"/>
                <w:szCs w:val="20"/>
              </w:rPr>
              <w:t xml:space="preserve"> </w:t>
            </w:r>
            <w:r w:rsidRPr="00005DA0">
              <w:rPr>
                <w:color w:val="000000"/>
                <w:spacing w:val="-1"/>
                <w:w w:val="120"/>
                <w:sz w:val="20"/>
                <w:szCs w:val="20"/>
              </w:rPr>
              <w:t>Кольцов.</w:t>
            </w:r>
          </w:p>
          <w:p w14:paraId="65148237"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Стихотворения</w:t>
            </w:r>
            <w:r w:rsidRPr="00005DA0">
              <w:rPr>
                <w:color w:val="000000"/>
                <w:spacing w:val="-5"/>
                <w:w w:val="115"/>
                <w:sz w:val="20"/>
                <w:szCs w:val="20"/>
              </w:rPr>
              <w:t xml:space="preserve"> </w:t>
            </w:r>
            <w:r w:rsidRPr="00005DA0">
              <w:rPr>
                <w:color w:val="000000"/>
                <w:w w:val="115"/>
                <w:sz w:val="20"/>
                <w:szCs w:val="20"/>
              </w:rPr>
              <w:t>(не</w:t>
            </w:r>
            <w:r w:rsidRPr="00005DA0">
              <w:rPr>
                <w:color w:val="000000"/>
                <w:spacing w:val="-5"/>
                <w:w w:val="115"/>
                <w:sz w:val="20"/>
                <w:szCs w:val="20"/>
              </w:rPr>
              <w:t xml:space="preserve"> </w:t>
            </w:r>
            <w:r w:rsidRPr="00005DA0">
              <w:rPr>
                <w:color w:val="000000"/>
                <w:w w:val="115"/>
                <w:sz w:val="20"/>
                <w:szCs w:val="20"/>
              </w:rPr>
              <w:t>менее</w:t>
            </w:r>
            <w:r w:rsidRPr="00005DA0">
              <w:rPr>
                <w:color w:val="000000"/>
                <w:spacing w:val="-4"/>
                <w:w w:val="115"/>
                <w:sz w:val="20"/>
                <w:szCs w:val="20"/>
              </w:rPr>
              <w:t xml:space="preserve"> </w:t>
            </w:r>
            <w:r w:rsidRPr="00005DA0">
              <w:rPr>
                <w:color w:val="000000"/>
                <w:w w:val="115"/>
                <w:sz w:val="20"/>
                <w:szCs w:val="20"/>
              </w:rPr>
              <w:t>двух).</w:t>
            </w:r>
          </w:p>
          <w:p w14:paraId="5ED45471"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«Косарь», «Соловей и др.</w:t>
            </w:r>
            <w:r w:rsidRPr="00005DA0">
              <w:rPr>
                <w:color w:val="000000"/>
                <w:spacing w:val="-49"/>
                <w:w w:val="115"/>
                <w:sz w:val="20"/>
                <w:szCs w:val="20"/>
              </w:rPr>
              <w:t xml:space="preserve"> </w:t>
            </w:r>
            <w:r w:rsidRPr="00005DA0">
              <w:rPr>
                <w:color w:val="000000"/>
                <w:w w:val="120"/>
                <w:sz w:val="20"/>
                <w:szCs w:val="20"/>
              </w:rPr>
              <w:t>(2</w:t>
            </w:r>
            <w:r w:rsidRPr="00005DA0">
              <w:rPr>
                <w:color w:val="000000"/>
                <w:spacing w:val="-12"/>
                <w:w w:val="120"/>
                <w:sz w:val="20"/>
                <w:szCs w:val="20"/>
              </w:rPr>
              <w:t xml:space="preserve"> </w:t>
            </w:r>
            <w:r w:rsidRPr="00005DA0">
              <w:rPr>
                <w:color w:val="000000"/>
                <w:w w:val="120"/>
                <w:sz w:val="20"/>
                <w:szCs w:val="20"/>
              </w:rPr>
              <w:t>ч)</w:t>
            </w:r>
          </w:p>
        </w:tc>
        <w:tc>
          <w:tcPr>
            <w:tcW w:w="5046" w:type="dxa"/>
            <w:tcBorders>
              <w:bottom w:val="single" w:sz="6" w:space="0" w:color="000000"/>
            </w:tcBorders>
          </w:tcPr>
          <w:p w14:paraId="12B85270"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9"/>
                <w:w w:val="115"/>
                <w:sz w:val="20"/>
                <w:szCs w:val="20"/>
              </w:rPr>
              <w:t xml:space="preserve"> </w:t>
            </w:r>
            <w:r w:rsidRPr="00005DA0">
              <w:rPr>
                <w:color w:val="000000"/>
                <w:w w:val="115"/>
                <w:sz w:val="20"/>
                <w:szCs w:val="20"/>
              </w:rPr>
              <w:t>читать</w:t>
            </w:r>
            <w:r w:rsidRPr="00005DA0">
              <w:rPr>
                <w:color w:val="000000"/>
                <w:spacing w:val="9"/>
                <w:w w:val="115"/>
                <w:sz w:val="20"/>
                <w:szCs w:val="20"/>
              </w:rPr>
              <w:t xml:space="preserve"> </w:t>
            </w:r>
            <w:r w:rsidRPr="00005DA0">
              <w:rPr>
                <w:color w:val="000000"/>
                <w:w w:val="115"/>
                <w:sz w:val="20"/>
                <w:szCs w:val="20"/>
              </w:rPr>
              <w:t>поэтический</w:t>
            </w:r>
            <w:r w:rsidRPr="00005DA0">
              <w:rPr>
                <w:color w:val="000000"/>
                <w:spacing w:val="10"/>
                <w:w w:val="115"/>
                <w:sz w:val="20"/>
                <w:szCs w:val="20"/>
              </w:rPr>
              <w:t xml:space="preserve"> </w:t>
            </w:r>
            <w:r w:rsidRPr="00005DA0">
              <w:rPr>
                <w:color w:val="000000"/>
                <w:w w:val="115"/>
                <w:sz w:val="20"/>
                <w:szCs w:val="20"/>
              </w:rPr>
              <w:t>текст.</w:t>
            </w:r>
            <w:r w:rsidRPr="00005DA0">
              <w:rPr>
                <w:color w:val="000000"/>
                <w:spacing w:val="9"/>
                <w:w w:val="115"/>
                <w:sz w:val="20"/>
                <w:szCs w:val="20"/>
              </w:rPr>
              <w:t xml:space="preserve"> </w:t>
            </w:r>
            <w:r w:rsidRPr="00005DA0">
              <w:rPr>
                <w:color w:val="000000"/>
                <w:w w:val="115"/>
                <w:sz w:val="20"/>
                <w:szCs w:val="20"/>
              </w:rPr>
              <w:t>Определять</w:t>
            </w:r>
            <w:r w:rsidRPr="00005DA0">
              <w:rPr>
                <w:color w:val="000000"/>
                <w:spacing w:val="-49"/>
                <w:w w:val="115"/>
                <w:sz w:val="20"/>
                <w:szCs w:val="20"/>
              </w:rPr>
              <w:t xml:space="preserve"> </w:t>
            </w:r>
            <w:r w:rsidRPr="00005DA0">
              <w:rPr>
                <w:color w:val="000000"/>
                <w:w w:val="115"/>
                <w:sz w:val="20"/>
                <w:szCs w:val="20"/>
              </w:rPr>
              <w:t>идейно-художес</w:t>
            </w:r>
            <w:r w:rsidR="00C177A2">
              <w:rPr>
                <w:color w:val="000000"/>
                <w:w w:val="115"/>
                <w:sz w:val="20"/>
                <w:szCs w:val="20"/>
              </w:rPr>
              <w:t>твенное содержание текста, выяв</w:t>
            </w:r>
            <w:r w:rsidRPr="00005DA0">
              <w:rPr>
                <w:color w:val="000000"/>
                <w:w w:val="115"/>
                <w:sz w:val="20"/>
                <w:szCs w:val="20"/>
              </w:rPr>
              <w:t>лять</w:t>
            </w:r>
            <w:r w:rsidRPr="00005DA0">
              <w:rPr>
                <w:color w:val="000000"/>
                <w:spacing w:val="-2"/>
                <w:w w:val="115"/>
                <w:sz w:val="20"/>
                <w:szCs w:val="20"/>
              </w:rPr>
              <w:t xml:space="preserve"> </w:t>
            </w:r>
            <w:r w:rsidRPr="00005DA0">
              <w:rPr>
                <w:color w:val="000000"/>
                <w:w w:val="115"/>
                <w:sz w:val="20"/>
                <w:szCs w:val="20"/>
              </w:rPr>
              <w:t>средства</w:t>
            </w:r>
            <w:r w:rsidRPr="00005DA0">
              <w:rPr>
                <w:color w:val="000000"/>
                <w:spacing w:val="-1"/>
                <w:w w:val="115"/>
                <w:sz w:val="20"/>
                <w:szCs w:val="20"/>
              </w:rPr>
              <w:t xml:space="preserve"> </w:t>
            </w:r>
            <w:r w:rsidRPr="00005DA0">
              <w:rPr>
                <w:color w:val="000000"/>
                <w:w w:val="115"/>
                <w:sz w:val="20"/>
                <w:szCs w:val="20"/>
              </w:rPr>
              <w:t>художественной</w:t>
            </w:r>
            <w:r w:rsidRPr="00005DA0">
              <w:rPr>
                <w:color w:val="000000"/>
                <w:spacing w:val="-1"/>
                <w:w w:val="115"/>
                <w:sz w:val="20"/>
                <w:szCs w:val="20"/>
              </w:rPr>
              <w:t xml:space="preserve"> </w:t>
            </w:r>
            <w:r w:rsidRPr="00005DA0">
              <w:rPr>
                <w:color w:val="000000"/>
                <w:w w:val="115"/>
                <w:sz w:val="20"/>
                <w:szCs w:val="20"/>
              </w:rPr>
              <w:t>выразительности.</w:t>
            </w:r>
          </w:p>
          <w:p w14:paraId="443F4EEE"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Видеть взаимосвязь</w:t>
            </w:r>
            <w:r w:rsidRPr="00005DA0">
              <w:rPr>
                <w:color w:val="000000"/>
                <w:spacing w:val="1"/>
                <w:w w:val="115"/>
                <w:sz w:val="20"/>
                <w:szCs w:val="20"/>
              </w:rPr>
              <w:t xml:space="preserve"> </w:t>
            </w:r>
            <w:r w:rsidRPr="00005DA0">
              <w:rPr>
                <w:color w:val="000000"/>
                <w:w w:val="115"/>
                <w:sz w:val="20"/>
                <w:szCs w:val="20"/>
              </w:rPr>
              <w:t>пейзажной зарисовки</w:t>
            </w:r>
            <w:r w:rsidRPr="00005DA0">
              <w:rPr>
                <w:color w:val="000000"/>
                <w:spacing w:val="1"/>
                <w:w w:val="115"/>
                <w:sz w:val="20"/>
                <w:szCs w:val="20"/>
              </w:rPr>
              <w:t xml:space="preserve"> </w:t>
            </w:r>
            <w:r w:rsidR="00C177A2">
              <w:rPr>
                <w:color w:val="000000"/>
                <w:w w:val="115"/>
                <w:sz w:val="20"/>
                <w:szCs w:val="20"/>
              </w:rPr>
              <w:t>с душев</w:t>
            </w:r>
            <w:r w:rsidRPr="00005DA0">
              <w:rPr>
                <w:color w:val="000000"/>
                <w:w w:val="115"/>
                <w:sz w:val="20"/>
                <w:szCs w:val="20"/>
              </w:rPr>
              <w:t>ным</w:t>
            </w:r>
            <w:r w:rsidRPr="00005DA0">
              <w:rPr>
                <w:color w:val="000000"/>
                <w:spacing w:val="6"/>
                <w:w w:val="115"/>
                <w:sz w:val="20"/>
                <w:szCs w:val="20"/>
              </w:rPr>
              <w:t xml:space="preserve"> </w:t>
            </w:r>
            <w:r w:rsidRPr="00005DA0">
              <w:rPr>
                <w:color w:val="000000"/>
                <w:w w:val="115"/>
                <w:sz w:val="20"/>
                <w:szCs w:val="20"/>
              </w:rPr>
              <w:t>состоянием</w:t>
            </w:r>
            <w:r w:rsidRPr="00005DA0">
              <w:rPr>
                <w:color w:val="000000"/>
                <w:spacing w:val="7"/>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настроением</w:t>
            </w:r>
            <w:r w:rsidRPr="00005DA0">
              <w:rPr>
                <w:color w:val="000000"/>
                <w:spacing w:val="7"/>
                <w:w w:val="115"/>
                <w:sz w:val="20"/>
                <w:szCs w:val="20"/>
              </w:rPr>
              <w:t xml:space="preserve"> </w:t>
            </w:r>
            <w:r w:rsidRPr="00005DA0">
              <w:rPr>
                <w:color w:val="000000"/>
                <w:w w:val="115"/>
                <w:sz w:val="20"/>
                <w:szCs w:val="20"/>
              </w:rPr>
              <w:t>человека.</w:t>
            </w:r>
            <w:r w:rsidRPr="00005DA0">
              <w:rPr>
                <w:color w:val="000000"/>
                <w:spacing w:val="7"/>
                <w:w w:val="115"/>
                <w:sz w:val="20"/>
                <w:szCs w:val="20"/>
              </w:rPr>
              <w:t xml:space="preserve"> </w:t>
            </w:r>
            <w:r w:rsidR="00C177A2">
              <w:rPr>
                <w:color w:val="000000"/>
                <w:w w:val="115"/>
                <w:sz w:val="20"/>
                <w:szCs w:val="20"/>
              </w:rPr>
              <w:t>Характери</w:t>
            </w:r>
            <w:r w:rsidRPr="00005DA0">
              <w:rPr>
                <w:color w:val="000000"/>
                <w:w w:val="115"/>
                <w:sz w:val="20"/>
                <w:szCs w:val="20"/>
              </w:rPr>
              <w:t>зовать лирического героя. Работать со словарями,</w:t>
            </w:r>
            <w:r w:rsidRPr="00005DA0">
              <w:rPr>
                <w:color w:val="000000"/>
                <w:spacing w:val="1"/>
                <w:w w:val="115"/>
                <w:sz w:val="20"/>
                <w:szCs w:val="20"/>
              </w:rPr>
              <w:t xml:space="preserve"> </w:t>
            </w:r>
            <w:r w:rsidRPr="00005DA0">
              <w:rPr>
                <w:color w:val="000000"/>
                <w:w w:val="115"/>
                <w:sz w:val="20"/>
                <w:szCs w:val="20"/>
              </w:rPr>
              <w:t>определять</w:t>
            </w:r>
            <w:r w:rsidRPr="00005DA0">
              <w:rPr>
                <w:color w:val="000000"/>
                <w:spacing w:val="8"/>
                <w:w w:val="115"/>
                <w:sz w:val="20"/>
                <w:szCs w:val="20"/>
              </w:rPr>
              <w:t xml:space="preserve"> </w:t>
            </w:r>
            <w:r w:rsidRPr="00005DA0">
              <w:rPr>
                <w:color w:val="000000"/>
                <w:w w:val="115"/>
                <w:sz w:val="20"/>
                <w:szCs w:val="20"/>
              </w:rPr>
              <w:t>значение</w:t>
            </w:r>
            <w:r w:rsidRPr="00005DA0">
              <w:rPr>
                <w:color w:val="000000"/>
                <w:spacing w:val="8"/>
                <w:w w:val="115"/>
                <w:sz w:val="20"/>
                <w:szCs w:val="20"/>
              </w:rPr>
              <w:t xml:space="preserve"> </w:t>
            </w:r>
            <w:r w:rsidRPr="00005DA0">
              <w:rPr>
                <w:color w:val="000000"/>
                <w:w w:val="115"/>
                <w:sz w:val="20"/>
                <w:szCs w:val="20"/>
              </w:rPr>
              <w:t>устаревших</w:t>
            </w:r>
            <w:r w:rsidRPr="00005DA0">
              <w:rPr>
                <w:color w:val="000000"/>
                <w:spacing w:val="8"/>
                <w:w w:val="115"/>
                <w:sz w:val="20"/>
                <w:szCs w:val="20"/>
              </w:rPr>
              <w:t xml:space="preserve"> </w:t>
            </w:r>
            <w:r w:rsidRPr="00005DA0">
              <w:rPr>
                <w:color w:val="000000"/>
                <w:w w:val="115"/>
                <w:sz w:val="20"/>
                <w:szCs w:val="20"/>
              </w:rPr>
              <w:t>слов</w:t>
            </w:r>
            <w:r w:rsidRPr="00005DA0">
              <w:rPr>
                <w:color w:val="000000"/>
                <w:spacing w:val="8"/>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выражений.</w:t>
            </w:r>
            <w:r w:rsidRPr="00005DA0">
              <w:rPr>
                <w:color w:val="000000"/>
                <w:spacing w:val="1"/>
                <w:w w:val="115"/>
                <w:sz w:val="20"/>
                <w:szCs w:val="20"/>
              </w:rPr>
              <w:t xml:space="preserve"> </w:t>
            </w:r>
            <w:r w:rsidRPr="00005DA0">
              <w:rPr>
                <w:color w:val="000000"/>
                <w:w w:val="115"/>
                <w:sz w:val="20"/>
                <w:szCs w:val="20"/>
              </w:rPr>
              <w:t>Читать</w:t>
            </w:r>
            <w:r w:rsidRPr="00005DA0">
              <w:rPr>
                <w:color w:val="000000"/>
                <w:spacing w:val="-7"/>
                <w:w w:val="115"/>
                <w:sz w:val="20"/>
                <w:szCs w:val="20"/>
              </w:rPr>
              <w:t xml:space="preserve"> </w:t>
            </w:r>
            <w:r w:rsidRPr="00005DA0">
              <w:rPr>
                <w:color w:val="000000"/>
                <w:w w:val="115"/>
                <w:sz w:val="20"/>
                <w:szCs w:val="20"/>
              </w:rPr>
              <w:t>одно</w:t>
            </w:r>
            <w:r w:rsidRPr="00005DA0">
              <w:rPr>
                <w:color w:val="000000"/>
                <w:spacing w:val="-7"/>
                <w:w w:val="115"/>
                <w:sz w:val="20"/>
                <w:szCs w:val="20"/>
              </w:rPr>
              <w:t xml:space="preserve"> </w:t>
            </w:r>
            <w:r w:rsidRPr="00005DA0">
              <w:rPr>
                <w:color w:val="000000"/>
                <w:w w:val="115"/>
                <w:sz w:val="20"/>
                <w:szCs w:val="20"/>
              </w:rPr>
              <w:t>из</w:t>
            </w:r>
            <w:r w:rsidRPr="00005DA0">
              <w:rPr>
                <w:color w:val="000000"/>
                <w:spacing w:val="-6"/>
                <w:w w:val="115"/>
                <w:sz w:val="20"/>
                <w:szCs w:val="20"/>
              </w:rPr>
              <w:t xml:space="preserve"> </w:t>
            </w:r>
            <w:r w:rsidRPr="00005DA0">
              <w:rPr>
                <w:color w:val="000000"/>
                <w:w w:val="115"/>
                <w:sz w:val="20"/>
                <w:szCs w:val="20"/>
              </w:rPr>
              <w:t>стихотворений</w:t>
            </w:r>
            <w:r w:rsidRPr="00005DA0">
              <w:rPr>
                <w:color w:val="000000"/>
                <w:spacing w:val="-7"/>
                <w:w w:val="115"/>
                <w:sz w:val="20"/>
                <w:szCs w:val="20"/>
              </w:rPr>
              <w:t xml:space="preserve"> </w:t>
            </w:r>
            <w:r w:rsidRPr="00005DA0">
              <w:rPr>
                <w:color w:val="000000"/>
                <w:w w:val="115"/>
                <w:sz w:val="20"/>
                <w:szCs w:val="20"/>
              </w:rPr>
              <w:t>наизусть.</w:t>
            </w:r>
          </w:p>
        </w:tc>
      </w:tr>
      <w:tr w:rsidR="00005DA0" w:rsidRPr="00005DA0" w14:paraId="5A1E1B00" w14:textId="77777777" w:rsidTr="00371A50">
        <w:trPr>
          <w:trHeight w:val="1202"/>
        </w:trPr>
        <w:tc>
          <w:tcPr>
            <w:tcW w:w="1928" w:type="dxa"/>
            <w:vMerge w:val="restart"/>
            <w:tcBorders>
              <w:left w:val="single" w:sz="6" w:space="0" w:color="000000"/>
              <w:bottom w:val="single" w:sz="6" w:space="0" w:color="000000"/>
              <w:right w:val="single" w:sz="6" w:space="0" w:color="000000"/>
            </w:tcBorders>
          </w:tcPr>
          <w:p w14:paraId="33D40B0F"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Литература второй</w:t>
            </w:r>
            <w:r w:rsidRPr="00005DA0">
              <w:rPr>
                <w:color w:val="000000"/>
                <w:spacing w:val="-49"/>
                <w:w w:val="115"/>
                <w:sz w:val="20"/>
                <w:szCs w:val="20"/>
              </w:rPr>
              <w:t xml:space="preserve"> </w:t>
            </w:r>
            <w:r w:rsidR="00C177A2">
              <w:rPr>
                <w:color w:val="000000"/>
                <w:w w:val="115"/>
                <w:sz w:val="20"/>
                <w:szCs w:val="20"/>
              </w:rPr>
              <w:t>половины XIX ве</w:t>
            </w:r>
            <w:r w:rsidRPr="00005DA0">
              <w:rPr>
                <w:color w:val="000000"/>
                <w:w w:val="120"/>
                <w:sz w:val="20"/>
                <w:szCs w:val="20"/>
              </w:rPr>
              <w:t>ка</w:t>
            </w:r>
            <w:r w:rsidRPr="00005DA0">
              <w:rPr>
                <w:color w:val="000000"/>
                <w:spacing w:val="-12"/>
                <w:w w:val="120"/>
                <w:sz w:val="20"/>
                <w:szCs w:val="20"/>
              </w:rPr>
              <w:t xml:space="preserve"> </w:t>
            </w:r>
            <w:r w:rsidRPr="00005DA0">
              <w:rPr>
                <w:color w:val="000000"/>
                <w:w w:val="120"/>
                <w:sz w:val="20"/>
                <w:szCs w:val="20"/>
              </w:rPr>
              <w:t>(16</w:t>
            </w:r>
            <w:r w:rsidRPr="00005DA0">
              <w:rPr>
                <w:color w:val="000000"/>
                <w:spacing w:val="-11"/>
                <w:w w:val="120"/>
                <w:sz w:val="20"/>
                <w:szCs w:val="20"/>
              </w:rPr>
              <w:t xml:space="preserve"> </w:t>
            </w:r>
            <w:r w:rsidRPr="00005DA0">
              <w:rPr>
                <w:color w:val="000000"/>
                <w:w w:val="120"/>
                <w:sz w:val="20"/>
                <w:szCs w:val="20"/>
              </w:rPr>
              <w:t>ч)</w:t>
            </w:r>
          </w:p>
        </w:tc>
        <w:tc>
          <w:tcPr>
            <w:tcW w:w="3175" w:type="dxa"/>
          </w:tcPr>
          <w:p w14:paraId="68B91224"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Ф.</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Тютчев.</w:t>
            </w:r>
          </w:p>
          <w:p w14:paraId="1EF9EB29"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Стихотворения</w:t>
            </w:r>
            <w:r w:rsidRPr="00005DA0">
              <w:rPr>
                <w:color w:val="000000"/>
                <w:spacing w:val="-5"/>
                <w:w w:val="115"/>
                <w:sz w:val="20"/>
                <w:szCs w:val="20"/>
              </w:rPr>
              <w:t xml:space="preserve"> </w:t>
            </w:r>
            <w:r w:rsidRPr="00005DA0">
              <w:rPr>
                <w:color w:val="000000"/>
                <w:w w:val="115"/>
                <w:sz w:val="20"/>
                <w:szCs w:val="20"/>
              </w:rPr>
              <w:t>(не</w:t>
            </w:r>
            <w:r w:rsidRPr="00005DA0">
              <w:rPr>
                <w:color w:val="000000"/>
                <w:spacing w:val="-5"/>
                <w:w w:val="115"/>
                <w:sz w:val="20"/>
                <w:szCs w:val="20"/>
              </w:rPr>
              <w:t xml:space="preserve"> </w:t>
            </w:r>
            <w:r w:rsidRPr="00005DA0">
              <w:rPr>
                <w:color w:val="000000"/>
                <w:w w:val="115"/>
                <w:sz w:val="20"/>
                <w:szCs w:val="20"/>
              </w:rPr>
              <w:t>менее</w:t>
            </w:r>
            <w:r w:rsidRPr="00005DA0">
              <w:rPr>
                <w:color w:val="000000"/>
                <w:spacing w:val="-4"/>
                <w:w w:val="115"/>
                <w:sz w:val="20"/>
                <w:szCs w:val="20"/>
              </w:rPr>
              <w:t xml:space="preserve"> </w:t>
            </w:r>
            <w:r w:rsidRPr="00005DA0">
              <w:rPr>
                <w:color w:val="000000"/>
                <w:w w:val="115"/>
                <w:sz w:val="20"/>
                <w:szCs w:val="20"/>
              </w:rPr>
              <w:t>двух).</w:t>
            </w:r>
          </w:p>
          <w:p w14:paraId="74BF55F0"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«Есть</w:t>
            </w:r>
            <w:r w:rsidRPr="00005DA0">
              <w:rPr>
                <w:color w:val="000000"/>
                <w:spacing w:val="-8"/>
                <w:w w:val="115"/>
                <w:sz w:val="20"/>
                <w:szCs w:val="20"/>
              </w:rPr>
              <w:t xml:space="preserve"> </w:t>
            </w:r>
            <w:r w:rsidRPr="00005DA0">
              <w:rPr>
                <w:color w:val="000000"/>
                <w:w w:val="115"/>
                <w:sz w:val="20"/>
                <w:szCs w:val="20"/>
              </w:rPr>
              <w:t>в</w:t>
            </w:r>
            <w:r w:rsidRPr="00005DA0">
              <w:rPr>
                <w:color w:val="000000"/>
                <w:spacing w:val="-7"/>
                <w:w w:val="115"/>
                <w:sz w:val="20"/>
                <w:szCs w:val="20"/>
              </w:rPr>
              <w:t xml:space="preserve"> </w:t>
            </w:r>
            <w:r w:rsidRPr="00005DA0">
              <w:rPr>
                <w:color w:val="000000"/>
                <w:w w:val="115"/>
                <w:sz w:val="20"/>
                <w:szCs w:val="20"/>
              </w:rPr>
              <w:t>осени</w:t>
            </w:r>
            <w:r w:rsidRPr="00005DA0">
              <w:rPr>
                <w:color w:val="000000"/>
                <w:spacing w:val="-7"/>
                <w:w w:val="115"/>
                <w:sz w:val="20"/>
                <w:szCs w:val="20"/>
              </w:rPr>
              <w:t xml:space="preserve"> </w:t>
            </w:r>
            <w:r w:rsidR="00C177A2">
              <w:rPr>
                <w:color w:val="000000"/>
                <w:w w:val="115"/>
                <w:sz w:val="20"/>
                <w:szCs w:val="20"/>
              </w:rPr>
              <w:t>первоначаль</w:t>
            </w:r>
            <w:r w:rsidRPr="00005DA0">
              <w:rPr>
                <w:color w:val="000000"/>
                <w:w w:val="115"/>
                <w:sz w:val="20"/>
                <w:szCs w:val="20"/>
              </w:rPr>
              <w:t>ной…», «С поляны коршун</w:t>
            </w:r>
            <w:r w:rsidRPr="00005DA0">
              <w:rPr>
                <w:color w:val="000000"/>
                <w:spacing w:val="-49"/>
                <w:w w:val="115"/>
                <w:sz w:val="20"/>
                <w:szCs w:val="20"/>
              </w:rPr>
              <w:t xml:space="preserve"> </w:t>
            </w:r>
            <w:r w:rsidRPr="00005DA0">
              <w:rPr>
                <w:color w:val="000000"/>
                <w:w w:val="115"/>
                <w:sz w:val="20"/>
                <w:szCs w:val="20"/>
              </w:rPr>
              <w:t>поднялся…»</w:t>
            </w:r>
            <w:r w:rsidRPr="00005DA0">
              <w:rPr>
                <w:color w:val="000000"/>
                <w:spacing w:val="-10"/>
                <w:w w:val="115"/>
                <w:sz w:val="20"/>
                <w:szCs w:val="20"/>
              </w:rPr>
              <w:t xml:space="preserve"> </w:t>
            </w:r>
            <w:r w:rsidRPr="00005DA0">
              <w:rPr>
                <w:color w:val="000000"/>
                <w:w w:val="115"/>
                <w:sz w:val="20"/>
                <w:szCs w:val="20"/>
              </w:rPr>
              <w:lastRenderedPageBreak/>
              <w:t>(2</w:t>
            </w:r>
            <w:r w:rsidRPr="00005DA0">
              <w:rPr>
                <w:color w:val="000000"/>
                <w:spacing w:val="-10"/>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6B50D46B"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lastRenderedPageBreak/>
              <w:t>Читать</w:t>
            </w:r>
            <w:r w:rsidRPr="00005DA0">
              <w:rPr>
                <w:color w:val="000000"/>
                <w:spacing w:val="12"/>
                <w:w w:val="115"/>
                <w:sz w:val="20"/>
                <w:szCs w:val="20"/>
              </w:rPr>
              <w:t xml:space="preserve"> </w:t>
            </w:r>
            <w:r w:rsidRPr="00005DA0">
              <w:rPr>
                <w:color w:val="000000"/>
                <w:w w:val="115"/>
                <w:sz w:val="20"/>
                <w:szCs w:val="20"/>
              </w:rPr>
              <w:t>выразительно</w:t>
            </w:r>
            <w:r w:rsidRPr="00005DA0">
              <w:rPr>
                <w:color w:val="000000"/>
                <w:spacing w:val="13"/>
                <w:w w:val="115"/>
                <w:sz w:val="20"/>
                <w:szCs w:val="20"/>
              </w:rPr>
              <w:t xml:space="preserve"> </w:t>
            </w:r>
            <w:r w:rsidRPr="00005DA0">
              <w:rPr>
                <w:color w:val="000000"/>
                <w:w w:val="115"/>
                <w:sz w:val="20"/>
                <w:szCs w:val="20"/>
              </w:rPr>
              <w:t>стихотворение.</w:t>
            </w:r>
            <w:r w:rsidRPr="00005DA0">
              <w:rPr>
                <w:color w:val="000000"/>
                <w:spacing w:val="13"/>
                <w:w w:val="115"/>
                <w:sz w:val="20"/>
                <w:szCs w:val="20"/>
              </w:rPr>
              <w:t xml:space="preserve"> </w:t>
            </w:r>
            <w:r w:rsidRPr="00005DA0">
              <w:rPr>
                <w:color w:val="000000"/>
                <w:w w:val="115"/>
                <w:sz w:val="20"/>
                <w:szCs w:val="20"/>
              </w:rPr>
              <w:t>Определять</w:t>
            </w:r>
            <w:r w:rsidRPr="00005DA0">
              <w:rPr>
                <w:color w:val="000000"/>
                <w:spacing w:val="-49"/>
                <w:w w:val="115"/>
                <w:sz w:val="20"/>
                <w:szCs w:val="20"/>
              </w:rPr>
              <w:t xml:space="preserve"> </w:t>
            </w:r>
            <w:r w:rsidRPr="00005DA0">
              <w:rPr>
                <w:color w:val="000000"/>
                <w:w w:val="115"/>
                <w:sz w:val="20"/>
                <w:szCs w:val="20"/>
              </w:rPr>
              <w:t>его</w:t>
            </w:r>
            <w:r w:rsidRPr="00005DA0">
              <w:rPr>
                <w:color w:val="000000"/>
                <w:spacing w:val="-2"/>
                <w:w w:val="115"/>
                <w:sz w:val="20"/>
                <w:szCs w:val="20"/>
              </w:rPr>
              <w:t xml:space="preserve"> </w:t>
            </w:r>
            <w:r w:rsidRPr="00005DA0">
              <w:rPr>
                <w:color w:val="000000"/>
                <w:w w:val="115"/>
                <w:sz w:val="20"/>
                <w:szCs w:val="20"/>
              </w:rPr>
              <w:t>тематическое</w:t>
            </w:r>
            <w:r w:rsidRPr="00005DA0">
              <w:rPr>
                <w:color w:val="000000"/>
                <w:spacing w:val="-1"/>
                <w:w w:val="115"/>
                <w:sz w:val="20"/>
                <w:szCs w:val="20"/>
              </w:rPr>
              <w:t xml:space="preserve"> </w:t>
            </w:r>
            <w:r w:rsidRPr="00005DA0">
              <w:rPr>
                <w:color w:val="000000"/>
                <w:w w:val="115"/>
                <w:sz w:val="20"/>
                <w:szCs w:val="20"/>
              </w:rPr>
              <w:t>содержание</w:t>
            </w:r>
            <w:r w:rsidRPr="00005DA0">
              <w:rPr>
                <w:color w:val="000000"/>
                <w:spacing w:val="-1"/>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эмоциональный</w:t>
            </w:r>
          </w:p>
          <w:p w14:paraId="16F1ED02"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настрой.</w:t>
            </w:r>
            <w:r w:rsidRPr="00005DA0">
              <w:rPr>
                <w:color w:val="000000"/>
                <w:spacing w:val="10"/>
                <w:w w:val="115"/>
                <w:sz w:val="20"/>
                <w:szCs w:val="20"/>
              </w:rPr>
              <w:t xml:space="preserve"> </w:t>
            </w:r>
            <w:r w:rsidRPr="00005DA0">
              <w:rPr>
                <w:color w:val="000000"/>
                <w:w w:val="115"/>
                <w:sz w:val="20"/>
                <w:szCs w:val="20"/>
              </w:rPr>
              <w:t>Выявлять</w:t>
            </w:r>
            <w:r w:rsidRPr="00005DA0">
              <w:rPr>
                <w:color w:val="000000"/>
                <w:spacing w:val="11"/>
                <w:w w:val="115"/>
                <w:sz w:val="20"/>
                <w:szCs w:val="20"/>
              </w:rPr>
              <w:t xml:space="preserve"> </w:t>
            </w:r>
            <w:r w:rsidRPr="00005DA0">
              <w:rPr>
                <w:color w:val="000000"/>
                <w:w w:val="115"/>
                <w:sz w:val="20"/>
                <w:szCs w:val="20"/>
              </w:rPr>
              <w:t>средства</w:t>
            </w:r>
            <w:r w:rsidRPr="00005DA0">
              <w:rPr>
                <w:color w:val="000000"/>
                <w:spacing w:val="11"/>
                <w:w w:val="115"/>
                <w:sz w:val="20"/>
                <w:szCs w:val="20"/>
              </w:rPr>
              <w:t xml:space="preserve"> </w:t>
            </w:r>
            <w:r w:rsidRPr="00005DA0">
              <w:rPr>
                <w:color w:val="000000"/>
                <w:w w:val="115"/>
                <w:sz w:val="20"/>
                <w:szCs w:val="20"/>
              </w:rPr>
              <w:t>художественной</w:t>
            </w:r>
            <w:r w:rsidRPr="00005DA0">
              <w:rPr>
                <w:color w:val="000000"/>
                <w:spacing w:val="11"/>
                <w:w w:val="115"/>
                <w:sz w:val="20"/>
                <w:szCs w:val="20"/>
              </w:rPr>
              <w:t xml:space="preserve"> </w:t>
            </w:r>
            <w:r w:rsidR="00C177A2">
              <w:rPr>
                <w:color w:val="000000"/>
                <w:w w:val="115"/>
                <w:sz w:val="20"/>
                <w:szCs w:val="20"/>
              </w:rPr>
              <w:t>вырази</w:t>
            </w:r>
            <w:r w:rsidRPr="00005DA0">
              <w:rPr>
                <w:color w:val="000000"/>
                <w:w w:val="115"/>
                <w:sz w:val="20"/>
                <w:szCs w:val="20"/>
              </w:rPr>
              <w:t>тельности.</w:t>
            </w:r>
            <w:r w:rsidRPr="00005DA0">
              <w:rPr>
                <w:color w:val="000000"/>
                <w:spacing w:val="1"/>
                <w:w w:val="115"/>
                <w:sz w:val="20"/>
                <w:szCs w:val="20"/>
              </w:rPr>
              <w:t xml:space="preserve"> </w:t>
            </w:r>
            <w:r w:rsidRPr="00005DA0">
              <w:rPr>
                <w:color w:val="000000"/>
                <w:w w:val="115"/>
                <w:sz w:val="20"/>
                <w:szCs w:val="20"/>
              </w:rPr>
              <w:t>Читать</w:t>
            </w:r>
            <w:r w:rsidRPr="00005DA0">
              <w:rPr>
                <w:color w:val="000000"/>
                <w:spacing w:val="1"/>
                <w:w w:val="115"/>
                <w:sz w:val="20"/>
                <w:szCs w:val="20"/>
              </w:rPr>
              <w:t xml:space="preserve"> </w:t>
            </w:r>
            <w:r w:rsidRPr="00005DA0">
              <w:rPr>
                <w:color w:val="000000"/>
                <w:w w:val="115"/>
                <w:sz w:val="20"/>
                <w:szCs w:val="20"/>
              </w:rPr>
              <w:t>одно</w:t>
            </w:r>
            <w:r w:rsidRPr="00005DA0">
              <w:rPr>
                <w:color w:val="000000"/>
                <w:spacing w:val="1"/>
                <w:w w:val="115"/>
                <w:sz w:val="20"/>
                <w:szCs w:val="20"/>
              </w:rPr>
              <w:t xml:space="preserve"> </w:t>
            </w:r>
            <w:r w:rsidRPr="00005DA0">
              <w:rPr>
                <w:color w:val="000000"/>
                <w:w w:val="115"/>
                <w:sz w:val="20"/>
                <w:szCs w:val="20"/>
              </w:rPr>
              <w:t>из</w:t>
            </w:r>
            <w:r w:rsidRPr="00005DA0">
              <w:rPr>
                <w:color w:val="000000"/>
                <w:spacing w:val="1"/>
                <w:w w:val="115"/>
                <w:sz w:val="20"/>
                <w:szCs w:val="20"/>
              </w:rPr>
              <w:t xml:space="preserve"> </w:t>
            </w:r>
            <w:r w:rsidRPr="00005DA0">
              <w:rPr>
                <w:color w:val="000000"/>
                <w:w w:val="115"/>
                <w:sz w:val="20"/>
                <w:szCs w:val="20"/>
              </w:rPr>
              <w:t>стихотворений</w:t>
            </w:r>
            <w:r w:rsidRPr="00005DA0">
              <w:rPr>
                <w:color w:val="000000"/>
                <w:spacing w:val="1"/>
                <w:w w:val="115"/>
                <w:sz w:val="20"/>
                <w:szCs w:val="20"/>
              </w:rPr>
              <w:t xml:space="preserve"> </w:t>
            </w:r>
            <w:r w:rsidRPr="00005DA0">
              <w:rPr>
                <w:color w:val="000000"/>
                <w:w w:val="115"/>
                <w:sz w:val="20"/>
                <w:szCs w:val="20"/>
              </w:rPr>
              <w:t>наизусть.</w:t>
            </w:r>
          </w:p>
        </w:tc>
      </w:tr>
      <w:tr w:rsidR="00005DA0" w:rsidRPr="00005DA0" w14:paraId="04A9BFE7" w14:textId="77777777" w:rsidTr="00371A50">
        <w:trPr>
          <w:trHeight w:val="1412"/>
        </w:trPr>
        <w:tc>
          <w:tcPr>
            <w:tcW w:w="1928" w:type="dxa"/>
            <w:vMerge/>
            <w:tcBorders>
              <w:top w:val="nil"/>
              <w:left w:val="single" w:sz="6" w:space="0" w:color="000000"/>
              <w:bottom w:val="single" w:sz="6" w:space="0" w:color="000000"/>
              <w:right w:val="single" w:sz="6" w:space="0" w:color="000000"/>
            </w:tcBorders>
          </w:tcPr>
          <w:p w14:paraId="4FFEAE75" w14:textId="77777777" w:rsidR="005B2FBF" w:rsidRPr="00005DA0" w:rsidRDefault="005B2FBF" w:rsidP="00C177A2">
            <w:pPr>
              <w:jc w:val="center"/>
              <w:rPr>
                <w:color w:val="000000"/>
                <w:sz w:val="20"/>
                <w:szCs w:val="20"/>
              </w:rPr>
            </w:pPr>
          </w:p>
        </w:tc>
        <w:tc>
          <w:tcPr>
            <w:tcW w:w="3175" w:type="dxa"/>
            <w:tcBorders>
              <w:bottom w:val="single" w:sz="6" w:space="0" w:color="000000"/>
            </w:tcBorders>
          </w:tcPr>
          <w:p w14:paraId="7877A813"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А.</w:t>
            </w:r>
            <w:r w:rsidRPr="00005DA0">
              <w:rPr>
                <w:color w:val="000000"/>
                <w:spacing w:val="3"/>
                <w:w w:val="115"/>
                <w:sz w:val="20"/>
                <w:szCs w:val="20"/>
              </w:rPr>
              <w:t xml:space="preserve"> </w:t>
            </w:r>
            <w:r w:rsidRPr="00005DA0">
              <w:rPr>
                <w:color w:val="000000"/>
                <w:w w:val="115"/>
                <w:sz w:val="20"/>
                <w:szCs w:val="20"/>
              </w:rPr>
              <w:t>А.</w:t>
            </w:r>
            <w:r w:rsidRPr="00005DA0">
              <w:rPr>
                <w:color w:val="000000"/>
                <w:spacing w:val="4"/>
                <w:w w:val="115"/>
                <w:sz w:val="20"/>
                <w:szCs w:val="20"/>
              </w:rPr>
              <w:t xml:space="preserve"> </w:t>
            </w:r>
            <w:r w:rsidRPr="00005DA0">
              <w:rPr>
                <w:color w:val="000000"/>
                <w:w w:val="115"/>
                <w:sz w:val="20"/>
                <w:szCs w:val="20"/>
              </w:rPr>
              <w:t>Фет.</w:t>
            </w:r>
            <w:r w:rsidRPr="00005DA0">
              <w:rPr>
                <w:color w:val="000000"/>
                <w:spacing w:val="3"/>
                <w:w w:val="115"/>
                <w:sz w:val="20"/>
                <w:szCs w:val="20"/>
              </w:rPr>
              <w:t xml:space="preserve"> </w:t>
            </w:r>
            <w:r w:rsidRPr="00005DA0">
              <w:rPr>
                <w:color w:val="000000"/>
                <w:w w:val="115"/>
                <w:sz w:val="20"/>
                <w:szCs w:val="20"/>
              </w:rPr>
              <w:t>Стихотворения</w:t>
            </w:r>
            <w:r w:rsidRPr="00005DA0">
              <w:rPr>
                <w:color w:val="000000"/>
                <w:spacing w:val="-48"/>
                <w:w w:val="115"/>
                <w:sz w:val="20"/>
                <w:szCs w:val="20"/>
              </w:rPr>
              <w:t xml:space="preserve"> </w:t>
            </w:r>
            <w:r w:rsidRPr="00005DA0">
              <w:rPr>
                <w:color w:val="000000"/>
                <w:w w:val="120"/>
                <w:sz w:val="20"/>
                <w:szCs w:val="20"/>
              </w:rPr>
              <w:t>(не</w:t>
            </w:r>
            <w:r w:rsidRPr="00005DA0">
              <w:rPr>
                <w:color w:val="000000"/>
                <w:spacing w:val="-14"/>
                <w:w w:val="120"/>
                <w:sz w:val="20"/>
                <w:szCs w:val="20"/>
              </w:rPr>
              <w:t xml:space="preserve"> </w:t>
            </w:r>
            <w:r w:rsidRPr="00005DA0">
              <w:rPr>
                <w:color w:val="000000"/>
                <w:w w:val="120"/>
                <w:sz w:val="20"/>
                <w:szCs w:val="20"/>
              </w:rPr>
              <w:t>менее</w:t>
            </w:r>
            <w:r w:rsidRPr="00005DA0">
              <w:rPr>
                <w:color w:val="000000"/>
                <w:spacing w:val="-13"/>
                <w:w w:val="120"/>
                <w:sz w:val="20"/>
                <w:szCs w:val="20"/>
              </w:rPr>
              <w:t xml:space="preserve"> </w:t>
            </w:r>
            <w:r w:rsidRPr="00005DA0">
              <w:rPr>
                <w:color w:val="000000"/>
                <w:w w:val="120"/>
                <w:sz w:val="20"/>
                <w:szCs w:val="20"/>
              </w:rPr>
              <w:t>двух).</w:t>
            </w:r>
          </w:p>
          <w:p w14:paraId="2177DE7C" w14:textId="77777777" w:rsidR="005B2FBF" w:rsidRPr="00005DA0" w:rsidRDefault="00C177A2" w:rsidP="00C177A2">
            <w:pPr>
              <w:pStyle w:val="TableParagraph"/>
              <w:ind w:left="0"/>
              <w:jc w:val="center"/>
              <w:rPr>
                <w:color w:val="000000"/>
                <w:sz w:val="20"/>
                <w:szCs w:val="20"/>
              </w:rPr>
            </w:pPr>
            <w:r>
              <w:rPr>
                <w:color w:val="000000"/>
                <w:w w:val="115"/>
                <w:sz w:val="20"/>
                <w:szCs w:val="20"/>
              </w:rPr>
              <w:t>«Учись у них — у дуба, у берё</w:t>
            </w:r>
            <w:r w:rsidR="00005DA0" w:rsidRPr="00005DA0">
              <w:rPr>
                <w:color w:val="000000"/>
                <w:w w:val="115"/>
                <w:sz w:val="20"/>
                <w:szCs w:val="20"/>
              </w:rPr>
              <w:t>зы…»,</w:t>
            </w:r>
            <w:r w:rsidR="00005DA0" w:rsidRPr="00005DA0">
              <w:rPr>
                <w:color w:val="000000"/>
                <w:spacing w:val="-10"/>
                <w:w w:val="115"/>
                <w:sz w:val="20"/>
                <w:szCs w:val="20"/>
              </w:rPr>
              <w:t xml:space="preserve"> </w:t>
            </w:r>
            <w:r w:rsidR="00005DA0" w:rsidRPr="00005DA0">
              <w:rPr>
                <w:color w:val="000000"/>
                <w:w w:val="115"/>
                <w:sz w:val="20"/>
                <w:szCs w:val="20"/>
              </w:rPr>
              <w:t>«Я</w:t>
            </w:r>
            <w:r w:rsidR="00005DA0" w:rsidRPr="00005DA0">
              <w:rPr>
                <w:color w:val="000000"/>
                <w:spacing w:val="-9"/>
                <w:w w:val="115"/>
                <w:sz w:val="20"/>
                <w:szCs w:val="20"/>
              </w:rPr>
              <w:t xml:space="preserve"> </w:t>
            </w:r>
            <w:r w:rsidR="00005DA0" w:rsidRPr="00005DA0">
              <w:rPr>
                <w:color w:val="000000"/>
                <w:w w:val="115"/>
                <w:sz w:val="20"/>
                <w:szCs w:val="20"/>
              </w:rPr>
              <w:t>пришёл</w:t>
            </w:r>
            <w:r w:rsidR="00005DA0" w:rsidRPr="00005DA0">
              <w:rPr>
                <w:color w:val="000000"/>
                <w:spacing w:val="-10"/>
                <w:w w:val="115"/>
                <w:sz w:val="20"/>
                <w:szCs w:val="20"/>
              </w:rPr>
              <w:t xml:space="preserve"> </w:t>
            </w:r>
            <w:r w:rsidR="00005DA0" w:rsidRPr="00005DA0">
              <w:rPr>
                <w:color w:val="000000"/>
                <w:w w:val="115"/>
                <w:sz w:val="20"/>
                <w:szCs w:val="20"/>
              </w:rPr>
              <w:t>к</w:t>
            </w:r>
            <w:r w:rsidR="00005DA0" w:rsidRPr="00005DA0">
              <w:rPr>
                <w:color w:val="000000"/>
                <w:spacing w:val="-9"/>
                <w:w w:val="115"/>
                <w:sz w:val="20"/>
                <w:szCs w:val="20"/>
              </w:rPr>
              <w:t xml:space="preserve"> </w:t>
            </w:r>
            <w:r w:rsidR="00005DA0" w:rsidRPr="00005DA0">
              <w:rPr>
                <w:color w:val="000000"/>
                <w:w w:val="115"/>
                <w:sz w:val="20"/>
                <w:szCs w:val="20"/>
              </w:rPr>
              <w:t>тебе</w:t>
            </w:r>
            <w:r w:rsidR="00005DA0" w:rsidRPr="00005DA0">
              <w:rPr>
                <w:color w:val="000000"/>
                <w:spacing w:val="-9"/>
                <w:w w:val="115"/>
                <w:sz w:val="20"/>
                <w:szCs w:val="20"/>
              </w:rPr>
              <w:t xml:space="preserve"> </w:t>
            </w:r>
            <w:r w:rsidR="00005DA0" w:rsidRPr="00005DA0">
              <w:rPr>
                <w:color w:val="000000"/>
                <w:w w:val="115"/>
                <w:sz w:val="20"/>
                <w:szCs w:val="20"/>
              </w:rPr>
              <w:t>с</w:t>
            </w:r>
            <w:r w:rsidR="00005DA0" w:rsidRPr="00005DA0">
              <w:rPr>
                <w:color w:val="000000"/>
                <w:spacing w:val="-10"/>
                <w:w w:val="115"/>
                <w:sz w:val="20"/>
                <w:szCs w:val="20"/>
              </w:rPr>
              <w:t xml:space="preserve"> </w:t>
            </w:r>
            <w:r>
              <w:rPr>
                <w:color w:val="000000"/>
                <w:w w:val="115"/>
                <w:sz w:val="20"/>
                <w:szCs w:val="20"/>
              </w:rPr>
              <w:t>приве</w:t>
            </w:r>
            <w:r w:rsidR="00005DA0" w:rsidRPr="00005DA0">
              <w:rPr>
                <w:color w:val="000000"/>
                <w:w w:val="115"/>
                <w:sz w:val="20"/>
                <w:szCs w:val="20"/>
              </w:rPr>
              <w:t>том…».</w:t>
            </w:r>
            <w:r w:rsidR="00005DA0" w:rsidRPr="00005DA0">
              <w:rPr>
                <w:color w:val="000000"/>
                <w:spacing w:val="-10"/>
                <w:w w:val="115"/>
                <w:sz w:val="20"/>
                <w:szCs w:val="20"/>
              </w:rPr>
              <w:t xml:space="preserve"> </w:t>
            </w:r>
            <w:r w:rsidR="00005DA0" w:rsidRPr="00005DA0">
              <w:rPr>
                <w:color w:val="000000"/>
                <w:w w:val="115"/>
                <w:sz w:val="20"/>
                <w:szCs w:val="20"/>
              </w:rPr>
              <w:t>(2</w:t>
            </w:r>
            <w:r w:rsidR="00005DA0" w:rsidRPr="00005DA0">
              <w:rPr>
                <w:color w:val="000000"/>
                <w:spacing w:val="-10"/>
                <w:w w:val="115"/>
                <w:sz w:val="20"/>
                <w:szCs w:val="20"/>
              </w:rPr>
              <w:t xml:space="preserve"> </w:t>
            </w:r>
            <w:r w:rsidR="00005DA0" w:rsidRPr="00005DA0">
              <w:rPr>
                <w:color w:val="000000"/>
                <w:w w:val="115"/>
                <w:sz w:val="20"/>
                <w:szCs w:val="20"/>
              </w:rPr>
              <w:t>ч)</w:t>
            </w:r>
          </w:p>
        </w:tc>
        <w:tc>
          <w:tcPr>
            <w:tcW w:w="5046" w:type="dxa"/>
            <w:tcBorders>
              <w:top w:val="single" w:sz="6" w:space="0" w:color="000000"/>
              <w:bottom w:val="single" w:sz="6" w:space="0" w:color="000000"/>
            </w:tcBorders>
          </w:tcPr>
          <w:p w14:paraId="0E9EFF03"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Читать</w:t>
            </w:r>
            <w:r w:rsidRPr="00005DA0">
              <w:rPr>
                <w:color w:val="000000"/>
                <w:spacing w:val="27"/>
                <w:w w:val="115"/>
                <w:sz w:val="20"/>
                <w:szCs w:val="20"/>
              </w:rPr>
              <w:t xml:space="preserve"> </w:t>
            </w:r>
            <w:r w:rsidRPr="00005DA0">
              <w:rPr>
                <w:color w:val="000000"/>
                <w:w w:val="115"/>
                <w:sz w:val="20"/>
                <w:szCs w:val="20"/>
              </w:rPr>
              <w:t>выразительно</w:t>
            </w:r>
            <w:r w:rsidRPr="00005DA0">
              <w:rPr>
                <w:color w:val="000000"/>
                <w:spacing w:val="28"/>
                <w:w w:val="115"/>
                <w:sz w:val="20"/>
                <w:szCs w:val="20"/>
              </w:rPr>
              <w:t xml:space="preserve"> </w:t>
            </w:r>
            <w:r w:rsidRPr="00005DA0">
              <w:rPr>
                <w:color w:val="000000"/>
                <w:w w:val="115"/>
                <w:sz w:val="20"/>
                <w:szCs w:val="20"/>
              </w:rPr>
              <w:t>стихотворение,</w:t>
            </w:r>
            <w:r w:rsidRPr="00005DA0">
              <w:rPr>
                <w:color w:val="000000"/>
                <w:spacing w:val="28"/>
                <w:w w:val="115"/>
                <w:sz w:val="20"/>
                <w:szCs w:val="20"/>
              </w:rPr>
              <w:t xml:space="preserve"> </w:t>
            </w:r>
            <w:r w:rsidRPr="00005DA0">
              <w:rPr>
                <w:color w:val="000000"/>
                <w:w w:val="115"/>
                <w:sz w:val="20"/>
                <w:szCs w:val="20"/>
              </w:rPr>
              <w:t>анализировать.</w:t>
            </w:r>
            <w:r w:rsidRPr="00005DA0">
              <w:rPr>
                <w:color w:val="000000"/>
                <w:spacing w:val="-49"/>
                <w:w w:val="115"/>
                <w:sz w:val="20"/>
                <w:szCs w:val="20"/>
              </w:rPr>
              <w:t xml:space="preserve"> </w:t>
            </w:r>
            <w:r w:rsidRPr="00005DA0">
              <w:rPr>
                <w:color w:val="000000"/>
                <w:w w:val="115"/>
                <w:sz w:val="20"/>
                <w:szCs w:val="20"/>
              </w:rPr>
              <w:t>Находить языковые средства художественной</w:t>
            </w:r>
            <w:r w:rsidRPr="00005DA0">
              <w:rPr>
                <w:color w:val="000000"/>
                <w:spacing w:val="1"/>
                <w:w w:val="115"/>
                <w:sz w:val="20"/>
                <w:szCs w:val="20"/>
              </w:rPr>
              <w:t xml:space="preserve"> </w:t>
            </w:r>
            <w:r w:rsidRPr="00005DA0">
              <w:rPr>
                <w:color w:val="000000"/>
                <w:w w:val="115"/>
                <w:sz w:val="20"/>
                <w:szCs w:val="20"/>
              </w:rPr>
              <w:t>выразительности (эпитет, сравнение, метафора,</w:t>
            </w:r>
            <w:r w:rsidRPr="00005DA0">
              <w:rPr>
                <w:color w:val="000000"/>
                <w:spacing w:val="1"/>
                <w:w w:val="115"/>
                <w:sz w:val="20"/>
                <w:szCs w:val="20"/>
              </w:rPr>
              <w:t xml:space="preserve"> </w:t>
            </w:r>
            <w:r w:rsidRPr="00005DA0">
              <w:rPr>
                <w:color w:val="000000"/>
                <w:w w:val="115"/>
                <w:sz w:val="20"/>
                <w:szCs w:val="20"/>
              </w:rPr>
              <w:t>олицетворение), определять их роль в создании</w:t>
            </w:r>
            <w:r w:rsidRPr="00005DA0">
              <w:rPr>
                <w:color w:val="000000"/>
                <w:spacing w:val="1"/>
                <w:w w:val="115"/>
                <w:sz w:val="20"/>
                <w:szCs w:val="20"/>
              </w:rPr>
              <w:t xml:space="preserve"> </w:t>
            </w:r>
            <w:r w:rsidRPr="00005DA0">
              <w:rPr>
                <w:color w:val="000000"/>
                <w:w w:val="115"/>
                <w:sz w:val="20"/>
                <w:szCs w:val="20"/>
              </w:rPr>
              <w:t>поэтических образов.</w:t>
            </w:r>
            <w:r w:rsidRPr="00005DA0">
              <w:rPr>
                <w:color w:val="000000"/>
                <w:spacing w:val="1"/>
                <w:w w:val="115"/>
                <w:sz w:val="20"/>
                <w:szCs w:val="20"/>
              </w:rPr>
              <w:t xml:space="preserve"> </w:t>
            </w:r>
            <w:r w:rsidRPr="00005DA0">
              <w:rPr>
                <w:color w:val="000000"/>
                <w:w w:val="115"/>
                <w:sz w:val="20"/>
                <w:szCs w:val="20"/>
              </w:rPr>
              <w:t>Читать</w:t>
            </w:r>
            <w:r w:rsidRPr="00005DA0">
              <w:rPr>
                <w:color w:val="000000"/>
                <w:spacing w:val="1"/>
                <w:w w:val="115"/>
                <w:sz w:val="20"/>
                <w:szCs w:val="20"/>
              </w:rPr>
              <w:t xml:space="preserve"> </w:t>
            </w:r>
            <w:r w:rsidRPr="00005DA0">
              <w:rPr>
                <w:color w:val="000000"/>
                <w:w w:val="115"/>
                <w:sz w:val="20"/>
                <w:szCs w:val="20"/>
              </w:rPr>
              <w:t>одно из</w:t>
            </w:r>
            <w:r w:rsidRPr="00005DA0">
              <w:rPr>
                <w:color w:val="000000"/>
                <w:spacing w:val="1"/>
                <w:w w:val="115"/>
                <w:sz w:val="20"/>
                <w:szCs w:val="20"/>
              </w:rPr>
              <w:t xml:space="preserve"> </w:t>
            </w:r>
            <w:r w:rsidRPr="00005DA0">
              <w:rPr>
                <w:color w:val="000000"/>
                <w:w w:val="115"/>
                <w:sz w:val="20"/>
                <w:szCs w:val="20"/>
              </w:rPr>
              <w:t>стихотворений</w:t>
            </w:r>
            <w:r w:rsidRPr="00005DA0">
              <w:rPr>
                <w:color w:val="000000"/>
                <w:spacing w:val="1"/>
                <w:w w:val="115"/>
                <w:sz w:val="20"/>
                <w:szCs w:val="20"/>
              </w:rPr>
              <w:t xml:space="preserve"> </w:t>
            </w:r>
            <w:r w:rsidRPr="00005DA0">
              <w:rPr>
                <w:color w:val="000000"/>
                <w:w w:val="120"/>
                <w:sz w:val="20"/>
                <w:szCs w:val="20"/>
              </w:rPr>
              <w:t>наизусть.</w:t>
            </w:r>
          </w:p>
        </w:tc>
      </w:tr>
      <w:tr w:rsidR="00C177A2" w:rsidRPr="00005DA0" w14:paraId="52FD622A" w14:textId="77777777" w:rsidTr="00371A50">
        <w:trPr>
          <w:trHeight w:val="782"/>
        </w:trPr>
        <w:tc>
          <w:tcPr>
            <w:tcW w:w="1928" w:type="dxa"/>
            <w:vMerge/>
            <w:tcBorders>
              <w:top w:val="nil"/>
              <w:left w:val="single" w:sz="6" w:space="0" w:color="000000"/>
              <w:bottom w:val="single" w:sz="6" w:space="0" w:color="000000"/>
              <w:right w:val="single" w:sz="6" w:space="0" w:color="000000"/>
            </w:tcBorders>
          </w:tcPr>
          <w:p w14:paraId="7F33C207" w14:textId="77777777" w:rsidR="00C177A2" w:rsidRPr="00005DA0" w:rsidRDefault="00C177A2" w:rsidP="00C177A2">
            <w:pPr>
              <w:jc w:val="center"/>
              <w:rPr>
                <w:color w:val="000000"/>
                <w:sz w:val="20"/>
                <w:szCs w:val="20"/>
              </w:rPr>
            </w:pPr>
          </w:p>
        </w:tc>
        <w:tc>
          <w:tcPr>
            <w:tcW w:w="3175" w:type="dxa"/>
            <w:vMerge w:val="restart"/>
            <w:tcBorders>
              <w:top w:val="single" w:sz="6" w:space="0" w:color="000000"/>
            </w:tcBorders>
          </w:tcPr>
          <w:p w14:paraId="7FA780D3"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С.</w:t>
            </w:r>
            <w:r w:rsidRPr="00005DA0">
              <w:rPr>
                <w:color w:val="000000"/>
                <w:spacing w:val="-2"/>
                <w:w w:val="115"/>
                <w:sz w:val="20"/>
                <w:szCs w:val="20"/>
              </w:rPr>
              <w:t xml:space="preserve"> </w:t>
            </w:r>
            <w:r w:rsidRPr="00005DA0">
              <w:rPr>
                <w:color w:val="000000"/>
                <w:w w:val="115"/>
                <w:sz w:val="20"/>
                <w:szCs w:val="20"/>
              </w:rPr>
              <w:t>Тургенев.</w:t>
            </w:r>
          </w:p>
          <w:p w14:paraId="58060946" w14:textId="77777777" w:rsidR="00C177A2" w:rsidRPr="00005DA0" w:rsidRDefault="00C177A2" w:rsidP="00C177A2">
            <w:pPr>
              <w:pStyle w:val="TableParagraph"/>
              <w:ind w:left="0"/>
              <w:jc w:val="center"/>
              <w:rPr>
                <w:color w:val="000000"/>
                <w:sz w:val="20"/>
                <w:szCs w:val="20"/>
              </w:rPr>
            </w:pPr>
            <w:r w:rsidRPr="00005DA0">
              <w:rPr>
                <w:color w:val="000000"/>
                <w:w w:val="120"/>
                <w:sz w:val="20"/>
                <w:szCs w:val="20"/>
              </w:rPr>
              <w:t>Рассказ</w:t>
            </w:r>
            <w:r w:rsidRPr="00005DA0">
              <w:rPr>
                <w:color w:val="000000"/>
                <w:spacing w:val="-13"/>
                <w:w w:val="120"/>
                <w:sz w:val="20"/>
                <w:szCs w:val="20"/>
              </w:rPr>
              <w:t xml:space="preserve"> </w:t>
            </w:r>
            <w:r w:rsidRPr="00005DA0">
              <w:rPr>
                <w:color w:val="000000"/>
                <w:w w:val="120"/>
                <w:sz w:val="20"/>
                <w:szCs w:val="20"/>
              </w:rPr>
              <w:t>«Бежин</w:t>
            </w:r>
            <w:r w:rsidRPr="00005DA0">
              <w:rPr>
                <w:color w:val="000000"/>
                <w:spacing w:val="-12"/>
                <w:w w:val="120"/>
                <w:sz w:val="20"/>
                <w:szCs w:val="20"/>
              </w:rPr>
              <w:t xml:space="preserve"> </w:t>
            </w:r>
            <w:r w:rsidRPr="00005DA0">
              <w:rPr>
                <w:color w:val="000000"/>
                <w:w w:val="120"/>
                <w:sz w:val="20"/>
                <w:szCs w:val="20"/>
              </w:rPr>
              <w:t>луг»</w:t>
            </w:r>
            <w:r w:rsidRPr="00005DA0">
              <w:rPr>
                <w:color w:val="000000"/>
                <w:spacing w:val="-12"/>
                <w:w w:val="120"/>
                <w:sz w:val="20"/>
                <w:szCs w:val="20"/>
              </w:rPr>
              <w:t xml:space="preserve"> </w:t>
            </w:r>
            <w:r w:rsidRPr="00005DA0">
              <w:rPr>
                <w:color w:val="000000"/>
                <w:w w:val="120"/>
                <w:sz w:val="20"/>
                <w:szCs w:val="20"/>
              </w:rPr>
              <w:t>(2</w:t>
            </w:r>
            <w:r w:rsidRPr="00005DA0">
              <w:rPr>
                <w:color w:val="000000"/>
                <w:spacing w:val="-12"/>
                <w:w w:val="120"/>
                <w:sz w:val="20"/>
                <w:szCs w:val="20"/>
              </w:rPr>
              <w:t xml:space="preserve"> </w:t>
            </w:r>
            <w:r w:rsidRPr="00005DA0">
              <w:rPr>
                <w:color w:val="000000"/>
                <w:w w:val="120"/>
                <w:sz w:val="20"/>
                <w:szCs w:val="20"/>
              </w:rPr>
              <w:t>ч)</w:t>
            </w:r>
          </w:p>
        </w:tc>
        <w:tc>
          <w:tcPr>
            <w:tcW w:w="5046" w:type="dxa"/>
            <w:vMerge w:val="restart"/>
            <w:tcBorders>
              <w:top w:val="single" w:sz="6" w:space="0" w:color="000000"/>
            </w:tcBorders>
          </w:tcPr>
          <w:p w14:paraId="7A9EAE8C"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Воспринимать и выразительно читать литературное</w:t>
            </w:r>
            <w:r w:rsidRPr="00005DA0">
              <w:rPr>
                <w:color w:val="000000"/>
                <w:spacing w:val="1"/>
                <w:w w:val="115"/>
                <w:sz w:val="20"/>
                <w:szCs w:val="20"/>
              </w:rPr>
              <w:t xml:space="preserve"> </w:t>
            </w:r>
            <w:r w:rsidRPr="00005DA0">
              <w:rPr>
                <w:color w:val="000000"/>
                <w:w w:val="115"/>
                <w:sz w:val="20"/>
                <w:szCs w:val="20"/>
              </w:rPr>
              <w:t>произведение. Уметь отвечать на вопросы, задавать</w:t>
            </w:r>
            <w:r w:rsidRPr="00005DA0">
              <w:rPr>
                <w:color w:val="000000"/>
                <w:spacing w:val="1"/>
                <w:w w:val="115"/>
                <w:sz w:val="20"/>
                <w:szCs w:val="20"/>
              </w:rPr>
              <w:t xml:space="preserve"> </w:t>
            </w:r>
            <w:r w:rsidRPr="00005DA0">
              <w:rPr>
                <w:color w:val="000000"/>
                <w:w w:val="115"/>
                <w:sz w:val="20"/>
                <w:szCs w:val="20"/>
              </w:rPr>
              <w:t>вопросы</w:t>
            </w:r>
            <w:r w:rsidRPr="00005DA0">
              <w:rPr>
                <w:color w:val="000000"/>
                <w:spacing w:val="5"/>
                <w:w w:val="115"/>
                <w:sz w:val="20"/>
                <w:szCs w:val="20"/>
              </w:rPr>
              <w:t xml:space="preserve"> </w:t>
            </w:r>
            <w:r w:rsidRPr="00005DA0">
              <w:rPr>
                <w:color w:val="000000"/>
                <w:w w:val="115"/>
                <w:sz w:val="20"/>
                <w:szCs w:val="20"/>
              </w:rPr>
              <w:t>к</w:t>
            </w:r>
            <w:r w:rsidRPr="00005DA0">
              <w:rPr>
                <w:color w:val="000000"/>
                <w:spacing w:val="5"/>
                <w:w w:val="115"/>
                <w:sz w:val="20"/>
                <w:szCs w:val="20"/>
              </w:rPr>
              <w:t xml:space="preserve"> </w:t>
            </w:r>
            <w:r w:rsidRPr="00005DA0">
              <w:rPr>
                <w:color w:val="000000"/>
                <w:w w:val="115"/>
                <w:sz w:val="20"/>
                <w:szCs w:val="20"/>
              </w:rPr>
              <w:t>тексту,</w:t>
            </w:r>
            <w:r w:rsidRPr="00005DA0">
              <w:rPr>
                <w:color w:val="000000"/>
                <w:spacing w:val="5"/>
                <w:w w:val="115"/>
                <w:sz w:val="20"/>
                <w:szCs w:val="20"/>
              </w:rPr>
              <w:t xml:space="preserve"> </w:t>
            </w:r>
            <w:r w:rsidRPr="00005DA0">
              <w:rPr>
                <w:color w:val="000000"/>
                <w:w w:val="115"/>
                <w:sz w:val="20"/>
                <w:szCs w:val="20"/>
              </w:rPr>
              <w:t>пересказывать.</w:t>
            </w:r>
            <w:r w:rsidRPr="00005DA0">
              <w:rPr>
                <w:color w:val="000000"/>
                <w:spacing w:val="5"/>
                <w:w w:val="115"/>
                <w:sz w:val="20"/>
                <w:szCs w:val="20"/>
              </w:rPr>
              <w:t xml:space="preserve"> </w:t>
            </w:r>
            <w:r w:rsidRPr="00005DA0">
              <w:rPr>
                <w:color w:val="000000"/>
                <w:w w:val="115"/>
                <w:sz w:val="20"/>
                <w:szCs w:val="20"/>
              </w:rPr>
              <w:t>Составлять</w:t>
            </w:r>
            <w:r w:rsidRPr="00005DA0">
              <w:rPr>
                <w:color w:val="000000"/>
                <w:spacing w:val="6"/>
                <w:w w:val="115"/>
                <w:sz w:val="20"/>
                <w:szCs w:val="20"/>
              </w:rPr>
              <w:t xml:space="preserve"> </w:t>
            </w:r>
            <w:r w:rsidRPr="00005DA0">
              <w:rPr>
                <w:color w:val="000000"/>
                <w:w w:val="115"/>
                <w:sz w:val="20"/>
                <w:szCs w:val="20"/>
              </w:rPr>
              <w:t>план</w:t>
            </w:r>
          </w:p>
          <w:p w14:paraId="349B352F"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(простой, подробный). Выделять наиболее яркие</w:t>
            </w:r>
            <w:r w:rsidRPr="00005DA0">
              <w:rPr>
                <w:color w:val="000000"/>
                <w:spacing w:val="1"/>
                <w:w w:val="115"/>
                <w:sz w:val="20"/>
                <w:szCs w:val="20"/>
              </w:rPr>
              <w:t xml:space="preserve"> </w:t>
            </w:r>
            <w:r w:rsidRPr="00005DA0">
              <w:rPr>
                <w:color w:val="000000"/>
                <w:w w:val="115"/>
                <w:sz w:val="20"/>
                <w:szCs w:val="20"/>
              </w:rPr>
              <w:t>эпизоды произведения. Определять тему, идею.</w:t>
            </w:r>
            <w:r w:rsidRPr="00005DA0">
              <w:rPr>
                <w:color w:val="000000"/>
                <w:spacing w:val="1"/>
                <w:w w:val="115"/>
                <w:sz w:val="20"/>
                <w:szCs w:val="20"/>
              </w:rPr>
              <w:t xml:space="preserve"> </w:t>
            </w:r>
            <w:r w:rsidRPr="00005DA0">
              <w:rPr>
                <w:color w:val="000000"/>
                <w:w w:val="115"/>
                <w:sz w:val="20"/>
                <w:szCs w:val="20"/>
              </w:rPr>
              <w:t>Характеризовать</w:t>
            </w:r>
            <w:r w:rsidRPr="00005DA0">
              <w:rPr>
                <w:color w:val="000000"/>
                <w:spacing w:val="11"/>
                <w:w w:val="115"/>
                <w:sz w:val="20"/>
                <w:szCs w:val="20"/>
              </w:rPr>
              <w:t xml:space="preserve"> </w:t>
            </w:r>
            <w:r w:rsidRPr="00005DA0">
              <w:rPr>
                <w:color w:val="000000"/>
                <w:w w:val="115"/>
                <w:sz w:val="20"/>
                <w:szCs w:val="20"/>
              </w:rPr>
              <w:t>главных</w:t>
            </w:r>
            <w:r w:rsidRPr="00005DA0">
              <w:rPr>
                <w:color w:val="000000"/>
                <w:spacing w:val="12"/>
                <w:w w:val="115"/>
                <w:sz w:val="20"/>
                <w:szCs w:val="20"/>
              </w:rPr>
              <w:t xml:space="preserve"> </w:t>
            </w:r>
            <w:r w:rsidRPr="00005DA0">
              <w:rPr>
                <w:color w:val="000000"/>
                <w:w w:val="115"/>
                <w:sz w:val="20"/>
                <w:szCs w:val="20"/>
              </w:rPr>
              <w:t>героев</w:t>
            </w:r>
            <w:r w:rsidRPr="00005DA0">
              <w:rPr>
                <w:color w:val="000000"/>
                <w:spacing w:val="12"/>
                <w:w w:val="115"/>
                <w:sz w:val="20"/>
                <w:szCs w:val="20"/>
              </w:rPr>
              <w:t xml:space="preserve"> </w:t>
            </w:r>
            <w:r w:rsidRPr="00005DA0">
              <w:rPr>
                <w:color w:val="000000"/>
                <w:w w:val="115"/>
                <w:sz w:val="20"/>
                <w:szCs w:val="20"/>
              </w:rPr>
              <w:t>рассказа.</w:t>
            </w:r>
            <w:r w:rsidRPr="00005DA0">
              <w:rPr>
                <w:color w:val="000000"/>
                <w:spacing w:val="11"/>
                <w:w w:val="115"/>
                <w:sz w:val="20"/>
                <w:szCs w:val="20"/>
              </w:rPr>
              <w:t xml:space="preserve"> </w:t>
            </w:r>
            <w:r>
              <w:rPr>
                <w:color w:val="000000"/>
                <w:w w:val="115"/>
                <w:sz w:val="20"/>
                <w:szCs w:val="20"/>
              </w:rPr>
              <w:t>Опреде</w:t>
            </w:r>
            <w:r w:rsidRPr="00005DA0">
              <w:rPr>
                <w:color w:val="000000"/>
                <w:w w:val="115"/>
                <w:sz w:val="20"/>
                <w:szCs w:val="20"/>
              </w:rPr>
              <w:t>лять</w:t>
            </w:r>
            <w:r w:rsidRPr="00005DA0">
              <w:rPr>
                <w:color w:val="000000"/>
                <w:spacing w:val="3"/>
                <w:w w:val="115"/>
                <w:sz w:val="20"/>
                <w:szCs w:val="20"/>
              </w:rPr>
              <w:t xml:space="preserve"> </w:t>
            </w:r>
            <w:r w:rsidRPr="00005DA0">
              <w:rPr>
                <w:color w:val="000000"/>
                <w:w w:val="115"/>
                <w:sz w:val="20"/>
                <w:szCs w:val="20"/>
              </w:rPr>
              <w:t>роль</w:t>
            </w:r>
            <w:r w:rsidRPr="00005DA0">
              <w:rPr>
                <w:color w:val="000000"/>
                <w:spacing w:val="3"/>
                <w:w w:val="115"/>
                <w:sz w:val="20"/>
                <w:szCs w:val="20"/>
              </w:rPr>
              <w:t xml:space="preserve"> </w:t>
            </w:r>
            <w:r w:rsidRPr="00005DA0">
              <w:rPr>
                <w:color w:val="000000"/>
                <w:w w:val="115"/>
                <w:sz w:val="20"/>
                <w:szCs w:val="20"/>
              </w:rPr>
              <w:t>пейзажных</w:t>
            </w:r>
            <w:r w:rsidRPr="00005DA0">
              <w:rPr>
                <w:color w:val="000000"/>
                <w:spacing w:val="3"/>
                <w:w w:val="115"/>
                <w:sz w:val="20"/>
                <w:szCs w:val="20"/>
              </w:rPr>
              <w:t xml:space="preserve"> </w:t>
            </w:r>
            <w:r w:rsidRPr="00005DA0">
              <w:rPr>
                <w:color w:val="000000"/>
                <w:w w:val="115"/>
                <w:sz w:val="20"/>
                <w:szCs w:val="20"/>
              </w:rPr>
              <w:t>описаний</w:t>
            </w:r>
            <w:r w:rsidRPr="00005DA0">
              <w:rPr>
                <w:color w:val="000000"/>
                <w:spacing w:val="3"/>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sidRPr="00005DA0">
              <w:rPr>
                <w:color w:val="000000"/>
                <w:w w:val="115"/>
                <w:sz w:val="20"/>
                <w:szCs w:val="20"/>
              </w:rPr>
              <w:t>произведении.</w:t>
            </w:r>
          </w:p>
          <w:p w14:paraId="41541D86"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Сопоставлять</w:t>
            </w:r>
            <w:r w:rsidRPr="00005DA0">
              <w:rPr>
                <w:color w:val="000000"/>
                <w:spacing w:val="3"/>
                <w:w w:val="115"/>
                <w:sz w:val="20"/>
                <w:szCs w:val="20"/>
              </w:rPr>
              <w:t xml:space="preserve"> </w:t>
            </w:r>
            <w:r w:rsidRPr="00005DA0">
              <w:rPr>
                <w:color w:val="000000"/>
                <w:w w:val="115"/>
                <w:sz w:val="20"/>
                <w:szCs w:val="20"/>
              </w:rPr>
              <w:t>художественный</w:t>
            </w:r>
            <w:r w:rsidRPr="00005DA0">
              <w:rPr>
                <w:color w:val="000000"/>
                <w:spacing w:val="3"/>
                <w:w w:val="115"/>
                <w:sz w:val="20"/>
                <w:szCs w:val="20"/>
              </w:rPr>
              <w:t xml:space="preserve"> </w:t>
            </w:r>
            <w:r w:rsidRPr="00005DA0">
              <w:rPr>
                <w:color w:val="000000"/>
                <w:w w:val="115"/>
                <w:sz w:val="20"/>
                <w:szCs w:val="20"/>
              </w:rPr>
              <w:t>текст</w:t>
            </w:r>
            <w:r w:rsidRPr="00005DA0">
              <w:rPr>
                <w:color w:val="000000"/>
                <w:spacing w:val="3"/>
                <w:w w:val="115"/>
                <w:sz w:val="20"/>
                <w:szCs w:val="20"/>
              </w:rPr>
              <w:t xml:space="preserve"> </w:t>
            </w:r>
            <w:r w:rsidRPr="00005DA0">
              <w:rPr>
                <w:color w:val="000000"/>
                <w:w w:val="115"/>
                <w:sz w:val="20"/>
                <w:szCs w:val="20"/>
              </w:rPr>
              <w:t>с</w:t>
            </w:r>
            <w:r w:rsidRPr="00005DA0">
              <w:rPr>
                <w:color w:val="000000"/>
                <w:spacing w:val="3"/>
                <w:w w:val="115"/>
                <w:sz w:val="20"/>
                <w:szCs w:val="20"/>
              </w:rPr>
              <w:t xml:space="preserve"> </w:t>
            </w:r>
            <w:r>
              <w:rPr>
                <w:color w:val="000000"/>
                <w:w w:val="115"/>
                <w:sz w:val="20"/>
                <w:szCs w:val="20"/>
              </w:rPr>
              <w:t>произведения</w:t>
            </w:r>
            <w:r w:rsidRPr="00005DA0">
              <w:rPr>
                <w:color w:val="000000"/>
                <w:w w:val="115"/>
                <w:sz w:val="20"/>
                <w:szCs w:val="20"/>
              </w:rPr>
              <w:t>ми других видов искусств. Составлять отзыв на</w:t>
            </w:r>
            <w:r w:rsidRPr="00005DA0">
              <w:rPr>
                <w:color w:val="000000"/>
                <w:spacing w:val="1"/>
                <w:w w:val="115"/>
                <w:sz w:val="20"/>
                <w:szCs w:val="20"/>
              </w:rPr>
              <w:t xml:space="preserve"> </w:t>
            </w:r>
            <w:r w:rsidRPr="00005DA0">
              <w:rPr>
                <w:color w:val="000000"/>
                <w:w w:val="115"/>
                <w:sz w:val="20"/>
                <w:szCs w:val="20"/>
              </w:rPr>
              <w:t>рассказ.</w:t>
            </w:r>
            <w:r w:rsidRPr="00005DA0">
              <w:rPr>
                <w:color w:val="000000"/>
                <w:spacing w:val="9"/>
                <w:w w:val="115"/>
                <w:sz w:val="20"/>
                <w:szCs w:val="20"/>
              </w:rPr>
              <w:t xml:space="preserve"> </w:t>
            </w:r>
            <w:r w:rsidRPr="00005DA0">
              <w:rPr>
                <w:color w:val="000000"/>
                <w:w w:val="115"/>
                <w:sz w:val="20"/>
                <w:szCs w:val="20"/>
              </w:rPr>
              <w:t>Пользоваться</w:t>
            </w:r>
            <w:r w:rsidRPr="00005DA0">
              <w:rPr>
                <w:color w:val="000000"/>
                <w:spacing w:val="10"/>
                <w:w w:val="115"/>
                <w:sz w:val="20"/>
                <w:szCs w:val="20"/>
              </w:rPr>
              <w:t xml:space="preserve"> </w:t>
            </w:r>
            <w:r w:rsidRPr="00005DA0">
              <w:rPr>
                <w:color w:val="000000"/>
                <w:w w:val="115"/>
                <w:sz w:val="20"/>
                <w:szCs w:val="20"/>
              </w:rPr>
              <w:t>библиотечным</w:t>
            </w:r>
            <w:r w:rsidRPr="00005DA0">
              <w:rPr>
                <w:color w:val="000000"/>
                <w:spacing w:val="10"/>
                <w:w w:val="115"/>
                <w:sz w:val="20"/>
                <w:szCs w:val="20"/>
              </w:rPr>
              <w:t xml:space="preserve"> </w:t>
            </w:r>
            <w:r w:rsidRPr="00005DA0">
              <w:rPr>
                <w:color w:val="000000"/>
                <w:w w:val="115"/>
                <w:sz w:val="20"/>
                <w:szCs w:val="20"/>
              </w:rPr>
              <w:t>каталогом</w:t>
            </w:r>
            <w:r w:rsidRPr="00005DA0">
              <w:rPr>
                <w:color w:val="000000"/>
                <w:spacing w:val="10"/>
                <w:w w:val="115"/>
                <w:sz w:val="20"/>
                <w:szCs w:val="20"/>
              </w:rPr>
              <w:t xml:space="preserve"> </w:t>
            </w:r>
            <w:r w:rsidRPr="00005DA0">
              <w:rPr>
                <w:color w:val="000000"/>
                <w:w w:val="115"/>
                <w:sz w:val="20"/>
                <w:szCs w:val="20"/>
              </w:rPr>
              <w:t>для</w:t>
            </w:r>
            <w:r w:rsidRPr="00005DA0">
              <w:rPr>
                <w:color w:val="000000"/>
                <w:spacing w:val="1"/>
                <w:w w:val="115"/>
                <w:sz w:val="20"/>
                <w:szCs w:val="20"/>
              </w:rPr>
              <w:t xml:space="preserve"> </w:t>
            </w:r>
            <w:r w:rsidRPr="00005DA0">
              <w:rPr>
                <w:color w:val="000000"/>
                <w:w w:val="115"/>
                <w:sz w:val="20"/>
                <w:szCs w:val="20"/>
              </w:rPr>
              <w:t>поиска</w:t>
            </w:r>
            <w:r w:rsidRPr="00005DA0">
              <w:rPr>
                <w:color w:val="000000"/>
                <w:spacing w:val="-9"/>
                <w:w w:val="115"/>
                <w:sz w:val="20"/>
                <w:szCs w:val="20"/>
              </w:rPr>
              <w:t xml:space="preserve"> </w:t>
            </w:r>
            <w:r w:rsidRPr="00005DA0">
              <w:rPr>
                <w:color w:val="000000"/>
                <w:w w:val="115"/>
                <w:sz w:val="20"/>
                <w:szCs w:val="20"/>
              </w:rPr>
              <w:t>книги.</w:t>
            </w:r>
          </w:p>
        </w:tc>
      </w:tr>
      <w:tr w:rsidR="00C177A2" w:rsidRPr="00005DA0" w14:paraId="2669A11E" w14:textId="77777777" w:rsidTr="00371A50">
        <w:trPr>
          <w:trHeight w:val="1835"/>
        </w:trPr>
        <w:tc>
          <w:tcPr>
            <w:tcW w:w="1928" w:type="dxa"/>
            <w:vMerge w:val="restart"/>
            <w:tcBorders>
              <w:left w:val="single" w:sz="6" w:space="0" w:color="000000"/>
              <w:bottom w:val="single" w:sz="6" w:space="0" w:color="000000"/>
              <w:right w:val="single" w:sz="6" w:space="0" w:color="000000"/>
            </w:tcBorders>
          </w:tcPr>
          <w:p w14:paraId="5DABBFD8" w14:textId="77777777" w:rsidR="00C177A2" w:rsidRPr="00005DA0" w:rsidRDefault="00C177A2" w:rsidP="00C177A2">
            <w:pPr>
              <w:pStyle w:val="TableParagraph"/>
              <w:ind w:left="0"/>
              <w:jc w:val="center"/>
              <w:rPr>
                <w:color w:val="000000"/>
                <w:sz w:val="20"/>
                <w:szCs w:val="20"/>
              </w:rPr>
            </w:pPr>
          </w:p>
        </w:tc>
        <w:tc>
          <w:tcPr>
            <w:tcW w:w="3175" w:type="dxa"/>
            <w:vMerge/>
          </w:tcPr>
          <w:p w14:paraId="20EBB276" w14:textId="77777777" w:rsidR="00C177A2" w:rsidRPr="00005DA0" w:rsidRDefault="00C177A2" w:rsidP="00C177A2">
            <w:pPr>
              <w:pStyle w:val="TableParagraph"/>
              <w:ind w:left="0"/>
              <w:jc w:val="center"/>
              <w:rPr>
                <w:color w:val="000000"/>
                <w:sz w:val="20"/>
                <w:szCs w:val="20"/>
              </w:rPr>
            </w:pPr>
          </w:p>
        </w:tc>
        <w:tc>
          <w:tcPr>
            <w:tcW w:w="5046" w:type="dxa"/>
            <w:vMerge/>
          </w:tcPr>
          <w:p w14:paraId="0D2A2F6A" w14:textId="77777777" w:rsidR="00C177A2" w:rsidRPr="00005DA0" w:rsidRDefault="00C177A2" w:rsidP="00C177A2">
            <w:pPr>
              <w:pStyle w:val="TableParagraph"/>
              <w:ind w:left="0"/>
              <w:jc w:val="center"/>
              <w:rPr>
                <w:color w:val="000000"/>
                <w:sz w:val="20"/>
                <w:szCs w:val="20"/>
              </w:rPr>
            </w:pPr>
          </w:p>
        </w:tc>
      </w:tr>
      <w:tr w:rsidR="00005DA0" w:rsidRPr="00005DA0" w14:paraId="2A9D0520" w14:textId="77777777" w:rsidTr="00371A50">
        <w:trPr>
          <w:trHeight w:val="268"/>
        </w:trPr>
        <w:tc>
          <w:tcPr>
            <w:tcW w:w="1928" w:type="dxa"/>
            <w:vMerge/>
            <w:tcBorders>
              <w:top w:val="nil"/>
              <w:left w:val="single" w:sz="6" w:space="0" w:color="000000"/>
              <w:bottom w:val="single" w:sz="6" w:space="0" w:color="000000"/>
              <w:right w:val="single" w:sz="6" w:space="0" w:color="000000"/>
            </w:tcBorders>
          </w:tcPr>
          <w:p w14:paraId="3D56CACC" w14:textId="77777777" w:rsidR="005B2FBF" w:rsidRPr="00005DA0" w:rsidRDefault="005B2FBF" w:rsidP="00C177A2">
            <w:pPr>
              <w:jc w:val="center"/>
              <w:rPr>
                <w:color w:val="000000"/>
                <w:sz w:val="20"/>
                <w:szCs w:val="20"/>
              </w:rPr>
            </w:pPr>
          </w:p>
        </w:tc>
        <w:tc>
          <w:tcPr>
            <w:tcW w:w="3175" w:type="dxa"/>
          </w:tcPr>
          <w:p w14:paraId="45AED837"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Н.</w:t>
            </w:r>
            <w:r w:rsidRPr="00005DA0">
              <w:rPr>
                <w:color w:val="000000"/>
                <w:spacing w:val="1"/>
                <w:w w:val="115"/>
                <w:sz w:val="20"/>
                <w:szCs w:val="20"/>
              </w:rPr>
              <w:t xml:space="preserve"> </w:t>
            </w:r>
            <w:r w:rsidRPr="00005DA0">
              <w:rPr>
                <w:color w:val="000000"/>
                <w:w w:val="115"/>
                <w:sz w:val="20"/>
                <w:szCs w:val="20"/>
              </w:rPr>
              <w:t>С.</w:t>
            </w:r>
            <w:r w:rsidRPr="00005DA0">
              <w:rPr>
                <w:color w:val="000000"/>
                <w:spacing w:val="1"/>
                <w:w w:val="115"/>
                <w:sz w:val="20"/>
                <w:szCs w:val="20"/>
              </w:rPr>
              <w:t xml:space="preserve"> </w:t>
            </w:r>
            <w:r w:rsidRPr="00005DA0">
              <w:rPr>
                <w:color w:val="000000"/>
                <w:w w:val="115"/>
                <w:sz w:val="20"/>
                <w:szCs w:val="20"/>
              </w:rPr>
              <w:t>Лесков.</w:t>
            </w:r>
          </w:p>
          <w:p w14:paraId="5FA9833B"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Сказ</w:t>
            </w:r>
            <w:r w:rsidRPr="00005DA0">
              <w:rPr>
                <w:color w:val="000000"/>
                <w:spacing w:val="-2"/>
                <w:w w:val="115"/>
                <w:sz w:val="20"/>
                <w:szCs w:val="20"/>
              </w:rPr>
              <w:t xml:space="preserve"> </w:t>
            </w:r>
            <w:r w:rsidRPr="00005DA0">
              <w:rPr>
                <w:color w:val="000000"/>
                <w:w w:val="115"/>
                <w:sz w:val="20"/>
                <w:szCs w:val="20"/>
              </w:rPr>
              <w:t>«Левша»</w:t>
            </w:r>
            <w:r w:rsidRPr="00005DA0">
              <w:rPr>
                <w:color w:val="000000"/>
                <w:spacing w:val="-1"/>
                <w:w w:val="115"/>
                <w:sz w:val="20"/>
                <w:szCs w:val="20"/>
              </w:rPr>
              <w:t xml:space="preserve"> </w:t>
            </w:r>
            <w:r w:rsidRPr="00005DA0">
              <w:rPr>
                <w:color w:val="000000"/>
                <w:w w:val="115"/>
                <w:sz w:val="20"/>
                <w:szCs w:val="20"/>
              </w:rPr>
              <w:t>(3</w:t>
            </w:r>
            <w:r w:rsidRPr="00005DA0">
              <w:rPr>
                <w:color w:val="000000"/>
                <w:spacing w:val="-1"/>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051C52B1"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Читать</w:t>
            </w:r>
            <w:r w:rsidRPr="00005DA0">
              <w:rPr>
                <w:color w:val="000000"/>
                <w:spacing w:val="1"/>
                <w:w w:val="115"/>
                <w:sz w:val="20"/>
                <w:szCs w:val="20"/>
              </w:rPr>
              <w:t xml:space="preserve"> </w:t>
            </w:r>
            <w:r w:rsidRPr="00005DA0">
              <w:rPr>
                <w:color w:val="000000"/>
                <w:w w:val="115"/>
                <w:sz w:val="20"/>
                <w:szCs w:val="20"/>
              </w:rPr>
              <w:t>текст,</w:t>
            </w:r>
            <w:r w:rsidRPr="00005DA0">
              <w:rPr>
                <w:color w:val="000000"/>
                <w:spacing w:val="2"/>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w:t>
            </w:r>
            <w:r w:rsidRPr="00005DA0">
              <w:rPr>
                <w:color w:val="000000"/>
                <w:spacing w:val="2"/>
                <w:w w:val="115"/>
                <w:sz w:val="20"/>
                <w:szCs w:val="20"/>
              </w:rPr>
              <w:t xml:space="preserve"> </w:t>
            </w:r>
            <w:r w:rsidRPr="00005DA0">
              <w:rPr>
                <w:color w:val="000000"/>
                <w:w w:val="115"/>
                <w:sz w:val="20"/>
                <w:szCs w:val="20"/>
              </w:rPr>
              <w:t>вопросы.</w:t>
            </w:r>
            <w:r w:rsidRPr="00005DA0">
              <w:rPr>
                <w:color w:val="000000"/>
                <w:spacing w:val="2"/>
                <w:w w:val="115"/>
                <w:sz w:val="20"/>
                <w:szCs w:val="20"/>
              </w:rPr>
              <w:t xml:space="preserve"> </w:t>
            </w:r>
            <w:r w:rsidRPr="00005DA0">
              <w:rPr>
                <w:color w:val="000000"/>
                <w:w w:val="115"/>
                <w:sz w:val="20"/>
                <w:szCs w:val="20"/>
              </w:rPr>
              <w:t>Владеть</w:t>
            </w:r>
            <w:r w:rsidRPr="00005DA0">
              <w:rPr>
                <w:color w:val="000000"/>
                <w:spacing w:val="1"/>
                <w:w w:val="115"/>
                <w:sz w:val="20"/>
                <w:szCs w:val="20"/>
              </w:rPr>
              <w:t xml:space="preserve"> </w:t>
            </w:r>
            <w:r w:rsidR="00C177A2">
              <w:rPr>
                <w:color w:val="000000"/>
                <w:w w:val="115"/>
                <w:sz w:val="20"/>
                <w:szCs w:val="20"/>
              </w:rPr>
              <w:t>различ</w:t>
            </w:r>
            <w:r w:rsidRPr="00005DA0">
              <w:rPr>
                <w:color w:val="000000"/>
                <w:w w:val="115"/>
                <w:sz w:val="20"/>
                <w:szCs w:val="20"/>
              </w:rPr>
              <w:t>ными видами пересказа художественного текста</w:t>
            </w:r>
            <w:r w:rsidRPr="00005DA0">
              <w:rPr>
                <w:color w:val="000000"/>
                <w:spacing w:val="1"/>
                <w:w w:val="115"/>
                <w:sz w:val="20"/>
                <w:szCs w:val="20"/>
              </w:rPr>
              <w:t xml:space="preserve"> </w:t>
            </w:r>
            <w:r w:rsidRPr="00005DA0">
              <w:rPr>
                <w:color w:val="000000"/>
                <w:w w:val="115"/>
                <w:sz w:val="20"/>
                <w:szCs w:val="20"/>
              </w:rPr>
              <w:t>(подробный,</w:t>
            </w:r>
            <w:r w:rsidRPr="00005DA0">
              <w:rPr>
                <w:color w:val="000000"/>
                <w:spacing w:val="23"/>
                <w:w w:val="115"/>
                <w:sz w:val="20"/>
                <w:szCs w:val="20"/>
              </w:rPr>
              <w:t xml:space="preserve"> </w:t>
            </w:r>
            <w:r w:rsidRPr="00005DA0">
              <w:rPr>
                <w:color w:val="000000"/>
                <w:w w:val="115"/>
                <w:sz w:val="20"/>
                <w:szCs w:val="20"/>
              </w:rPr>
              <w:t>сжатый,</w:t>
            </w:r>
            <w:r w:rsidRPr="00005DA0">
              <w:rPr>
                <w:color w:val="000000"/>
                <w:spacing w:val="23"/>
                <w:w w:val="115"/>
                <w:sz w:val="20"/>
                <w:szCs w:val="20"/>
              </w:rPr>
              <w:t xml:space="preserve"> </w:t>
            </w:r>
            <w:r w:rsidRPr="00005DA0">
              <w:rPr>
                <w:color w:val="000000"/>
                <w:w w:val="115"/>
                <w:sz w:val="20"/>
                <w:szCs w:val="20"/>
              </w:rPr>
              <w:t>выборочный).</w:t>
            </w:r>
            <w:r w:rsidRPr="00005DA0">
              <w:rPr>
                <w:color w:val="000000"/>
                <w:spacing w:val="24"/>
                <w:w w:val="115"/>
                <w:sz w:val="20"/>
                <w:szCs w:val="20"/>
              </w:rPr>
              <w:t xml:space="preserve"> </w:t>
            </w:r>
            <w:r w:rsidRPr="00005DA0">
              <w:rPr>
                <w:color w:val="000000"/>
                <w:w w:val="115"/>
                <w:sz w:val="20"/>
                <w:szCs w:val="20"/>
              </w:rPr>
              <w:t>Характеризовать</w:t>
            </w:r>
            <w:r w:rsidRPr="00005DA0">
              <w:rPr>
                <w:color w:val="000000"/>
                <w:spacing w:val="-49"/>
                <w:w w:val="115"/>
                <w:sz w:val="20"/>
                <w:szCs w:val="20"/>
              </w:rPr>
              <w:t xml:space="preserve"> </w:t>
            </w:r>
            <w:r w:rsidRPr="00005DA0">
              <w:rPr>
                <w:color w:val="000000"/>
                <w:w w:val="115"/>
                <w:sz w:val="20"/>
                <w:szCs w:val="20"/>
              </w:rPr>
              <w:t>героя, его поступки. Определять основную мысль</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4"/>
                <w:w w:val="115"/>
                <w:sz w:val="20"/>
                <w:szCs w:val="20"/>
              </w:rPr>
              <w:t xml:space="preserve"> </w:t>
            </w:r>
            <w:r w:rsidRPr="00005DA0">
              <w:rPr>
                <w:color w:val="000000"/>
                <w:w w:val="115"/>
                <w:sz w:val="20"/>
                <w:szCs w:val="20"/>
              </w:rPr>
              <w:t>жанровые</w:t>
            </w:r>
            <w:r w:rsidRPr="00005DA0">
              <w:rPr>
                <w:color w:val="000000"/>
                <w:spacing w:val="5"/>
                <w:w w:val="115"/>
                <w:sz w:val="20"/>
                <w:szCs w:val="20"/>
              </w:rPr>
              <w:t xml:space="preserve"> </w:t>
            </w:r>
            <w:r w:rsidRPr="00005DA0">
              <w:rPr>
                <w:color w:val="000000"/>
                <w:w w:val="115"/>
                <w:sz w:val="20"/>
                <w:szCs w:val="20"/>
              </w:rPr>
              <w:t>особенности,</w:t>
            </w:r>
            <w:r w:rsidRPr="00005DA0">
              <w:rPr>
                <w:color w:val="000000"/>
                <w:spacing w:val="4"/>
                <w:w w:val="115"/>
                <w:sz w:val="20"/>
                <w:szCs w:val="20"/>
              </w:rPr>
              <w:t xml:space="preserve"> </w:t>
            </w:r>
            <w:r w:rsidR="00C177A2">
              <w:rPr>
                <w:color w:val="000000"/>
                <w:w w:val="115"/>
                <w:sz w:val="20"/>
                <w:szCs w:val="20"/>
              </w:rPr>
              <w:t>художествен</w:t>
            </w:r>
            <w:r w:rsidRPr="00005DA0">
              <w:rPr>
                <w:color w:val="000000"/>
                <w:w w:val="115"/>
                <w:sz w:val="20"/>
                <w:szCs w:val="20"/>
              </w:rPr>
              <w:t>ные средства изобр</w:t>
            </w:r>
            <w:r w:rsidR="00C177A2">
              <w:rPr>
                <w:color w:val="000000"/>
                <w:w w:val="115"/>
                <w:sz w:val="20"/>
                <w:szCs w:val="20"/>
              </w:rPr>
              <w:t>азительности. Работать со слова</w:t>
            </w:r>
            <w:r w:rsidRPr="00005DA0">
              <w:rPr>
                <w:color w:val="000000"/>
                <w:w w:val="115"/>
                <w:sz w:val="20"/>
                <w:szCs w:val="20"/>
              </w:rPr>
              <w:t>рями,</w:t>
            </w:r>
            <w:r w:rsidRPr="00005DA0">
              <w:rPr>
                <w:color w:val="000000"/>
                <w:spacing w:val="3"/>
                <w:w w:val="115"/>
                <w:sz w:val="20"/>
                <w:szCs w:val="20"/>
              </w:rPr>
              <w:t xml:space="preserve"> </w:t>
            </w:r>
            <w:r w:rsidRPr="00005DA0">
              <w:rPr>
                <w:color w:val="000000"/>
                <w:w w:val="115"/>
                <w:sz w:val="20"/>
                <w:szCs w:val="20"/>
              </w:rPr>
              <w:t>определять</w:t>
            </w:r>
            <w:r w:rsidRPr="00005DA0">
              <w:rPr>
                <w:color w:val="000000"/>
                <w:spacing w:val="4"/>
                <w:w w:val="115"/>
                <w:sz w:val="20"/>
                <w:szCs w:val="20"/>
              </w:rPr>
              <w:t xml:space="preserve"> </w:t>
            </w:r>
            <w:r w:rsidRPr="00005DA0">
              <w:rPr>
                <w:color w:val="000000"/>
                <w:w w:val="115"/>
                <w:sz w:val="20"/>
                <w:szCs w:val="20"/>
              </w:rPr>
              <w:t>значение</w:t>
            </w:r>
            <w:r w:rsidRPr="00005DA0">
              <w:rPr>
                <w:color w:val="000000"/>
                <w:spacing w:val="4"/>
                <w:w w:val="115"/>
                <w:sz w:val="20"/>
                <w:szCs w:val="20"/>
              </w:rPr>
              <w:t xml:space="preserve"> </w:t>
            </w:r>
            <w:r w:rsidRPr="00005DA0">
              <w:rPr>
                <w:color w:val="000000"/>
                <w:w w:val="115"/>
                <w:sz w:val="20"/>
                <w:szCs w:val="20"/>
              </w:rPr>
              <w:t>устаревших</w:t>
            </w:r>
            <w:r w:rsidRPr="00005DA0">
              <w:rPr>
                <w:color w:val="000000"/>
                <w:spacing w:val="3"/>
                <w:w w:val="115"/>
                <w:sz w:val="20"/>
                <w:szCs w:val="20"/>
              </w:rPr>
              <w:t xml:space="preserve"> </w:t>
            </w:r>
            <w:r w:rsidRPr="00005DA0">
              <w:rPr>
                <w:color w:val="000000"/>
                <w:w w:val="115"/>
                <w:sz w:val="20"/>
                <w:szCs w:val="20"/>
              </w:rPr>
              <w:t>слов</w:t>
            </w:r>
            <w:r w:rsidRPr="00005DA0">
              <w:rPr>
                <w:color w:val="000000"/>
                <w:spacing w:val="4"/>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00C177A2">
              <w:rPr>
                <w:color w:val="000000"/>
                <w:w w:val="115"/>
                <w:sz w:val="20"/>
                <w:szCs w:val="20"/>
              </w:rPr>
              <w:t>выра</w:t>
            </w:r>
            <w:r w:rsidRPr="00005DA0">
              <w:rPr>
                <w:color w:val="000000"/>
                <w:w w:val="115"/>
                <w:sz w:val="20"/>
                <w:szCs w:val="20"/>
              </w:rPr>
              <w:t>жений.</w:t>
            </w:r>
            <w:r w:rsidRPr="00005DA0">
              <w:rPr>
                <w:color w:val="000000"/>
                <w:spacing w:val="9"/>
                <w:w w:val="115"/>
                <w:sz w:val="20"/>
                <w:szCs w:val="20"/>
              </w:rPr>
              <w:t xml:space="preserve"> </w:t>
            </w:r>
            <w:r w:rsidRPr="00005DA0">
              <w:rPr>
                <w:color w:val="000000"/>
                <w:w w:val="115"/>
                <w:sz w:val="20"/>
                <w:szCs w:val="20"/>
              </w:rPr>
              <w:t>Аргументированно</w:t>
            </w:r>
            <w:r w:rsidRPr="00005DA0">
              <w:rPr>
                <w:color w:val="000000"/>
                <w:spacing w:val="9"/>
                <w:w w:val="115"/>
                <w:sz w:val="20"/>
                <w:szCs w:val="20"/>
              </w:rPr>
              <w:t xml:space="preserve"> </w:t>
            </w:r>
            <w:r w:rsidRPr="00005DA0">
              <w:rPr>
                <w:color w:val="000000"/>
                <w:w w:val="115"/>
                <w:sz w:val="20"/>
                <w:szCs w:val="20"/>
              </w:rPr>
              <w:t>высказывать</w:t>
            </w:r>
            <w:r w:rsidRPr="00005DA0">
              <w:rPr>
                <w:color w:val="000000"/>
                <w:spacing w:val="10"/>
                <w:w w:val="115"/>
                <w:sz w:val="20"/>
                <w:szCs w:val="20"/>
              </w:rPr>
              <w:t xml:space="preserve"> </w:t>
            </w:r>
            <w:r w:rsidRPr="00005DA0">
              <w:rPr>
                <w:color w:val="000000"/>
                <w:w w:val="115"/>
                <w:sz w:val="20"/>
                <w:szCs w:val="20"/>
              </w:rPr>
              <w:t>своё</w:t>
            </w:r>
            <w:r w:rsidRPr="00005DA0">
              <w:rPr>
                <w:color w:val="000000"/>
                <w:spacing w:val="9"/>
                <w:w w:val="115"/>
                <w:sz w:val="20"/>
                <w:szCs w:val="20"/>
              </w:rPr>
              <w:t xml:space="preserve"> </w:t>
            </w:r>
            <w:r w:rsidR="00C177A2">
              <w:rPr>
                <w:color w:val="000000"/>
                <w:w w:val="115"/>
                <w:sz w:val="20"/>
                <w:szCs w:val="20"/>
              </w:rPr>
              <w:t>отноше</w:t>
            </w:r>
            <w:r w:rsidRPr="00005DA0">
              <w:rPr>
                <w:color w:val="000000"/>
                <w:w w:val="115"/>
                <w:sz w:val="20"/>
                <w:szCs w:val="20"/>
              </w:rPr>
              <w:t>ние к герою произведения. Создавать аннотацию на</w:t>
            </w:r>
            <w:r w:rsidRPr="00005DA0">
              <w:rPr>
                <w:color w:val="000000"/>
                <w:spacing w:val="1"/>
                <w:w w:val="115"/>
                <w:sz w:val="20"/>
                <w:szCs w:val="20"/>
              </w:rPr>
              <w:t xml:space="preserve"> </w:t>
            </w:r>
            <w:r w:rsidRPr="00005DA0">
              <w:rPr>
                <w:color w:val="000000"/>
                <w:w w:val="120"/>
                <w:sz w:val="20"/>
                <w:szCs w:val="20"/>
              </w:rPr>
              <w:t>прочитанное</w:t>
            </w:r>
            <w:r w:rsidRPr="00005DA0">
              <w:rPr>
                <w:color w:val="000000"/>
                <w:spacing w:val="-13"/>
                <w:w w:val="120"/>
                <w:sz w:val="20"/>
                <w:szCs w:val="20"/>
              </w:rPr>
              <w:t xml:space="preserve"> </w:t>
            </w:r>
            <w:r w:rsidRPr="00005DA0">
              <w:rPr>
                <w:color w:val="000000"/>
                <w:w w:val="120"/>
                <w:sz w:val="20"/>
                <w:szCs w:val="20"/>
              </w:rPr>
              <w:t>произведение.</w:t>
            </w:r>
          </w:p>
        </w:tc>
      </w:tr>
      <w:tr w:rsidR="00005DA0" w:rsidRPr="00005DA0" w14:paraId="1A12B077" w14:textId="77777777" w:rsidTr="00371A50">
        <w:trPr>
          <w:trHeight w:val="2252"/>
        </w:trPr>
        <w:tc>
          <w:tcPr>
            <w:tcW w:w="1928" w:type="dxa"/>
            <w:vMerge/>
            <w:tcBorders>
              <w:top w:val="nil"/>
              <w:left w:val="single" w:sz="6" w:space="0" w:color="000000"/>
              <w:bottom w:val="single" w:sz="6" w:space="0" w:color="000000"/>
              <w:right w:val="single" w:sz="6" w:space="0" w:color="000000"/>
            </w:tcBorders>
          </w:tcPr>
          <w:p w14:paraId="64DA78A3" w14:textId="77777777" w:rsidR="005B2FBF" w:rsidRPr="00005DA0" w:rsidRDefault="005B2FBF" w:rsidP="00C177A2">
            <w:pPr>
              <w:jc w:val="center"/>
              <w:rPr>
                <w:color w:val="000000"/>
                <w:sz w:val="20"/>
                <w:szCs w:val="20"/>
              </w:rPr>
            </w:pPr>
          </w:p>
        </w:tc>
        <w:tc>
          <w:tcPr>
            <w:tcW w:w="3175" w:type="dxa"/>
            <w:tcBorders>
              <w:bottom w:val="single" w:sz="6" w:space="0" w:color="000000"/>
            </w:tcBorders>
          </w:tcPr>
          <w:p w14:paraId="2C52E127" w14:textId="77777777" w:rsidR="005B2FBF" w:rsidRPr="00005DA0" w:rsidRDefault="00005DA0" w:rsidP="00C177A2">
            <w:pPr>
              <w:pStyle w:val="TableParagraph"/>
              <w:ind w:left="0"/>
              <w:jc w:val="center"/>
              <w:rPr>
                <w:color w:val="000000"/>
                <w:sz w:val="20"/>
                <w:szCs w:val="20"/>
              </w:rPr>
            </w:pPr>
            <w:r w:rsidRPr="00005DA0">
              <w:rPr>
                <w:color w:val="000000"/>
                <w:spacing w:val="-2"/>
                <w:w w:val="120"/>
                <w:sz w:val="20"/>
                <w:szCs w:val="20"/>
              </w:rPr>
              <w:t>Л.</w:t>
            </w:r>
            <w:r w:rsidRPr="00005DA0">
              <w:rPr>
                <w:color w:val="000000"/>
                <w:spacing w:val="-11"/>
                <w:w w:val="120"/>
                <w:sz w:val="20"/>
                <w:szCs w:val="20"/>
              </w:rPr>
              <w:t xml:space="preserve"> </w:t>
            </w:r>
            <w:r w:rsidRPr="00005DA0">
              <w:rPr>
                <w:color w:val="000000"/>
                <w:spacing w:val="-2"/>
                <w:w w:val="120"/>
                <w:sz w:val="20"/>
                <w:szCs w:val="20"/>
              </w:rPr>
              <w:t>Н.</w:t>
            </w:r>
            <w:r w:rsidRPr="00005DA0">
              <w:rPr>
                <w:color w:val="000000"/>
                <w:spacing w:val="-10"/>
                <w:w w:val="120"/>
                <w:sz w:val="20"/>
                <w:szCs w:val="20"/>
              </w:rPr>
              <w:t xml:space="preserve"> </w:t>
            </w:r>
            <w:r w:rsidRPr="00005DA0">
              <w:rPr>
                <w:color w:val="000000"/>
                <w:spacing w:val="-2"/>
                <w:w w:val="120"/>
                <w:sz w:val="20"/>
                <w:szCs w:val="20"/>
              </w:rPr>
              <w:t>Толстой.</w:t>
            </w:r>
          </w:p>
          <w:p w14:paraId="02946A24"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Повесть</w:t>
            </w:r>
            <w:r w:rsidRPr="00005DA0">
              <w:rPr>
                <w:color w:val="000000"/>
                <w:spacing w:val="-9"/>
                <w:w w:val="115"/>
                <w:sz w:val="20"/>
                <w:szCs w:val="20"/>
              </w:rPr>
              <w:t xml:space="preserve"> </w:t>
            </w:r>
            <w:r w:rsidRPr="00005DA0">
              <w:rPr>
                <w:color w:val="000000"/>
                <w:w w:val="115"/>
                <w:sz w:val="20"/>
                <w:szCs w:val="20"/>
              </w:rPr>
              <w:t>«Детство»</w:t>
            </w:r>
            <w:r w:rsidRPr="00005DA0">
              <w:rPr>
                <w:color w:val="000000"/>
                <w:spacing w:val="-9"/>
                <w:w w:val="115"/>
                <w:sz w:val="20"/>
                <w:szCs w:val="20"/>
              </w:rPr>
              <w:t xml:space="preserve"> </w:t>
            </w:r>
            <w:r w:rsidRPr="00005DA0">
              <w:rPr>
                <w:color w:val="000000"/>
                <w:w w:val="115"/>
                <w:sz w:val="20"/>
                <w:szCs w:val="20"/>
              </w:rPr>
              <w:t>(главы)</w:t>
            </w:r>
            <w:r w:rsidRPr="00005DA0">
              <w:rPr>
                <w:color w:val="000000"/>
                <w:spacing w:val="-8"/>
                <w:w w:val="115"/>
                <w:sz w:val="20"/>
                <w:szCs w:val="20"/>
              </w:rPr>
              <w:t xml:space="preserve"> </w:t>
            </w:r>
            <w:r w:rsidRPr="00005DA0">
              <w:rPr>
                <w:color w:val="000000"/>
                <w:w w:val="115"/>
                <w:sz w:val="20"/>
                <w:szCs w:val="20"/>
              </w:rPr>
              <w:t>(2</w:t>
            </w:r>
            <w:r w:rsidRPr="00005DA0">
              <w:rPr>
                <w:color w:val="000000"/>
                <w:spacing w:val="-9"/>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12B899CF"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Выразительно</w:t>
            </w:r>
            <w:r w:rsidRPr="00005DA0">
              <w:rPr>
                <w:color w:val="000000"/>
                <w:spacing w:val="14"/>
                <w:w w:val="115"/>
                <w:sz w:val="20"/>
                <w:szCs w:val="20"/>
              </w:rPr>
              <w:t xml:space="preserve"> </w:t>
            </w:r>
            <w:r w:rsidRPr="00005DA0">
              <w:rPr>
                <w:color w:val="000000"/>
                <w:w w:val="115"/>
                <w:sz w:val="20"/>
                <w:szCs w:val="20"/>
              </w:rPr>
              <w:t>читать</w:t>
            </w:r>
            <w:r w:rsidRPr="00005DA0">
              <w:rPr>
                <w:color w:val="000000"/>
                <w:spacing w:val="15"/>
                <w:w w:val="115"/>
                <w:sz w:val="20"/>
                <w:szCs w:val="20"/>
              </w:rPr>
              <w:t xml:space="preserve"> </w:t>
            </w:r>
            <w:r w:rsidRPr="00005DA0">
              <w:rPr>
                <w:color w:val="000000"/>
                <w:w w:val="115"/>
                <w:sz w:val="20"/>
                <w:szCs w:val="20"/>
              </w:rPr>
              <w:t>главы</w:t>
            </w:r>
            <w:r w:rsidRPr="00005DA0">
              <w:rPr>
                <w:color w:val="000000"/>
                <w:spacing w:val="15"/>
                <w:w w:val="115"/>
                <w:sz w:val="20"/>
                <w:szCs w:val="20"/>
              </w:rPr>
              <w:t xml:space="preserve"> </w:t>
            </w:r>
            <w:r w:rsidRPr="00005DA0">
              <w:rPr>
                <w:color w:val="000000"/>
                <w:w w:val="115"/>
                <w:sz w:val="20"/>
                <w:szCs w:val="20"/>
              </w:rPr>
              <w:t>повести,</w:t>
            </w:r>
            <w:r w:rsidRPr="00005DA0">
              <w:rPr>
                <w:color w:val="000000"/>
                <w:spacing w:val="15"/>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w:t>
            </w:r>
            <w:r w:rsidRPr="00005DA0">
              <w:rPr>
                <w:color w:val="000000"/>
                <w:spacing w:val="10"/>
                <w:w w:val="115"/>
                <w:sz w:val="20"/>
                <w:szCs w:val="20"/>
              </w:rPr>
              <w:t xml:space="preserve"> </w:t>
            </w:r>
            <w:r w:rsidRPr="00005DA0">
              <w:rPr>
                <w:color w:val="000000"/>
                <w:w w:val="115"/>
                <w:sz w:val="20"/>
                <w:szCs w:val="20"/>
              </w:rPr>
              <w:t>вопросы,</w:t>
            </w:r>
            <w:r w:rsidRPr="00005DA0">
              <w:rPr>
                <w:color w:val="000000"/>
                <w:spacing w:val="10"/>
                <w:w w:val="115"/>
                <w:sz w:val="20"/>
                <w:szCs w:val="20"/>
              </w:rPr>
              <w:t xml:space="preserve"> </w:t>
            </w:r>
            <w:r w:rsidRPr="00005DA0">
              <w:rPr>
                <w:color w:val="000000"/>
                <w:w w:val="115"/>
                <w:sz w:val="20"/>
                <w:szCs w:val="20"/>
              </w:rPr>
              <w:t>пересказывать.</w:t>
            </w:r>
            <w:r w:rsidRPr="00005DA0">
              <w:rPr>
                <w:color w:val="000000"/>
                <w:spacing w:val="11"/>
                <w:w w:val="115"/>
                <w:sz w:val="20"/>
                <w:szCs w:val="20"/>
              </w:rPr>
              <w:t xml:space="preserve"> </w:t>
            </w:r>
            <w:r w:rsidRPr="00005DA0">
              <w:rPr>
                <w:color w:val="000000"/>
                <w:w w:val="115"/>
                <w:sz w:val="20"/>
                <w:szCs w:val="20"/>
              </w:rPr>
              <w:t>Выявлять</w:t>
            </w:r>
            <w:r w:rsidRPr="00005DA0">
              <w:rPr>
                <w:color w:val="000000"/>
                <w:spacing w:val="10"/>
                <w:w w:val="115"/>
                <w:sz w:val="20"/>
                <w:szCs w:val="20"/>
              </w:rPr>
              <w:t xml:space="preserve"> </w:t>
            </w:r>
            <w:r w:rsidRPr="00005DA0">
              <w:rPr>
                <w:color w:val="000000"/>
                <w:w w:val="115"/>
                <w:sz w:val="20"/>
                <w:szCs w:val="20"/>
              </w:rPr>
              <w:t>основную</w:t>
            </w:r>
            <w:r w:rsidRPr="00005DA0">
              <w:rPr>
                <w:color w:val="000000"/>
                <w:spacing w:val="-49"/>
                <w:w w:val="115"/>
                <w:sz w:val="20"/>
                <w:szCs w:val="20"/>
              </w:rPr>
              <w:t xml:space="preserve"> </w:t>
            </w:r>
            <w:r w:rsidRPr="00005DA0">
              <w:rPr>
                <w:color w:val="000000"/>
                <w:w w:val="115"/>
                <w:sz w:val="20"/>
                <w:szCs w:val="20"/>
              </w:rPr>
              <w:t>мысль,</w:t>
            </w:r>
            <w:r w:rsidRPr="00005DA0">
              <w:rPr>
                <w:color w:val="000000"/>
                <w:spacing w:val="-2"/>
                <w:w w:val="115"/>
                <w:sz w:val="20"/>
                <w:szCs w:val="20"/>
              </w:rPr>
              <w:t xml:space="preserve"> </w:t>
            </w:r>
            <w:r w:rsidRPr="00005DA0">
              <w:rPr>
                <w:color w:val="000000"/>
                <w:w w:val="115"/>
                <w:sz w:val="20"/>
                <w:szCs w:val="20"/>
              </w:rPr>
              <w:t>определять</w:t>
            </w:r>
            <w:r w:rsidRPr="00005DA0">
              <w:rPr>
                <w:color w:val="000000"/>
                <w:spacing w:val="-2"/>
                <w:w w:val="115"/>
                <w:sz w:val="20"/>
                <w:szCs w:val="20"/>
              </w:rPr>
              <w:t xml:space="preserve"> </w:t>
            </w:r>
            <w:r w:rsidRPr="00005DA0">
              <w:rPr>
                <w:color w:val="000000"/>
                <w:w w:val="115"/>
                <w:sz w:val="20"/>
                <w:szCs w:val="20"/>
              </w:rPr>
              <w:t>особенности</w:t>
            </w:r>
            <w:r w:rsidRPr="00005DA0">
              <w:rPr>
                <w:color w:val="000000"/>
                <w:spacing w:val="-2"/>
                <w:w w:val="115"/>
                <w:sz w:val="20"/>
                <w:szCs w:val="20"/>
              </w:rPr>
              <w:t xml:space="preserve"> </w:t>
            </w:r>
            <w:r w:rsidRPr="00005DA0">
              <w:rPr>
                <w:color w:val="000000"/>
                <w:w w:val="115"/>
                <w:sz w:val="20"/>
                <w:szCs w:val="20"/>
              </w:rPr>
              <w:t>композиции.</w:t>
            </w:r>
          </w:p>
          <w:p w14:paraId="4EF14C8E"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Участвовать в беседе о прочитанном, в том числе</w:t>
            </w:r>
            <w:r w:rsidRPr="00005DA0">
              <w:rPr>
                <w:color w:val="000000"/>
                <w:spacing w:val="1"/>
                <w:w w:val="115"/>
                <w:sz w:val="20"/>
                <w:szCs w:val="20"/>
              </w:rPr>
              <w:t xml:space="preserve"> </w:t>
            </w:r>
            <w:r w:rsidRPr="00005DA0">
              <w:rPr>
                <w:color w:val="000000"/>
                <w:w w:val="115"/>
                <w:sz w:val="20"/>
                <w:szCs w:val="20"/>
              </w:rPr>
              <w:t>используя факты жизни и творчества</w:t>
            </w:r>
            <w:r w:rsidRPr="00005DA0">
              <w:rPr>
                <w:color w:val="000000"/>
                <w:spacing w:val="1"/>
                <w:w w:val="115"/>
                <w:sz w:val="20"/>
                <w:szCs w:val="20"/>
              </w:rPr>
              <w:t xml:space="preserve"> </w:t>
            </w:r>
            <w:r w:rsidRPr="00005DA0">
              <w:rPr>
                <w:color w:val="000000"/>
                <w:w w:val="115"/>
                <w:sz w:val="20"/>
                <w:szCs w:val="20"/>
              </w:rPr>
              <w:t>писателя;</w:t>
            </w:r>
            <w:r w:rsidRPr="00005DA0">
              <w:rPr>
                <w:color w:val="000000"/>
                <w:spacing w:val="1"/>
                <w:w w:val="115"/>
                <w:sz w:val="20"/>
                <w:szCs w:val="20"/>
              </w:rPr>
              <w:t xml:space="preserve"> </w:t>
            </w:r>
            <w:r w:rsidRPr="00005DA0">
              <w:rPr>
                <w:color w:val="000000"/>
                <w:w w:val="115"/>
                <w:sz w:val="20"/>
                <w:szCs w:val="20"/>
              </w:rPr>
              <w:t>формулировать свою точку зрения и корректно</w:t>
            </w:r>
            <w:r w:rsidRPr="00005DA0">
              <w:rPr>
                <w:color w:val="000000"/>
                <w:spacing w:val="1"/>
                <w:w w:val="115"/>
                <w:sz w:val="20"/>
                <w:szCs w:val="20"/>
              </w:rPr>
              <w:t xml:space="preserve"> </w:t>
            </w:r>
            <w:r w:rsidRPr="00005DA0">
              <w:rPr>
                <w:color w:val="000000"/>
                <w:w w:val="115"/>
                <w:sz w:val="20"/>
                <w:szCs w:val="20"/>
              </w:rPr>
              <w:t>передавать</w:t>
            </w:r>
            <w:r w:rsidRPr="00005DA0">
              <w:rPr>
                <w:color w:val="000000"/>
                <w:spacing w:val="7"/>
                <w:w w:val="115"/>
                <w:sz w:val="20"/>
                <w:szCs w:val="20"/>
              </w:rPr>
              <w:t xml:space="preserve"> </w:t>
            </w:r>
            <w:r w:rsidRPr="00005DA0">
              <w:rPr>
                <w:color w:val="000000"/>
                <w:w w:val="115"/>
                <w:sz w:val="20"/>
                <w:szCs w:val="20"/>
              </w:rPr>
              <w:t>своими</w:t>
            </w:r>
            <w:r w:rsidRPr="00005DA0">
              <w:rPr>
                <w:color w:val="000000"/>
                <w:spacing w:val="8"/>
                <w:w w:val="115"/>
                <w:sz w:val="20"/>
                <w:szCs w:val="20"/>
              </w:rPr>
              <w:t xml:space="preserve"> </w:t>
            </w:r>
            <w:r w:rsidRPr="00005DA0">
              <w:rPr>
                <w:color w:val="000000"/>
                <w:w w:val="115"/>
                <w:sz w:val="20"/>
                <w:szCs w:val="20"/>
              </w:rPr>
              <w:t>словами</w:t>
            </w:r>
            <w:r w:rsidRPr="00005DA0">
              <w:rPr>
                <w:color w:val="000000"/>
                <w:spacing w:val="8"/>
                <w:w w:val="115"/>
                <w:sz w:val="20"/>
                <w:szCs w:val="20"/>
              </w:rPr>
              <w:t xml:space="preserve"> </w:t>
            </w:r>
            <w:r w:rsidRPr="00005DA0">
              <w:rPr>
                <w:color w:val="000000"/>
                <w:w w:val="115"/>
                <w:sz w:val="20"/>
                <w:szCs w:val="20"/>
              </w:rPr>
              <w:t>смысл</w:t>
            </w:r>
            <w:r w:rsidRPr="00005DA0">
              <w:rPr>
                <w:color w:val="000000"/>
                <w:spacing w:val="7"/>
                <w:w w:val="115"/>
                <w:sz w:val="20"/>
                <w:szCs w:val="20"/>
              </w:rPr>
              <w:t xml:space="preserve"> </w:t>
            </w:r>
            <w:r w:rsidRPr="00005DA0">
              <w:rPr>
                <w:color w:val="000000"/>
                <w:w w:val="115"/>
                <w:sz w:val="20"/>
                <w:szCs w:val="20"/>
              </w:rPr>
              <w:t>чужих</w:t>
            </w:r>
            <w:r w:rsidRPr="00005DA0">
              <w:rPr>
                <w:color w:val="000000"/>
                <w:spacing w:val="8"/>
                <w:w w:val="115"/>
                <w:sz w:val="20"/>
                <w:szCs w:val="20"/>
              </w:rPr>
              <w:t xml:space="preserve"> </w:t>
            </w:r>
            <w:r w:rsidRPr="00005DA0">
              <w:rPr>
                <w:color w:val="000000"/>
                <w:w w:val="115"/>
                <w:sz w:val="20"/>
                <w:szCs w:val="20"/>
              </w:rPr>
              <w:t>суждений.</w:t>
            </w:r>
            <w:r w:rsidRPr="00005DA0">
              <w:rPr>
                <w:color w:val="000000"/>
                <w:spacing w:val="-49"/>
                <w:w w:val="115"/>
                <w:sz w:val="20"/>
                <w:szCs w:val="20"/>
              </w:rPr>
              <w:t xml:space="preserve"> </w:t>
            </w:r>
            <w:r w:rsidRPr="00005DA0">
              <w:rPr>
                <w:color w:val="000000"/>
                <w:w w:val="115"/>
                <w:sz w:val="20"/>
                <w:szCs w:val="20"/>
              </w:rPr>
              <w:t>Определять особенности автобиографического</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9"/>
                <w:w w:val="115"/>
                <w:sz w:val="20"/>
                <w:szCs w:val="20"/>
              </w:rPr>
              <w:t xml:space="preserve"> </w:t>
            </w:r>
            <w:r w:rsidRPr="00005DA0">
              <w:rPr>
                <w:color w:val="000000"/>
                <w:w w:val="115"/>
                <w:sz w:val="20"/>
                <w:szCs w:val="20"/>
              </w:rPr>
              <w:t>Характеризовать</w:t>
            </w:r>
            <w:r w:rsidRPr="00005DA0">
              <w:rPr>
                <w:color w:val="000000"/>
                <w:spacing w:val="9"/>
                <w:w w:val="115"/>
                <w:sz w:val="20"/>
                <w:szCs w:val="20"/>
              </w:rPr>
              <w:t xml:space="preserve"> </w:t>
            </w:r>
            <w:r w:rsidRPr="00005DA0">
              <w:rPr>
                <w:color w:val="000000"/>
                <w:w w:val="115"/>
                <w:sz w:val="20"/>
                <w:szCs w:val="20"/>
              </w:rPr>
              <w:t>главного</w:t>
            </w:r>
            <w:r w:rsidRPr="00005DA0">
              <w:rPr>
                <w:color w:val="000000"/>
                <w:spacing w:val="10"/>
                <w:w w:val="115"/>
                <w:sz w:val="20"/>
                <w:szCs w:val="20"/>
              </w:rPr>
              <w:t xml:space="preserve"> </w:t>
            </w:r>
            <w:r w:rsidRPr="00005DA0">
              <w:rPr>
                <w:color w:val="000000"/>
                <w:w w:val="115"/>
                <w:sz w:val="20"/>
                <w:szCs w:val="20"/>
              </w:rPr>
              <w:t>героя,</w:t>
            </w:r>
            <w:r w:rsidRPr="00005DA0">
              <w:rPr>
                <w:color w:val="000000"/>
                <w:spacing w:val="9"/>
                <w:w w:val="115"/>
                <w:sz w:val="20"/>
                <w:szCs w:val="20"/>
              </w:rPr>
              <w:t xml:space="preserve"> </w:t>
            </w:r>
            <w:r w:rsidRPr="00005DA0">
              <w:rPr>
                <w:color w:val="000000"/>
                <w:w w:val="115"/>
                <w:sz w:val="20"/>
                <w:szCs w:val="20"/>
              </w:rPr>
              <w:t>его</w:t>
            </w:r>
            <w:r w:rsidRPr="00005DA0">
              <w:rPr>
                <w:color w:val="000000"/>
                <w:spacing w:val="1"/>
                <w:w w:val="115"/>
                <w:sz w:val="20"/>
                <w:szCs w:val="20"/>
              </w:rPr>
              <w:t xml:space="preserve"> </w:t>
            </w:r>
            <w:r w:rsidRPr="00005DA0">
              <w:rPr>
                <w:color w:val="000000"/>
                <w:w w:val="115"/>
                <w:sz w:val="20"/>
                <w:szCs w:val="20"/>
              </w:rPr>
              <w:t>поступки</w:t>
            </w:r>
            <w:r w:rsidRPr="00005DA0">
              <w:rPr>
                <w:color w:val="000000"/>
                <w:spacing w:val="-8"/>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переживания.</w:t>
            </w:r>
          </w:p>
        </w:tc>
      </w:tr>
      <w:tr w:rsidR="00005DA0" w:rsidRPr="00005DA0" w14:paraId="0A30FCEA" w14:textId="77777777" w:rsidTr="00371A50">
        <w:trPr>
          <w:trHeight w:val="2913"/>
        </w:trPr>
        <w:tc>
          <w:tcPr>
            <w:tcW w:w="1928" w:type="dxa"/>
            <w:vMerge w:val="restart"/>
            <w:tcBorders>
              <w:left w:val="single" w:sz="6" w:space="0" w:color="000000"/>
              <w:bottom w:val="single" w:sz="6" w:space="0" w:color="000000"/>
              <w:right w:val="single" w:sz="6" w:space="0" w:color="000000"/>
            </w:tcBorders>
          </w:tcPr>
          <w:p w14:paraId="5A0886A4" w14:textId="77777777" w:rsidR="005B2FBF" w:rsidRPr="00005DA0" w:rsidRDefault="005B2FBF" w:rsidP="00C177A2">
            <w:pPr>
              <w:pStyle w:val="TableParagraph"/>
              <w:ind w:left="0"/>
              <w:jc w:val="center"/>
              <w:rPr>
                <w:color w:val="000000"/>
                <w:sz w:val="20"/>
                <w:szCs w:val="20"/>
              </w:rPr>
            </w:pPr>
          </w:p>
        </w:tc>
        <w:tc>
          <w:tcPr>
            <w:tcW w:w="3175" w:type="dxa"/>
          </w:tcPr>
          <w:p w14:paraId="14223160" w14:textId="77777777" w:rsidR="005B2FBF" w:rsidRPr="00C177A2" w:rsidRDefault="00005DA0" w:rsidP="00C177A2">
            <w:pPr>
              <w:jc w:val="center"/>
              <w:rPr>
                <w:sz w:val="20"/>
              </w:rPr>
            </w:pPr>
            <w:r w:rsidRPr="00C177A2">
              <w:rPr>
                <w:sz w:val="20"/>
              </w:rPr>
              <w:t>А. П. Чехов. Рассказы (три по выбору).</w:t>
            </w:r>
          </w:p>
          <w:p w14:paraId="7ECCE3A6" w14:textId="77777777" w:rsidR="005B2FBF" w:rsidRPr="00C177A2" w:rsidRDefault="00005DA0" w:rsidP="00C177A2">
            <w:pPr>
              <w:jc w:val="center"/>
              <w:rPr>
                <w:sz w:val="20"/>
              </w:rPr>
            </w:pPr>
            <w:r w:rsidRPr="00C177A2">
              <w:rPr>
                <w:sz w:val="20"/>
              </w:rPr>
              <w:t>Например, «Толстый и тонкий»,</w:t>
            </w:r>
          </w:p>
          <w:p w14:paraId="154644DA" w14:textId="77777777" w:rsidR="005B2FBF" w:rsidRPr="00C177A2" w:rsidRDefault="00005DA0" w:rsidP="00C177A2">
            <w:pPr>
              <w:jc w:val="center"/>
              <w:rPr>
                <w:sz w:val="20"/>
              </w:rPr>
            </w:pPr>
            <w:r w:rsidRPr="00C177A2">
              <w:rPr>
                <w:sz w:val="20"/>
              </w:rPr>
              <w:t>«Хамелеон», «Смерть</w:t>
            </w:r>
            <w:r w:rsidR="00C177A2" w:rsidRPr="00C177A2">
              <w:rPr>
                <w:sz w:val="20"/>
              </w:rPr>
              <w:t xml:space="preserve"> чиновни</w:t>
            </w:r>
            <w:r w:rsidRPr="00C177A2">
              <w:rPr>
                <w:sz w:val="20"/>
              </w:rPr>
              <w:t>ка» (3 ч)</w:t>
            </w:r>
          </w:p>
        </w:tc>
        <w:tc>
          <w:tcPr>
            <w:tcW w:w="5046" w:type="dxa"/>
            <w:tcBorders>
              <w:bottom w:val="single" w:sz="6" w:space="0" w:color="000000"/>
            </w:tcBorders>
          </w:tcPr>
          <w:p w14:paraId="43CC2840" w14:textId="77777777" w:rsidR="005B2FBF" w:rsidRPr="00C177A2" w:rsidRDefault="00005DA0" w:rsidP="00C177A2">
            <w:pPr>
              <w:jc w:val="center"/>
            </w:pPr>
            <w:r w:rsidRPr="00C177A2">
              <w:rPr>
                <w:sz w:val="20"/>
              </w:rPr>
              <w:t xml:space="preserve">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Определять роль названия в литературном произведении. Выявлять жанровые отличия рассказа, определять его </w:t>
            </w:r>
            <w:r w:rsidR="00C177A2" w:rsidRPr="00C177A2">
              <w:rPr>
                <w:sz w:val="20"/>
              </w:rPr>
              <w:t>пробле</w:t>
            </w:r>
            <w:r w:rsidRPr="00C177A2">
              <w:rPr>
                <w:sz w:val="20"/>
              </w:rPr>
              <w:t>матику.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w:t>
            </w:r>
            <w:r w:rsidR="00C177A2" w:rsidRPr="00C177A2">
              <w:rPr>
                <w:sz w:val="20"/>
              </w:rPr>
              <w:t>ерпретацию и оценку произведени</w:t>
            </w:r>
            <w:r w:rsidRPr="00C177A2">
              <w:rPr>
                <w:sz w:val="20"/>
              </w:rPr>
              <w:t xml:space="preserve">ям. Характеризовать героев рассказа. Выявлять </w:t>
            </w:r>
            <w:r w:rsidR="00C177A2" w:rsidRPr="00C177A2">
              <w:rPr>
                <w:sz w:val="20"/>
              </w:rPr>
              <w:t>дета</w:t>
            </w:r>
            <w:r w:rsidRPr="00C177A2">
              <w:rPr>
                <w:sz w:val="20"/>
              </w:rPr>
              <w:t>ли, создающие комический эффект. Инсценировать рассказ или его фрагмент. Писать мини-сочинение.</w:t>
            </w:r>
          </w:p>
        </w:tc>
      </w:tr>
      <w:tr w:rsidR="00005DA0" w:rsidRPr="00005DA0" w14:paraId="54A0C786" w14:textId="77777777" w:rsidTr="00371A50">
        <w:trPr>
          <w:trHeight w:val="2490"/>
        </w:trPr>
        <w:tc>
          <w:tcPr>
            <w:tcW w:w="1928" w:type="dxa"/>
            <w:vMerge/>
            <w:tcBorders>
              <w:top w:val="nil"/>
              <w:left w:val="single" w:sz="6" w:space="0" w:color="000000"/>
              <w:bottom w:val="single" w:sz="6" w:space="0" w:color="000000"/>
              <w:right w:val="single" w:sz="6" w:space="0" w:color="000000"/>
            </w:tcBorders>
          </w:tcPr>
          <w:p w14:paraId="1463526F" w14:textId="77777777" w:rsidR="005B2FBF" w:rsidRPr="00005DA0" w:rsidRDefault="005B2FBF" w:rsidP="00C177A2">
            <w:pPr>
              <w:jc w:val="center"/>
              <w:rPr>
                <w:color w:val="000000"/>
                <w:sz w:val="20"/>
                <w:szCs w:val="20"/>
              </w:rPr>
            </w:pPr>
          </w:p>
        </w:tc>
        <w:tc>
          <w:tcPr>
            <w:tcW w:w="3175" w:type="dxa"/>
            <w:tcBorders>
              <w:bottom w:val="single" w:sz="6" w:space="0" w:color="000000"/>
            </w:tcBorders>
          </w:tcPr>
          <w:p w14:paraId="415E335B" w14:textId="77777777" w:rsidR="005B2FBF" w:rsidRPr="00C177A2" w:rsidRDefault="00005DA0" w:rsidP="00C177A2">
            <w:pPr>
              <w:jc w:val="center"/>
              <w:rPr>
                <w:sz w:val="20"/>
              </w:rPr>
            </w:pPr>
            <w:r w:rsidRPr="00C177A2">
              <w:rPr>
                <w:sz w:val="20"/>
              </w:rPr>
              <w:t>А. И. Куприн.</w:t>
            </w:r>
          </w:p>
          <w:p w14:paraId="55E50B64" w14:textId="77777777" w:rsidR="005B2FBF" w:rsidRPr="00C177A2" w:rsidRDefault="00005DA0" w:rsidP="00C177A2">
            <w:pPr>
              <w:jc w:val="center"/>
              <w:rPr>
                <w:sz w:val="20"/>
              </w:rPr>
            </w:pPr>
            <w:r w:rsidRPr="00C177A2">
              <w:rPr>
                <w:sz w:val="20"/>
              </w:rPr>
              <w:t>Рассказ «Чудесный доктор» (2 ч)</w:t>
            </w:r>
          </w:p>
        </w:tc>
        <w:tc>
          <w:tcPr>
            <w:tcW w:w="5046" w:type="dxa"/>
            <w:tcBorders>
              <w:top w:val="single" w:sz="6" w:space="0" w:color="000000"/>
              <w:bottom w:val="single" w:sz="6" w:space="0" w:color="000000"/>
            </w:tcBorders>
          </w:tcPr>
          <w:p w14:paraId="4EF2D34B" w14:textId="77777777" w:rsidR="005B2FBF" w:rsidRPr="00C177A2" w:rsidRDefault="00005DA0" w:rsidP="00C177A2">
            <w:pPr>
              <w:jc w:val="center"/>
            </w:pPr>
            <w:r w:rsidRPr="00C177A2">
              <w:rPr>
                <w:sz w:val="20"/>
              </w:rPr>
              <w:t>Воспринимать и выразительно читать рассказ. Отвечать на вопросы, уметь формулировать вопросы к тексту, пересказывать текст, используя авторские средства художес</w:t>
            </w:r>
            <w:r w:rsidR="00C177A2" w:rsidRPr="00C177A2">
              <w:rPr>
                <w:sz w:val="20"/>
              </w:rPr>
              <w:t>твенной выразительности. Опреде</w:t>
            </w:r>
            <w:r w:rsidRPr="00C177A2">
              <w:rPr>
                <w:sz w:val="20"/>
              </w:rPr>
              <w:t xml:space="preserve">лять тему, идею произведения, своеобразие </w:t>
            </w:r>
            <w:r w:rsidR="00C177A2" w:rsidRPr="00C177A2">
              <w:rPr>
                <w:sz w:val="20"/>
              </w:rPr>
              <w:t>компози</w:t>
            </w:r>
            <w:r w:rsidRPr="00C177A2">
              <w:rPr>
                <w:sz w:val="20"/>
              </w:rPr>
              <w:t>ции. Характеризовать главных героев, основные события. Описывать портреты героев произведения, раскрывать их внутренний мир. Выстраивать с помощью учителя траекторию самостоятельного чтения. Писать отзыв на прочитанное произведение, аргументировать своё мнение.</w:t>
            </w:r>
          </w:p>
        </w:tc>
      </w:tr>
      <w:tr w:rsidR="00005DA0" w:rsidRPr="00005DA0" w14:paraId="6F184BED" w14:textId="77777777" w:rsidTr="00371A50">
        <w:trPr>
          <w:trHeight w:val="1820"/>
        </w:trPr>
        <w:tc>
          <w:tcPr>
            <w:tcW w:w="1928" w:type="dxa"/>
            <w:vMerge w:val="restart"/>
            <w:tcBorders>
              <w:left w:val="single" w:sz="6" w:space="0" w:color="000000"/>
              <w:bottom w:val="single" w:sz="6" w:space="0" w:color="000000"/>
              <w:right w:val="single" w:sz="6" w:space="0" w:color="000000"/>
            </w:tcBorders>
          </w:tcPr>
          <w:p w14:paraId="3713535F"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lastRenderedPageBreak/>
              <w:t>Литература</w:t>
            </w:r>
            <w:r w:rsidRPr="00005DA0">
              <w:rPr>
                <w:color w:val="000000"/>
                <w:spacing w:val="1"/>
                <w:w w:val="115"/>
                <w:sz w:val="20"/>
                <w:szCs w:val="20"/>
              </w:rPr>
              <w:t xml:space="preserve"> </w:t>
            </w:r>
            <w:r w:rsidRPr="00005DA0">
              <w:rPr>
                <w:color w:val="000000"/>
                <w:w w:val="115"/>
                <w:sz w:val="20"/>
                <w:szCs w:val="20"/>
              </w:rPr>
              <w:t>XX</w:t>
            </w:r>
            <w:r w:rsidRPr="00005DA0">
              <w:rPr>
                <w:color w:val="000000"/>
                <w:spacing w:val="-6"/>
                <w:w w:val="115"/>
                <w:sz w:val="20"/>
                <w:szCs w:val="20"/>
              </w:rPr>
              <w:t xml:space="preserve"> </w:t>
            </w:r>
            <w:r w:rsidRPr="00005DA0">
              <w:rPr>
                <w:color w:val="000000"/>
                <w:w w:val="115"/>
                <w:sz w:val="20"/>
                <w:szCs w:val="20"/>
              </w:rPr>
              <w:t>века</w:t>
            </w:r>
            <w:r w:rsidRPr="00005DA0">
              <w:rPr>
                <w:color w:val="000000"/>
                <w:spacing w:val="-6"/>
                <w:w w:val="115"/>
                <w:sz w:val="20"/>
                <w:szCs w:val="20"/>
              </w:rPr>
              <w:t xml:space="preserve"> </w:t>
            </w:r>
            <w:r w:rsidRPr="00005DA0">
              <w:rPr>
                <w:color w:val="000000"/>
                <w:w w:val="115"/>
                <w:sz w:val="20"/>
                <w:szCs w:val="20"/>
              </w:rPr>
              <w:t>(17</w:t>
            </w:r>
            <w:r w:rsidRPr="00005DA0">
              <w:rPr>
                <w:color w:val="000000"/>
                <w:spacing w:val="-5"/>
                <w:w w:val="115"/>
                <w:sz w:val="20"/>
                <w:szCs w:val="20"/>
              </w:rPr>
              <w:t xml:space="preserve"> </w:t>
            </w:r>
            <w:r w:rsidRPr="00005DA0">
              <w:rPr>
                <w:color w:val="000000"/>
                <w:w w:val="115"/>
                <w:sz w:val="20"/>
                <w:szCs w:val="20"/>
              </w:rPr>
              <w:t>ч)</w:t>
            </w:r>
          </w:p>
        </w:tc>
        <w:tc>
          <w:tcPr>
            <w:tcW w:w="3175" w:type="dxa"/>
          </w:tcPr>
          <w:p w14:paraId="7B72285E"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Стихотворения отечественных</w:t>
            </w:r>
            <w:r w:rsidRPr="00005DA0">
              <w:rPr>
                <w:color w:val="000000"/>
                <w:spacing w:val="1"/>
                <w:w w:val="115"/>
                <w:sz w:val="20"/>
                <w:szCs w:val="20"/>
              </w:rPr>
              <w:t xml:space="preserve"> </w:t>
            </w:r>
            <w:r w:rsidRPr="00005DA0">
              <w:rPr>
                <w:color w:val="000000"/>
                <w:w w:val="115"/>
                <w:sz w:val="20"/>
                <w:szCs w:val="20"/>
              </w:rPr>
              <w:t>поэтов</w:t>
            </w:r>
            <w:r w:rsidRPr="00005DA0">
              <w:rPr>
                <w:color w:val="000000"/>
                <w:spacing w:val="-6"/>
                <w:w w:val="115"/>
                <w:sz w:val="20"/>
                <w:szCs w:val="20"/>
              </w:rPr>
              <w:t xml:space="preserve"> </w:t>
            </w:r>
            <w:r w:rsidRPr="00005DA0">
              <w:rPr>
                <w:color w:val="000000"/>
                <w:w w:val="115"/>
                <w:sz w:val="20"/>
                <w:szCs w:val="20"/>
              </w:rPr>
              <w:t>начала</w:t>
            </w:r>
            <w:r w:rsidRPr="00005DA0">
              <w:rPr>
                <w:color w:val="000000"/>
                <w:spacing w:val="-5"/>
                <w:w w:val="115"/>
                <w:sz w:val="20"/>
                <w:szCs w:val="20"/>
              </w:rPr>
              <w:t xml:space="preserve"> </w:t>
            </w:r>
            <w:r w:rsidRPr="00005DA0">
              <w:rPr>
                <w:color w:val="000000"/>
                <w:w w:val="115"/>
                <w:sz w:val="20"/>
                <w:szCs w:val="20"/>
              </w:rPr>
              <w:t>ХХ</w:t>
            </w:r>
            <w:r w:rsidRPr="00005DA0">
              <w:rPr>
                <w:color w:val="000000"/>
                <w:spacing w:val="-5"/>
                <w:w w:val="115"/>
                <w:sz w:val="20"/>
                <w:szCs w:val="20"/>
              </w:rPr>
              <w:t xml:space="preserve"> </w:t>
            </w:r>
            <w:r w:rsidRPr="00005DA0">
              <w:rPr>
                <w:color w:val="000000"/>
                <w:w w:val="115"/>
                <w:sz w:val="20"/>
                <w:szCs w:val="20"/>
              </w:rPr>
              <w:t>века</w:t>
            </w:r>
            <w:r w:rsidRPr="00005DA0">
              <w:rPr>
                <w:color w:val="000000"/>
                <w:spacing w:val="-5"/>
                <w:w w:val="115"/>
                <w:sz w:val="20"/>
                <w:szCs w:val="20"/>
              </w:rPr>
              <w:t xml:space="preserve"> </w:t>
            </w:r>
            <w:r w:rsidRPr="00005DA0">
              <w:rPr>
                <w:color w:val="000000"/>
                <w:w w:val="115"/>
                <w:sz w:val="20"/>
                <w:szCs w:val="20"/>
              </w:rPr>
              <w:t>(не</w:t>
            </w:r>
            <w:r w:rsidRPr="00005DA0">
              <w:rPr>
                <w:color w:val="000000"/>
                <w:spacing w:val="-6"/>
                <w:w w:val="115"/>
                <w:sz w:val="20"/>
                <w:szCs w:val="20"/>
              </w:rPr>
              <w:t xml:space="preserve"> </w:t>
            </w:r>
            <w:r w:rsidRPr="00005DA0">
              <w:rPr>
                <w:color w:val="000000"/>
                <w:w w:val="115"/>
                <w:sz w:val="20"/>
                <w:szCs w:val="20"/>
              </w:rPr>
              <w:t>менее</w:t>
            </w:r>
            <w:r w:rsidRPr="00005DA0">
              <w:rPr>
                <w:color w:val="000000"/>
                <w:spacing w:val="-48"/>
                <w:w w:val="115"/>
                <w:sz w:val="20"/>
                <w:szCs w:val="20"/>
              </w:rPr>
              <w:t xml:space="preserve"> </w:t>
            </w:r>
            <w:r w:rsidRPr="00005DA0">
              <w:rPr>
                <w:color w:val="000000"/>
                <w:w w:val="115"/>
                <w:sz w:val="20"/>
                <w:szCs w:val="20"/>
              </w:rPr>
              <w:t>двух).</w:t>
            </w:r>
          </w:p>
          <w:p w14:paraId="65839B94"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Например,</w:t>
            </w:r>
            <w:r w:rsidRPr="00005DA0">
              <w:rPr>
                <w:color w:val="000000"/>
                <w:spacing w:val="16"/>
                <w:w w:val="115"/>
                <w:sz w:val="20"/>
                <w:szCs w:val="20"/>
              </w:rPr>
              <w:t xml:space="preserve"> </w:t>
            </w:r>
            <w:r w:rsidRPr="00005DA0">
              <w:rPr>
                <w:color w:val="000000"/>
                <w:w w:val="115"/>
                <w:sz w:val="20"/>
                <w:szCs w:val="20"/>
              </w:rPr>
              <w:t>стихотворения</w:t>
            </w:r>
          </w:p>
          <w:p w14:paraId="04F4594E" w14:textId="77777777" w:rsidR="005B2FBF" w:rsidRPr="00005DA0" w:rsidRDefault="00C177A2" w:rsidP="00C177A2">
            <w:pPr>
              <w:pStyle w:val="TableParagraph"/>
              <w:ind w:left="0"/>
              <w:jc w:val="center"/>
              <w:rPr>
                <w:color w:val="000000"/>
                <w:sz w:val="20"/>
                <w:szCs w:val="20"/>
              </w:rPr>
            </w:pPr>
            <w:r>
              <w:rPr>
                <w:color w:val="000000"/>
                <w:w w:val="115"/>
                <w:sz w:val="20"/>
                <w:szCs w:val="20"/>
              </w:rPr>
              <w:t>С. А. Есенина, В. В. Маяковско</w:t>
            </w:r>
            <w:r w:rsidR="00005DA0" w:rsidRPr="00005DA0">
              <w:rPr>
                <w:color w:val="000000"/>
                <w:w w:val="120"/>
                <w:sz w:val="20"/>
                <w:szCs w:val="20"/>
              </w:rPr>
              <w:t>го,</w:t>
            </w:r>
            <w:r w:rsidR="00005DA0" w:rsidRPr="00005DA0">
              <w:rPr>
                <w:color w:val="000000"/>
                <w:spacing w:val="-11"/>
                <w:w w:val="120"/>
                <w:sz w:val="20"/>
                <w:szCs w:val="20"/>
              </w:rPr>
              <w:t xml:space="preserve"> </w:t>
            </w:r>
            <w:r w:rsidR="00005DA0" w:rsidRPr="00005DA0">
              <w:rPr>
                <w:color w:val="000000"/>
                <w:w w:val="120"/>
                <w:sz w:val="20"/>
                <w:szCs w:val="20"/>
              </w:rPr>
              <w:t>А.</w:t>
            </w:r>
            <w:r w:rsidR="00005DA0" w:rsidRPr="00005DA0">
              <w:rPr>
                <w:color w:val="000000"/>
                <w:spacing w:val="-11"/>
                <w:w w:val="120"/>
                <w:sz w:val="20"/>
                <w:szCs w:val="20"/>
              </w:rPr>
              <w:t xml:space="preserve"> </w:t>
            </w:r>
            <w:r w:rsidR="00005DA0" w:rsidRPr="00005DA0">
              <w:rPr>
                <w:color w:val="000000"/>
                <w:w w:val="120"/>
                <w:sz w:val="20"/>
                <w:szCs w:val="20"/>
              </w:rPr>
              <w:t>А.</w:t>
            </w:r>
            <w:r w:rsidR="00005DA0" w:rsidRPr="00005DA0">
              <w:rPr>
                <w:color w:val="000000"/>
                <w:spacing w:val="-10"/>
                <w:w w:val="120"/>
                <w:sz w:val="20"/>
                <w:szCs w:val="20"/>
              </w:rPr>
              <w:t xml:space="preserve"> </w:t>
            </w:r>
            <w:r w:rsidR="00005DA0" w:rsidRPr="00005DA0">
              <w:rPr>
                <w:color w:val="000000"/>
                <w:w w:val="120"/>
                <w:sz w:val="20"/>
                <w:szCs w:val="20"/>
              </w:rPr>
              <w:t>Блока</w:t>
            </w:r>
            <w:r w:rsidR="00005DA0" w:rsidRPr="00005DA0">
              <w:rPr>
                <w:color w:val="000000"/>
                <w:spacing w:val="-11"/>
                <w:w w:val="120"/>
                <w:sz w:val="20"/>
                <w:szCs w:val="20"/>
              </w:rPr>
              <w:t xml:space="preserve"> </w:t>
            </w:r>
            <w:r w:rsidR="00005DA0" w:rsidRPr="00005DA0">
              <w:rPr>
                <w:color w:val="000000"/>
                <w:w w:val="120"/>
                <w:sz w:val="20"/>
                <w:szCs w:val="20"/>
              </w:rPr>
              <w:t>и</w:t>
            </w:r>
            <w:r w:rsidR="00005DA0" w:rsidRPr="00005DA0">
              <w:rPr>
                <w:color w:val="000000"/>
                <w:spacing w:val="-11"/>
                <w:w w:val="120"/>
                <w:sz w:val="20"/>
                <w:szCs w:val="20"/>
              </w:rPr>
              <w:t xml:space="preserve"> </w:t>
            </w:r>
            <w:r w:rsidR="00005DA0" w:rsidRPr="00005DA0">
              <w:rPr>
                <w:color w:val="000000"/>
                <w:w w:val="120"/>
                <w:sz w:val="20"/>
                <w:szCs w:val="20"/>
              </w:rPr>
              <w:t>др.</w:t>
            </w:r>
            <w:r w:rsidR="00005DA0" w:rsidRPr="00005DA0">
              <w:rPr>
                <w:color w:val="000000"/>
                <w:spacing w:val="-10"/>
                <w:w w:val="120"/>
                <w:sz w:val="20"/>
                <w:szCs w:val="20"/>
              </w:rPr>
              <w:t xml:space="preserve"> </w:t>
            </w:r>
            <w:r w:rsidR="00005DA0" w:rsidRPr="00005DA0">
              <w:rPr>
                <w:color w:val="000000"/>
                <w:w w:val="120"/>
                <w:sz w:val="20"/>
                <w:szCs w:val="20"/>
              </w:rPr>
              <w:t>(3</w:t>
            </w:r>
            <w:r w:rsidR="00005DA0" w:rsidRPr="00005DA0">
              <w:rPr>
                <w:color w:val="000000"/>
                <w:spacing w:val="-11"/>
                <w:w w:val="120"/>
                <w:sz w:val="20"/>
                <w:szCs w:val="20"/>
              </w:rPr>
              <w:t xml:space="preserve"> </w:t>
            </w:r>
            <w:r w:rsidR="00005DA0" w:rsidRPr="00005DA0">
              <w:rPr>
                <w:color w:val="000000"/>
                <w:w w:val="120"/>
                <w:sz w:val="20"/>
                <w:szCs w:val="20"/>
              </w:rPr>
              <w:t>ч)</w:t>
            </w:r>
          </w:p>
        </w:tc>
        <w:tc>
          <w:tcPr>
            <w:tcW w:w="5046" w:type="dxa"/>
          </w:tcPr>
          <w:p w14:paraId="2D12C554"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произведение</w:t>
            </w:r>
            <w:r w:rsidRPr="00005DA0">
              <w:rPr>
                <w:color w:val="000000"/>
                <w:spacing w:val="-7"/>
                <w:w w:val="115"/>
                <w:sz w:val="20"/>
                <w:szCs w:val="20"/>
              </w:rPr>
              <w:t xml:space="preserve"> </w:t>
            </w:r>
            <w:r w:rsidRPr="00005DA0">
              <w:rPr>
                <w:color w:val="000000"/>
                <w:w w:val="115"/>
                <w:sz w:val="20"/>
                <w:szCs w:val="20"/>
              </w:rPr>
              <w:t>(в</w:t>
            </w:r>
            <w:r w:rsidRPr="00005DA0">
              <w:rPr>
                <w:color w:val="000000"/>
                <w:spacing w:val="-7"/>
                <w:w w:val="115"/>
                <w:sz w:val="20"/>
                <w:szCs w:val="20"/>
              </w:rPr>
              <w:t xml:space="preserve"> </w:t>
            </w:r>
            <w:r w:rsidRPr="00005DA0">
              <w:rPr>
                <w:color w:val="000000"/>
                <w:w w:val="115"/>
                <w:sz w:val="20"/>
                <w:szCs w:val="20"/>
              </w:rPr>
              <w:t>том</w:t>
            </w:r>
            <w:r w:rsidRPr="00005DA0">
              <w:rPr>
                <w:color w:val="000000"/>
                <w:spacing w:val="-7"/>
                <w:w w:val="115"/>
                <w:sz w:val="20"/>
                <w:szCs w:val="20"/>
              </w:rPr>
              <w:t xml:space="preserve"> </w:t>
            </w:r>
            <w:r w:rsidRPr="00005DA0">
              <w:rPr>
                <w:color w:val="000000"/>
                <w:w w:val="115"/>
                <w:sz w:val="20"/>
                <w:szCs w:val="20"/>
              </w:rPr>
              <w:t>числе</w:t>
            </w:r>
            <w:r w:rsidRPr="00005DA0">
              <w:rPr>
                <w:color w:val="000000"/>
                <w:spacing w:val="-7"/>
                <w:w w:val="115"/>
                <w:sz w:val="20"/>
                <w:szCs w:val="20"/>
              </w:rPr>
              <w:t xml:space="preserve"> </w:t>
            </w:r>
            <w:r w:rsidRPr="00005DA0">
              <w:rPr>
                <w:color w:val="000000"/>
                <w:w w:val="115"/>
                <w:sz w:val="20"/>
                <w:szCs w:val="20"/>
              </w:rPr>
              <w:t>наизусть).</w:t>
            </w:r>
            <w:r w:rsidRPr="00005DA0">
              <w:rPr>
                <w:color w:val="000000"/>
                <w:spacing w:val="-7"/>
                <w:w w:val="115"/>
                <w:sz w:val="20"/>
                <w:szCs w:val="20"/>
              </w:rPr>
              <w:t xml:space="preserve"> </w:t>
            </w:r>
            <w:r w:rsidRPr="00005DA0">
              <w:rPr>
                <w:color w:val="000000"/>
                <w:w w:val="115"/>
                <w:sz w:val="20"/>
                <w:szCs w:val="20"/>
              </w:rPr>
              <w:t>Отвечать</w:t>
            </w:r>
          </w:p>
          <w:p w14:paraId="4428DFA3"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на вопросы, анализировать стихотворение.</w:t>
            </w:r>
            <w:r w:rsidRPr="00005DA0">
              <w:rPr>
                <w:color w:val="000000"/>
                <w:spacing w:val="1"/>
                <w:w w:val="115"/>
                <w:sz w:val="20"/>
                <w:szCs w:val="20"/>
              </w:rPr>
              <w:t xml:space="preserve"> </w:t>
            </w:r>
            <w:r w:rsidRPr="00005DA0">
              <w:rPr>
                <w:color w:val="000000"/>
                <w:w w:val="115"/>
                <w:sz w:val="20"/>
                <w:szCs w:val="20"/>
              </w:rPr>
              <w:t>Определять тему,</w:t>
            </w:r>
            <w:r w:rsidRPr="00005DA0">
              <w:rPr>
                <w:color w:val="000000"/>
                <w:spacing w:val="1"/>
                <w:w w:val="115"/>
                <w:sz w:val="20"/>
                <w:szCs w:val="20"/>
              </w:rPr>
              <w:t xml:space="preserve"> </w:t>
            </w:r>
            <w:r w:rsidRPr="00005DA0">
              <w:rPr>
                <w:color w:val="000000"/>
                <w:w w:val="115"/>
                <w:sz w:val="20"/>
                <w:szCs w:val="20"/>
              </w:rPr>
              <w:t>идею,</w:t>
            </w:r>
            <w:r w:rsidRPr="00005DA0">
              <w:rPr>
                <w:color w:val="000000"/>
                <w:spacing w:val="1"/>
                <w:w w:val="115"/>
                <w:sz w:val="20"/>
                <w:szCs w:val="20"/>
              </w:rPr>
              <w:t xml:space="preserve"> </w:t>
            </w:r>
            <w:r w:rsidRPr="00005DA0">
              <w:rPr>
                <w:color w:val="000000"/>
                <w:w w:val="115"/>
                <w:sz w:val="20"/>
                <w:szCs w:val="20"/>
              </w:rPr>
              <w:t>художественные</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00C177A2">
              <w:rPr>
                <w:color w:val="000000"/>
                <w:w w:val="115"/>
                <w:sz w:val="20"/>
                <w:szCs w:val="20"/>
              </w:rPr>
              <w:t>компози</w:t>
            </w:r>
            <w:r w:rsidRPr="00005DA0">
              <w:rPr>
                <w:color w:val="000000"/>
                <w:w w:val="115"/>
                <w:sz w:val="20"/>
                <w:szCs w:val="20"/>
              </w:rPr>
              <w:t>ционные особенности лирического произведения,</w:t>
            </w:r>
            <w:r w:rsidRPr="00005DA0">
              <w:rPr>
                <w:color w:val="000000"/>
                <w:spacing w:val="1"/>
                <w:w w:val="115"/>
                <w:sz w:val="20"/>
                <w:szCs w:val="20"/>
              </w:rPr>
              <w:t xml:space="preserve"> </w:t>
            </w:r>
            <w:r w:rsidRPr="00005DA0">
              <w:rPr>
                <w:color w:val="000000"/>
                <w:w w:val="115"/>
                <w:sz w:val="20"/>
                <w:szCs w:val="20"/>
              </w:rPr>
              <w:t>особенности авторского языка. Характеризовать</w:t>
            </w:r>
            <w:r w:rsidRPr="00005DA0">
              <w:rPr>
                <w:color w:val="000000"/>
                <w:spacing w:val="1"/>
                <w:w w:val="115"/>
                <w:sz w:val="20"/>
                <w:szCs w:val="20"/>
              </w:rPr>
              <w:t xml:space="preserve"> </w:t>
            </w:r>
            <w:r w:rsidRPr="00005DA0">
              <w:rPr>
                <w:color w:val="000000"/>
                <w:w w:val="115"/>
                <w:sz w:val="20"/>
                <w:szCs w:val="20"/>
              </w:rPr>
              <w:t>лирического героя. Устно или письменно отвечать на</w:t>
            </w:r>
            <w:r w:rsidRPr="00005DA0">
              <w:rPr>
                <w:color w:val="000000"/>
                <w:spacing w:val="-49"/>
                <w:w w:val="115"/>
                <w:sz w:val="20"/>
                <w:szCs w:val="20"/>
              </w:rPr>
              <w:t xml:space="preserve"> </w:t>
            </w:r>
            <w:r w:rsidRPr="00005DA0">
              <w:rPr>
                <w:color w:val="000000"/>
                <w:w w:val="120"/>
                <w:sz w:val="20"/>
                <w:szCs w:val="20"/>
              </w:rPr>
              <w:t>вопросы.</w:t>
            </w:r>
          </w:p>
        </w:tc>
      </w:tr>
      <w:tr w:rsidR="00005DA0" w:rsidRPr="00005DA0" w14:paraId="1B1EA89C" w14:textId="77777777" w:rsidTr="00371A50">
        <w:trPr>
          <w:trHeight w:val="2238"/>
        </w:trPr>
        <w:tc>
          <w:tcPr>
            <w:tcW w:w="1928" w:type="dxa"/>
            <w:vMerge/>
            <w:tcBorders>
              <w:top w:val="nil"/>
              <w:left w:val="single" w:sz="6" w:space="0" w:color="000000"/>
              <w:bottom w:val="single" w:sz="6" w:space="0" w:color="000000"/>
              <w:right w:val="single" w:sz="6" w:space="0" w:color="000000"/>
            </w:tcBorders>
          </w:tcPr>
          <w:p w14:paraId="1225A987" w14:textId="77777777" w:rsidR="005B2FBF" w:rsidRPr="00005DA0" w:rsidRDefault="005B2FBF" w:rsidP="00C177A2">
            <w:pPr>
              <w:jc w:val="center"/>
              <w:rPr>
                <w:color w:val="000000"/>
                <w:sz w:val="20"/>
                <w:szCs w:val="20"/>
              </w:rPr>
            </w:pPr>
          </w:p>
        </w:tc>
        <w:tc>
          <w:tcPr>
            <w:tcW w:w="3175" w:type="dxa"/>
          </w:tcPr>
          <w:p w14:paraId="49E55F35"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Стихотворения отечественных</w:t>
            </w:r>
            <w:r w:rsidRPr="00005DA0">
              <w:rPr>
                <w:color w:val="000000"/>
                <w:spacing w:val="1"/>
                <w:w w:val="115"/>
                <w:sz w:val="20"/>
                <w:szCs w:val="20"/>
              </w:rPr>
              <w:t xml:space="preserve"> </w:t>
            </w:r>
            <w:r w:rsidRPr="00005DA0">
              <w:rPr>
                <w:color w:val="000000"/>
                <w:w w:val="115"/>
                <w:sz w:val="20"/>
                <w:szCs w:val="20"/>
              </w:rPr>
              <w:t>поэтов XX века (не менее</w:t>
            </w:r>
            <w:r w:rsidRPr="00005DA0">
              <w:rPr>
                <w:color w:val="000000"/>
                <w:spacing w:val="1"/>
                <w:w w:val="115"/>
                <w:sz w:val="20"/>
                <w:szCs w:val="20"/>
              </w:rPr>
              <w:t xml:space="preserve"> </w:t>
            </w:r>
            <w:r w:rsidRPr="00005DA0">
              <w:rPr>
                <w:color w:val="000000"/>
                <w:w w:val="115"/>
                <w:sz w:val="20"/>
                <w:szCs w:val="20"/>
              </w:rPr>
              <w:t>четырёх стихотворений двух</w:t>
            </w:r>
            <w:r w:rsidRPr="00005DA0">
              <w:rPr>
                <w:color w:val="000000"/>
                <w:spacing w:val="1"/>
                <w:w w:val="115"/>
                <w:sz w:val="20"/>
                <w:szCs w:val="20"/>
              </w:rPr>
              <w:t xml:space="preserve"> </w:t>
            </w:r>
            <w:r w:rsidR="00C177A2">
              <w:rPr>
                <w:color w:val="000000"/>
                <w:w w:val="115"/>
                <w:sz w:val="20"/>
                <w:szCs w:val="20"/>
              </w:rPr>
              <w:t>поэтов). Например, стихотворения О. Ф. Берггольц, В. С. Вы</w:t>
            </w:r>
            <w:r w:rsidRPr="00005DA0">
              <w:rPr>
                <w:color w:val="000000"/>
                <w:w w:val="115"/>
                <w:sz w:val="20"/>
                <w:szCs w:val="20"/>
              </w:rPr>
              <w:t>соцкого,</w:t>
            </w:r>
            <w:r w:rsidRPr="00005DA0">
              <w:rPr>
                <w:color w:val="000000"/>
                <w:spacing w:val="-4"/>
                <w:w w:val="115"/>
                <w:sz w:val="20"/>
                <w:szCs w:val="20"/>
              </w:rPr>
              <w:t xml:space="preserve"> </w:t>
            </w:r>
            <w:r w:rsidRPr="00005DA0">
              <w:rPr>
                <w:color w:val="000000"/>
                <w:w w:val="115"/>
                <w:sz w:val="20"/>
                <w:szCs w:val="20"/>
              </w:rPr>
              <w:t>Е.</w:t>
            </w:r>
            <w:r w:rsidRPr="00005DA0">
              <w:rPr>
                <w:color w:val="000000"/>
                <w:spacing w:val="-3"/>
                <w:w w:val="115"/>
                <w:sz w:val="20"/>
                <w:szCs w:val="20"/>
              </w:rPr>
              <w:t xml:space="preserve"> </w:t>
            </w:r>
            <w:r w:rsidRPr="00005DA0">
              <w:rPr>
                <w:color w:val="000000"/>
                <w:w w:val="115"/>
                <w:sz w:val="20"/>
                <w:szCs w:val="20"/>
              </w:rPr>
              <w:t>А.</w:t>
            </w:r>
            <w:r w:rsidRPr="00005DA0">
              <w:rPr>
                <w:color w:val="000000"/>
                <w:spacing w:val="-4"/>
                <w:w w:val="115"/>
                <w:sz w:val="20"/>
                <w:szCs w:val="20"/>
              </w:rPr>
              <w:t xml:space="preserve"> </w:t>
            </w:r>
            <w:r w:rsidRPr="00005DA0">
              <w:rPr>
                <w:color w:val="000000"/>
                <w:w w:val="115"/>
                <w:sz w:val="20"/>
                <w:szCs w:val="20"/>
              </w:rPr>
              <w:t>Евтушенко,</w:t>
            </w:r>
          </w:p>
          <w:p w14:paraId="7F8252CF" w14:textId="77777777" w:rsidR="005B2FBF" w:rsidRPr="00005DA0" w:rsidRDefault="00C177A2" w:rsidP="00C177A2">
            <w:pPr>
              <w:pStyle w:val="TableParagraph"/>
              <w:ind w:left="0"/>
              <w:jc w:val="center"/>
              <w:rPr>
                <w:color w:val="000000"/>
                <w:sz w:val="20"/>
                <w:szCs w:val="20"/>
              </w:rPr>
            </w:pPr>
            <w:r>
              <w:rPr>
                <w:color w:val="000000"/>
                <w:w w:val="115"/>
                <w:sz w:val="20"/>
                <w:szCs w:val="20"/>
              </w:rPr>
              <w:t>А. С. Кушнера, Ю. Д. Левитанского, Ю. П. Мориц, Б. Ш. Окуд</w:t>
            </w:r>
            <w:r w:rsidR="00005DA0" w:rsidRPr="00005DA0">
              <w:rPr>
                <w:color w:val="000000"/>
                <w:w w:val="115"/>
                <w:sz w:val="20"/>
                <w:szCs w:val="20"/>
              </w:rPr>
              <w:t>жавы,</w:t>
            </w:r>
            <w:r w:rsidR="00005DA0" w:rsidRPr="00005DA0">
              <w:rPr>
                <w:color w:val="000000"/>
                <w:spacing w:val="-6"/>
                <w:w w:val="115"/>
                <w:sz w:val="20"/>
                <w:szCs w:val="20"/>
              </w:rPr>
              <w:t xml:space="preserve"> </w:t>
            </w:r>
            <w:r w:rsidR="00005DA0" w:rsidRPr="00005DA0">
              <w:rPr>
                <w:color w:val="000000"/>
                <w:w w:val="115"/>
                <w:sz w:val="20"/>
                <w:szCs w:val="20"/>
              </w:rPr>
              <w:t>Д.</w:t>
            </w:r>
            <w:r w:rsidR="00005DA0" w:rsidRPr="00005DA0">
              <w:rPr>
                <w:color w:val="000000"/>
                <w:spacing w:val="-6"/>
                <w:w w:val="115"/>
                <w:sz w:val="20"/>
                <w:szCs w:val="20"/>
              </w:rPr>
              <w:t xml:space="preserve"> </w:t>
            </w:r>
            <w:r w:rsidR="00005DA0" w:rsidRPr="00005DA0">
              <w:rPr>
                <w:color w:val="000000"/>
                <w:w w:val="115"/>
                <w:sz w:val="20"/>
                <w:szCs w:val="20"/>
              </w:rPr>
              <w:t>С.</w:t>
            </w:r>
            <w:r w:rsidR="00005DA0" w:rsidRPr="00005DA0">
              <w:rPr>
                <w:color w:val="000000"/>
                <w:spacing w:val="-6"/>
                <w:w w:val="115"/>
                <w:sz w:val="20"/>
                <w:szCs w:val="20"/>
              </w:rPr>
              <w:t xml:space="preserve"> </w:t>
            </w:r>
            <w:r w:rsidR="00005DA0" w:rsidRPr="00005DA0">
              <w:rPr>
                <w:color w:val="000000"/>
                <w:w w:val="115"/>
                <w:sz w:val="20"/>
                <w:szCs w:val="20"/>
              </w:rPr>
              <w:t>Самойлова</w:t>
            </w:r>
            <w:r w:rsidR="00005DA0" w:rsidRPr="00005DA0">
              <w:rPr>
                <w:color w:val="000000"/>
                <w:spacing w:val="-6"/>
                <w:w w:val="115"/>
                <w:sz w:val="20"/>
                <w:szCs w:val="20"/>
              </w:rPr>
              <w:t xml:space="preserve"> </w:t>
            </w:r>
            <w:r w:rsidR="00005DA0" w:rsidRPr="00005DA0">
              <w:rPr>
                <w:color w:val="000000"/>
                <w:w w:val="115"/>
                <w:sz w:val="20"/>
                <w:szCs w:val="20"/>
              </w:rPr>
              <w:t>(3</w:t>
            </w:r>
            <w:r w:rsidR="00005DA0" w:rsidRPr="00005DA0">
              <w:rPr>
                <w:color w:val="000000"/>
                <w:spacing w:val="-5"/>
                <w:w w:val="115"/>
                <w:sz w:val="20"/>
                <w:szCs w:val="20"/>
              </w:rPr>
              <w:t xml:space="preserve"> </w:t>
            </w:r>
            <w:r w:rsidR="00005DA0" w:rsidRPr="00005DA0">
              <w:rPr>
                <w:color w:val="000000"/>
                <w:w w:val="115"/>
                <w:sz w:val="20"/>
                <w:szCs w:val="20"/>
              </w:rPr>
              <w:t>ч)</w:t>
            </w:r>
          </w:p>
        </w:tc>
        <w:tc>
          <w:tcPr>
            <w:tcW w:w="5046" w:type="dxa"/>
            <w:tcBorders>
              <w:bottom w:val="single" w:sz="6" w:space="0" w:color="000000"/>
            </w:tcBorders>
          </w:tcPr>
          <w:p w14:paraId="45AFD83E"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произведение (в том числе наизусть). Выражать</w:t>
            </w:r>
            <w:r w:rsidRPr="00005DA0">
              <w:rPr>
                <w:color w:val="000000"/>
                <w:spacing w:val="1"/>
                <w:w w:val="115"/>
                <w:sz w:val="20"/>
                <w:szCs w:val="20"/>
              </w:rPr>
              <w:t xml:space="preserve"> </w:t>
            </w:r>
            <w:r w:rsidRPr="00005DA0">
              <w:rPr>
                <w:color w:val="000000"/>
                <w:w w:val="115"/>
                <w:sz w:val="20"/>
                <w:szCs w:val="20"/>
              </w:rPr>
              <w:t>личное</w:t>
            </w:r>
            <w:r w:rsidRPr="00005DA0">
              <w:rPr>
                <w:color w:val="000000"/>
                <w:spacing w:val="-2"/>
                <w:w w:val="115"/>
                <w:sz w:val="20"/>
                <w:szCs w:val="20"/>
              </w:rPr>
              <w:t xml:space="preserve"> </w:t>
            </w:r>
            <w:r w:rsidRPr="00005DA0">
              <w:rPr>
                <w:color w:val="000000"/>
                <w:w w:val="115"/>
                <w:sz w:val="20"/>
                <w:szCs w:val="20"/>
              </w:rPr>
              <w:t>читательское</w:t>
            </w:r>
            <w:r w:rsidRPr="00005DA0">
              <w:rPr>
                <w:color w:val="000000"/>
                <w:spacing w:val="-2"/>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прочитанному.</w:t>
            </w:r>
          </w:p>
          <w:p w14:paraId="0607A4E8"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Определять тему, идею, художественные и</w:t>
            </w:r>
            <w:r w:rsidRPr="00005DA0">
              <w:rPr>
                <w:color w:val="000000"/>
                <w:spacing w:val="1"/>
                <w:w w:val="115"/>
                <w:sz w:val="20"/>
                <w:szCs w:val="20"/>
              </w:rPr>
              <w:t xml:space="preserve"> </w:t>
            </w:r>
            <w:r w:rsidR="00C177A2">
              <w:rPr>
                <w:color w:val="000000"/>
                <w:w w:val="115"/>
                <w:sz w:val="20"/>
                <w:szCs w:val="20"/>
              </w:rPr>
              <w:t>компози</w:t>
            </w:r>
            <w:r w:rsidRPr="00005DA0">
              <w:rPr>
                <w:color w:val="000000"/>
                <w:w w:val="115"/>
                <w:sz w:val="20"/>
                <w:szCs w:val="20"/>
              </w:rPr>
              <w:t>ционные</w:t>
            </w:r>
            <w:r w:rsidRPr="00005DA0">
              <w:rPr>
                <w:color w:val="000000"/>
                <w:spacing w:val="-3"/>
                <w:w w:val="115"/>
                <w:sz w:val="20"/>
                <w:szCs w:val="20"/>
              </w:rPr>
              <w:t xml:space="preserve"> </w:t>
            </w:r>
            <w:r w:rsidRPr="00005DA0">
              <w:rPr>
                <w:color w:val="000000"/>
                <w:w w:val="115"/>
                <w:sz w:val="20"/>
                <w:szCs w:val="20"/>
              </w:rPr>
              <w:t>особенности</w:t>
            </w:r>
            <w:r w:rsidRPr="00005DA0">
              <w:rPr>
                <w:color w:val="000000"/>
                <w:spacing w:val="-3"/>
                <w:w w:val="115"/>
                <w:sz w:val="20"/>
                <w:szCs w:val="20"/>
              </w:rPr>
              <w:t xml:space="preserve"> </w:t>
            </w:r>
            <w:r w:rsidRPr="00005DA0">
              <w:rPr>
                <w:color w:val="000000"/>
                <w:w w:val="115"/>
                <w:sz w:val="20"/>
                <w:szCs w:val="20"/>
              </w:rPr>
              <w:t>лирического</w:t>
            </w:r>
            <w:r w:rsidRPr="00005DA0">
              <w:rPr>
                <w:color w:val="000000"/>
                <w:spacing w:val="-3"/>
                <w:w w:val="115"/>
                <w:sz w:val="20"/>
                <w:szCs w:val="20"/>
              </w:rPr>
              <w:t xml:space="preserve"> </w:t>
            </w:r>
            <w:r w:rsidRPr="00005DA0">
              <w:rPr>
                <w:color w:val="000000"/>
                <w:w w:val="115"/>
                <w:sz w:val="20"/>
                <w:szCs w:val="20"/>
              </w:rPr>
              <w:t>произведения.</w:t>
            </w:r>
          </w:p>
          <w:p w14:paraId="6E4E1EB6"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Характеризовать</w:t>
            </w:r>
            <w:r w:rsidRPr="00005DA0">
              <w:rPr>
                <w:color w:val="000000"/>
                <w:spacing w:val="27"/>
                <w:w w:val="115"/>
                <w:sz w:val="20"/>
                <w:szCs w:val="20"/>
              </w:rPr>
              <w:t xml:space="preserve"> </w:t>
            </w:r>
            <w:r w:rsidRPr="00005DA0">
              <w:rPr>
                <w:color w:val="000000"/>
                <w:w w:val="115"/>
                <w:sz w:val="20"/>
                <w:szCs w:val="20"/>
              </w:rPr>
              <w:t>лирического</w:t>
            </w:r>
            <w:r w:rsidRPr="00005DA0">
              <w:rPr>
                <w:color w:val="000000"/>
                <w:spacing w:val="27"/>
                <w:w w:val="115"/>
                <w:sz w:val="20"/>
                <w:szCs w:val="20"/>
              </w:rPr>
              <w:t xml:space="preserve"> </w:t>
            </w:r>
            <w:r w:rsidRPr="00005DA0">
              <w:rPr>
                <w:color w:val="000000"/>
                <w:w w:val="115"/>
                <w:sz w:val="20"/>
                <w:szCs w:val="20"/>
              </w:rPr>
              <w:t>героя.</w:t>
            </w:r>
            <w:r w:rsidRPr="00005DA0">
              <w:rPr>
                <w:color w:val="000000"/>
                <w:spacing w:val="28"/>
                <w:w w:val="115"/>
                <w:sz w:val="20"/>
                <w:szCs w:val="20"/>
              </w:rPr>
              <w:t xml:space="preserve"> </w:t>
            </w:r>
            <w:r w:rsidRPr="00005DA0">
              <w:rPr>
                <w:color w:val="000000"/>
                <w:w w:val="115"/>
                <w:sz w:val="20"/>
                <w:szCs w:val="20"/>
              </w:rPr>
              <w:t>Анализировать</w:t>
            </w:r>
            <w:r w:rsidRPr="00005DA0">
              <w:rPr>
                <w:color w:val="000000"/>
                <w:spacing w:val="-49"/>
                <w:w w:val="115"/>
                <w:sz w:val="20"/>
                <w:szCs w:val="20"/>
              </w:rPr>
              <w:t xml:space="preserve"> </w:t>
            </w:r>
            <w:r w:rsidRPr="00005DA0">
              <w:rPr>
                <w:color w:val="000000"/>
                <w:w w:val="115"/>
                <w:sz w:val="20"/>
                <w:szCs w:val="20"/>
              </w:rPr>
              <w:t>произведение с учётом его родо-жанровой принадлежности. Выявлять средства художественной</w:t>
            </w:r>
            <w:r w:rsidRPr="00005DA0">
              <w:rPr>
                <w:color w:val="000000"/>
                <w:spacing w:val="1"/>
                <w:w w:val="115"/>
                <w:sz w:val="20"/>
                <w:szCs w:val="20"/>
              </w:rPr>
              <w:t xml:space="preserve"> </w:t>
            </w:r>
            <w:r w:rsidRPr="00005DA0">
              <w:rPr>
                <w:color w:val="000000"/>
                <w:w w:val="115"/>
                <w:sz w:val="20"/>
                <w:szCs w:val="20"/>
              </w:rPr>
              <w:t>изобразительности</w:t>
            </w:r>
            <w:r w:rsidRPr="00005DA0">
              <w:rPr>
                <w:color w:val="000000"/>
                <w:spacing w:val="2"/>
                <w:w w:val="115"/>
                <w:sz w:val="20"/>
                <w:szCs w:val="20"/>
              </w:rPr>
              <w:t xml:space="preserve"> </w:t>
            </w:r>
            <w:r w:rsidRPr="00005DA0">
              <w:rPr>
                <w:color w:val="000000"/>
                <w:w w:val="115"/>
                <w:sz w:val="20"/>
                <w:szCs w:val="20"/>
              </w:rPr>
              <w:t>в</w:t>
            </w:r>
            <w:r w:rsidRPr="00005DA0">
              <w:rPr>
                <w:color w:val="000000"/>
                <w:spacing w:val="2"/>
                <w:w w:val="115"/>
                <w:sz w:val="20"/>
                <w:szCs w:val="20"/>
              </w:rPr>
              <w:t xml:space="preserve"> </w:t>
            </w:r>
            <w:r w:rsidRPr="00005DA0">
              <w:rPr>
                <w:color w:val="000000"/>
                <w:w w:val="115"/>
                <w:sz w:val="20"/>
                <w:szCs w:val="20"/>
              </w:rPr>
              <w:t>лирических</w:t>
            </w:r>
            <w:r w:rsidRPr="00005DA0">
              <w:rPr>
                <w:color w:val="000000"/>
                <w:spacing w:val="2"/>
                <w:w w:val="115"/>
                <w:sz w:val="20"/>
                <w:szCs w:val="20"/>
              </w:rPr>
              <w:t xml:space="preserve"> </w:t>
            </w:r>
            <w:r w:rsidRPr="00005DA0">
              <w:rPr>
                <w:color w:val="000000"/>
                <w:w w:val="115"/>
                <w:sz w:val="20"/>
                <w:szCs w:val="20"/>
              </w:rPr>
              <w:t>произведениях.</w:t>
            </w:r>
          </w:p>
          <w:p w14:paraId="45FD226E"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Устно</w:t>
            </w:r>
            <w:r w:rsidRPr="00005DA0">
              <w:rPr>
                <w:color w:val="000000"/>
                <w:spacing w:val="-5"/>
                <w:w w:val="115"/>
                <w:sz w:val="20"/>
                <w:szCs w:val="20"/>
              </w:rPr>
              <w:t xml:space="preserve"> </w:t>
            </w:r>
            <w:r w:rsidRPr="00005DA0">
              <w:rPr>
                <w:color w:val="000000"/>
                <w:w w:val="115"/>
                <w:sz w:val="20"/>
                <w:szCs w:val="20"/>
              </w:rPr>
              <w:t>или</w:t>
            </w:r>
            <w:r w:rsidRPr="00005DA0">
              <w:rPr>
                <w:color w:val="000000"/>
                <w:spacing w:val="-5"/>
                <w:w w:val="115"/>
                <w:sz w:val="20"/>
                <w:szCs w:val="20"/>
              </w:rPr>
              <w:t xml:space="preserve"> </w:t>
            </w:r>
            <w:r w:rsidRPr="00005DA0">
              <w:rPr>
                <w:color w:val="000000"/>
                <w:w w:val="115"/>
                <w:sz w:val="20"/>
                <w:szCs w:val="20"/>
              </w:rPr>
              <w:t>письменно</w:t>
            </w:r>
            <w:r w:rsidRPr="00005DA0">
              <w:rPr>
                <w:color w:val="000000"/>
                <w:spacing w:val="-5"/>
                <w:w w:val="115"/>
                <w:sz w:val="20"/>
                <w:szCs w:val="20"/>
              </w:rPr>
              <w:t xml:space="preserve"> </w:t>
            </w:r>
            <w:r w:rsidRPr="00005DA0">
              <w:rPr>
                <w:color w:val="000000"/>
                <w:w w:val="115"/>
                <w:sz w:val="20"/>
                <w:szCs w:val="20"/>
              </w:rPr>
              <w:t>отвечать</w:t>
            </w:r>
            <w:r w:rsidRPr="00005DA0">
              <w:rPr>
                <w:color w:val="000000"/>
                <w:spacing w:val="-5"/>
                <w:w w:val="115"/>
                <w:sz w:val="20"/>
                <w:szCs w:val="20"/>
              </w:rPr>
              <w:t xml:space="preserve"> </w:t>
            </w:r>
            <w:r w:rsidRPr="00005DA0">
              <w:rPr>
                <w:color w:val="000000"/>
                <w:w w:val="115"/>
                <w:sz w:val="20"/>
                <w:szCs w:val="20"/>
              </w:rPr>
              <w:t>на</w:t>
            </w:r>
            <w:r w:rsidRPr="00005DA0">
              <w:rPr>
                <w:color w:val="000000"/>
                <w:spacing w:val="-4"/>
                <w:w w:val="115"/>
                <w:sz w:val="20"/>
                <w:szCs w:val="20"/>
              </w:rPr>
              <w:t xml:space="preserve"> </w:t>
            </w:r>
            <w:r w:rsidRPr="00005DA0">
              <w:rPr>
                <w:color w:val="000000"/>
                <w:w w:val="115"/>
                <w:sz w:val="20"/>
                <w:szCs w:val="20"/>
              </w:rPr>
              <w:t>вопросы.</w:t>
            </w:r>
          </w:p>
        </w:tc>
      </w:tr>
      <w:tr w:rsidR="00005DA0" w:rsidRPr="00005DA0" w14:paraId="1140726A" w14:textId="77777777" w:rsidTr="00371A50">
        <w:trPr>
          <w:trHeight w:val="2238"/>
        </w:trPr>
        <w:tc>
          <w:tcPr>
            <w:tcW w:w="1928" w:type="dxa"/>
            <w:vMerge/>
            <w:tcBorders>
              <w:top w:val="nil"/>
              <w:left w:val="single" w:sz="6" w:space="0" w:color="000000"/>
              <w:bottom w:val="single" w:sz="6" w:space="0" w:color="000000"/>
              <w:right w:val="single" w:sz="6" w:space="0" w:color="000000"/>
            </w:tcBorders>
          </w:tcPr>
          <w:p w14:paraId="02372990" w14:textId="77777777" w:rsidR="005B2FBF" w:rsidRPr="00005DA0" w:rsidRDefault="005B2FBF" w:rsidP="00C177A2">
            <w:pPr>
              <w:jc w:val="center"/>
              <w:rPr>
                <w:color w:val="000000"/>
                <w:sz w:val="20"/>
                <w:szCs w:val="20"/>
              </w:rPr>
            </w:pPr>
          </w:p>
        </w:tc>
        <w:tc>
          <w:tcPr>
            <w:tcW w:w="3175" w:type="dxa"/>
            <w:tcBorders>
              <w:bottom w:val="single" w:sz="6" w:space="0" w:color="000000"/>
            </w:tcBorders>
          </w:tcPr>
          <w:p w14:paraId="19423854"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Проза</w:t>
            </w:r>
            <w:r w:rsidRPr="00005DA0">
              <w:rPr>
                <w:color w:val="000000"/>
                <w:spacing w:val="2"/>
                <w:w w:val="115"/>
                <w:sz w:val="20"/>
                <w:szCs w:val="20"/>
              </w:rPr>
              <w:t xml:space="preserve"> </w:t>
            </w:r>
            <w:r w:rsidRPr="00005DA0">
              <w:rPr>
                <w:color w:val="000000"/>
                <w:w w:val="115"/>
                <w:sz w:val="20"/>
                <w:szCs w:val="20"/>
              </w:rPr>
              <w:t>отечественных</w:t>
            </w:r>
            <w:r w:rsidRPr="00005DA0">
              <w:rPr>
                <w:color w:val="000000"/>
                <w:spacing w:val="2"/>
                <w:w w:val="115"/>
                <w:sz w:val="20"/>
                <w:szCs w:val="20"/>
              </w:rPr>
              <w:t xml:space="preserve"> </w:t>
            </w:r>
            <w:r w:rsidRPr="00005DA0">
              <w:rPr>
                <w:color w:val="000000"/>
                <w:w w:val="115"/>
                <w:sz w:val="20"/>
                <w:szCs w:val="20"/>
              </w:rPr>
              <w:t>писателей</w:t>
            </w:r>
            <w:r w:rsidRPr="00005DA0">
              <w:rPr>
                <w:color w:val="000000"/>
                <w:spacing w:val="-48"/>
                <w:w w:val="115"/>
                <w:sz w:val="20"/>
                <w:szCs w:val="20"/>
              </w:rPr>
              <w:t xml:space="preserve"> </w:t>
            </w:r>
            <w:r w:rsidRPr="00005DA0">
              <w:rPr>
                <w:color w:val="000000"/>
                <w:w w:val="115"/>
                <w:sz w:val="20"/>
                <w:szCs w:val="20"/>
              </w:rPr>
              <w:t>конца XX —</w:t>
            </w:r>
            <w:r w:rsidRPr="00005DA0">
              <w:rPr>
                <w:color w:val="000000"/>
                <w:spacing w:val="1"/>
                <w:w w:val="115"/>
                <w:sz w:val="20"/>
                <w:szCs w:val="20"/>
              </w:rPr>
              <w:t xml:space="preserve"> </w:t>
            </w:r>
            <w:r w:rsidRPr="00005DA0">
              <w:rPr>
                <w:color w:val="000000"/>
                <w:w w:val="115"/>
                <w:sz w:val="20"/>
                <w:szCs w:val="20"/>
              </w:rPr>
              <w:t>начала XXI</w:t>
            </w:r>
            <w:r w:rsidRPr="00005DA0">
              <w:rPr>
                <w:color w:val="000000"/>
                <w:spacing w:val="1"/>
                <w:w w:val="115"/>
                <w:sz w:val="20"/>
                <w:szCs w:val="20"/>
              </w:rPr>
              <w:t xml:space="preserve"> </w:t>
            </w:r>
            <w:r w:rsidRPr="00005DA0">
              <w:rPr>
                <w:color w:val="000000"/>
                <w:w w:val="115"/>
                <w:sz w:val="20"/>
                <w:szCs w:val="20"/>
              </w:rPr>
              <w:t>века,</w:t>
            </w:r>
          </w:p>
          <w:p w14:paraId="1C77BF25" w14:textId="77777777" w:rsidR="005B2FBF" w:rsidRPr="00005DA0" w:rsidRDefault="00C177A2" w:rsidP="00C177A2">
            <w:pPr>
              <w:pStyle w:val="TableParagraph"/>
              <w:ind w:left="0"/>
              <w:jc w:val="center"/>
              <w:rPr>
                <w:color w:val="000000"/>
                <w:sz w:val="20"/>
                <w:szCs w:val="20"/>
              </w:rPr>
            </w:pPr>
            <w:r>
              <w:rPr>
                <w:color w:val="000000"/>
                <w:w w:val="115"/>
                <w:sz w:val="20"/>
                <w:szCs w:val="20"/>
              </w:rPr>
              <w:t>в том числе о Великой Отече</w:t>
            </w:r>
            <w:r w:rsidR="00005DA0" w:rsidRPr="00005DA0">
              <w:rPr>
                <w:color w:val="000000"/>
                <w:w w:val="115"/>
                <w:sz w:val="20"/>
                <w:szCs w:val="20"/>
              </w:rPr>
              <w:t>ственной</w:t>
            </w:r>
            <w:r w:rsidR="00005DA0" w:rsidRPr="00005DA0">
              <w:rPr>
                <w:color w:val="000000"/>
                <w:spacing w:val="-12"/>
                <w:w w:val="115"/>
                <w:sz w:val="20"/>
                <w:szCs w:val="20"/>
              </w:rPr>
              <w:t xml:space="preserve"> </w:t>
            </w:r>
            <w:r w:rsidR="00005DA0" w:rsidRPr="00005DA0">
              <w:rPr>
                <w:color w:val="000000"/>
                <w:w w:val="115"/>
                <w:sz w:val="20"/>
                <w:szCs w:val="20"/>
              </w:rPr>
              <w:t>войне</w:t>
            </w:r>
            <w:r w:rsidR="00005DA0" w:rsidRPr="00005DA0">
              <w:rPr>
                <w:color w:val="000000"/>
                <w:spacing w:val="-11"/>
                <w:w w:val="115"/>
                <w:sz w:val="20"/>
                <w:szCs w:val="20"/>
              </w:rPr>
              <w:t xml:space="preserve"> </w:t>
            </w:r>
            <w:r w:rsidR="00005DA0" w:rsidRPr="00005DA0">
              <w:rPr>
                <w:color w:val="000000"/>
                <w:w w:val="115"/>
                <w:sz w:val="20"/>
                <w:szCs w:val="20"/>
              </w:rPr>
              <w:t>(два</w:t>
            </w:r>
            <w:r w:rsidR="00005DA0" w:rsidRPr="00005DA0">
              <w:rPr>
                <w:color w:val="000000"/>
                <w:spacing w:val="-11"/>
                <w:w w:val="115"/>
                <w:sz w:val="20"/>
                <w:szCs w:val="20"/>
              </w:rPr>
              <w:t xml:space="preserve"> </w:t>
            </w:r>
            <w:r>
              <w:rPr>
                <w:color w:val="000000"/>
                <w:w w:val="115"/>
                <w:sz w:val="20"/>
                <w:szCs w:val="20"/>
              </w:rPr>
              <w:t>произведе</w:t>
            </w:r>
            <w:r w:rsidR="00005DA0" w:rsidRPr="00005DA0">
              <w:rPr>
                <w:color w:val="000000"/>
                <w:w w:val="115"/>
                <w:sz w:val="20"/>
                <w:szCs w:val="20"/>
              </w:rPr>
              <w:t>ния</w:t>
            </w:r>
            <w:r w:rsidR="00005DA0" w:rsidRPr="00005DA0">
              <w:rPr>
                <w:color w:val="000000"/>
                <w:spacing w:val="-9"/>
                <w:w w:val="115"/>
                <w:sz w:val="20"/>
                <w:szCs w:val="20"/>
              </w:rPr>
              <w:t xml:space="preserve"> </w:t>
            </w:r>
            <w:r w:rsidR="00005DA0" w:rsidRPr="00005DA0">
              <w:rPr>
                <w:color w:val="000000"/>
                <w:w w:val="115"/>
                <w:sz w:val="20"/>
                <w:szCs w:val="20"/>
              </w:rPr>
              <w:t>по</w:t>
            </w:r>
            <w:r w:rsidR="00005DA0" w:rsidRPr="00005DA0">
              <w:rPr>
                <w:color w:val="000000"/>
                <w:spacing w:val="-8"/>
                <w:w w:val="115"/>
                <w:sz w:val="20"/>
                <w:szCs w:val="20"/>
              </w:rPr>
              <w:t xml:space="preserve"> </w:t>
            </w:r>
            <w:r w:rsidR="00005DA0" w:rsidRPr="00005DA0">
              <w:rPr>
                <w:color w:val="000000"/>
                <w:w w:val="115"/>
                <w:sz w:val="20"/>
                <w:szCs w:val="20"/>
              </w:rPr>
              <w:t>выбору).</w:t>
            </w:r>
          </w:p>
          <w:p w14:paraId="38ECA3A4" w14:textId="77777777" w:rsidR="005B2FBF" w:rsidRPr="00005DA0" w:rsidRDefault="00005DA0" w:rsidP="00C177A2">
            <w:pPr>
              <w:pStyle w:val="TableParagraph"/>
              <w:ind w:left="0"/>
              <w:jc w:val="center"/>
              <w:rPr>
                <w:color w:val="000000"/>
                <w:sz w:val="20"/>
                <w:szCs w:val="20"/>
              </w:rPr>
            </w:pPr>
            <w:r w:rsidRPr="00005DA0">
              <w:rPr>
                <w:color w:val="000000"/>
                <w:w w:val="120"/>
                <w:sz w:val="20"/>
                <w:szCs w:val="20"/>
              </w:rPr>
              <w:t>Например,</w:t>
            </w:r>
            <w:r w:rsidRPr="00005DA0">
              <w:rPr>
                <w:color w:val="000000"/>
                <w:spacing w:val="-11"/>
                <w:w w:val="120"/>
                <w:sz w:val="20"/>
                <w:szCs w:val="20"/>
              </w:rPr>
              <w:t xml:space="preserve"> </w:t>
            </w:r>
            <w:r w:rsidRPr="00005DA0">
              <w:rPr>
                <w:color w:val="000000"/>
                <w:w w:val="120"/>
                <w:sz w:val="20"/>
                <w:szCs w:val="20"/>
              </w:rPr>
              <w:t>Б.</w:t>
            </w:r>
            <w:r w:rsidRPr="00005DA0">
              <w:rPr>
                <w:color w:val="000000"/>
                <w:spacing w:val="-11"/>
                <w:w w:val="120"/>
                <w:sz w:val="20"/>
                <w:szCs w:val="20"/>
              </w:rPr>
              <w:t xml:space="preserve"> </w:t>
            </w:r>
            <w:r w:rsidRPr="00005DA0">
              <w:rPr>
                <w:color w:val="000000"/>
                <w:w w:val="120"/>
                <w:sz w:val="20"/>
                <w:szCs w:val="20"/>
              </w:rPr>
              <w:t>Л.</w:t>
            </w:r>
            <w:r w:rsidRPr="00005DA0">
              <w:rPr>
                <w:color w:val="000000"/>
                <w:spacing w:val="-11"/>
                <w:w w:val="120"/>
                <w:sz w:val="20"/>
                <w:szCs w:val="20"/>
              </w:rPr>
              <w:t xml:space="preserve"> </w:t>
            </w:r>
            <w:r w:rsidRPr="00005DA0">
              <w:rPr>
                <w:color w:val="000000"/>
                <w:w w:val="120"/>
                <w:sz w:val="20"/>
                <w:szCs w:val="20"/>
              </w:rPr>
              <w:t>Васильев.</w:t>
            </w:r>
          </w:p>
          <w:p w14:paraId="694EA311"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«Экспонат</w:t>
            </w:r>
            <w:r w:rsidRPr="00005DA0">
              <w:rPr>
                <w:color w:val="000000"/>
                <w:spacing w:val="6"/>
                <w:w w:val="115"/>
                <w:sz w:val="20"/>
                <w:szCs w:val="20"/>
              </w:rPr>
              <w:t xml:space="preserve"> </w:t>
            </w:r>
            <w:r w:rsidRPr="00005DA0">
              <w:rPr>
                <w:color w:val="000000"/>
                <w:w w:val="115"/>
                <w:sz w:val="20"/>
                <w:szCs w:val="20"/>
              </w:rPr>
              <w:t>№»;</w:t>
            </w:r>
            <w:r w:rsidRPr="00005DA0">
              <w:rPr>
                <w:color w:val="000000"/>
                <w:spacing w:val="6"/>
                <w:w w:val="115"/>
                <w:sz w:val="20"/>
                <w:szCs w:val="20"/>
              </w:rPr>
              <w:t xml:space="preserve"> </w:t>
            </w:r>
            <w:r w:rsidRPr="00005DA0">
              <w:rPr>
                <w:color w:val="000000"/>
                <w:w w:val="115"/>
                <w:sz w:val="20"/>
                <w:szCs w:val="20"/>
              </w:rPr>
              <w:t>Б.</w:t>
            </w:r>
            <w:r w:rsidRPr="00005DA0">
              <w:rPr>
                <w:color w:val="000000"/>
                <w:spacing w:val="6"/>
                <w:w w:val="115"/>
                <w:sz w:val="20"/>
                <w:szCs w:val="20"/>
              </w:rPr>
              <w:t xml:space="preserve"> </w:t>
            </w:r>
            <w:r w:rsidRPr="00005DA0">
              <w:rPr>
                <w:color w:val="000000"/>
                <w:w w:val="115"/>
                <w:sz w:val="20"/>
                <w:szCs w:val="20"/>
              </w:rPr>
              <w:t>П.</w:t>
            </w:r>
            <w:r w:rsidRPr="00005DA0">
              <w:rPr>
                <w:color w:val="000000"/>
                <w:spacing w:val="6"/>
                <w:w w:val="115"/>
                <w:sz w:val="20"/>
                <w:szCs w:val="20"/>
              </w:rPr>
              <w:t xml:space="preserve"> </w:t>
            </w:r>
            <w:r w:rsidRPr="00005DA0">
              <w:rPr>
                <w:color w:val="000000"/>
                <w:w w:val="115"/>
                <w:sz w:val="20"/>
                <w:szCs w:val="20"/>
              </w:rPr>
              <w:t>Екимов.</w:t>
            </w:r>
          </w:p>
          <w:p w14:paraId="08D2B0E0"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«Ночь</w:t>
            </w:r>
            <w:r w:rsidRPr="00005DA0">
              <w:rPr>
                <w:color w:val="000000"/>
                <w:spacing w:val="9"/>
                <w:w w:val="115"/>
                <w:sz w:val="20"/>
                <w:szCs w:val="20"/>
              </w:rPr>
              <w:t xml:space="preserve"> </w:t>
            </w:r>
            <w:r w:rsidRPr="00005DA0">
              <w:rPr>
                <w:color w:val="000000"/>
                <w:w w:val="115"/>
                <w:sz w:val="20"/>
                <w:szCs w:val="20"/>
              </w:rPr>
              <w:t>исцеления»;</w:t>
            </w:r>
            <w:r w:rsidRPr="00005DA0">
              <w:rPr>
                <w:color w:val="000000"/>
                <w:spacing w:val="9"/>
                <w:w w:val="115"/>
                <w:sz w:val="20"/>
                <w:szCs w:val="20"/>
              </w:rPr>
              <w:t xml:space="preserve"> </w:t>
            </w:r>
            <w:r w:rsidRPr="00005DA0">
              <w:rPr>
                <w:color w:val="000000"/>
                <w:w w:val="115"/>
                <w:sz w:val="20"/>
                <w:szCs w:val="20"/>
              </w:rPr>
              <w:t>А.</w:t>
            </w:r>
            <w:r w:rsidRPr="00005DA0">
              <w:rPr>
                <w:color w:val="000000"/>
                <w:spacing w:val="9"/>
                <w:w w:val="115"/>
                <w:sz w:val="20"/>
                <w:szCs w:val="20"/>
              </w:rPr>
              <w:t xml:space="preserve"> </w:t>
            </w:r>
            <w:r w:rsidRPr="00005DA0">
              <w:rPr>
                <w:color w:val="000000"/>
                <w:w w:val="115"/>
                <w:sz w:val="20"/>
                <w:szCs w:val="20"/>
              </w:rPr>
              <w:t>В.</w:t>
            </w:r>
            <w:r w:rsidRPr="00005DA0">
              <w:rPr>
                <w:color w:val="000000"/>
                <w:spacing w:val="9"/>
                <w:w w:val="115"/>
                <w:sz w:val="20"/>
                <w:szCs w:val="20"/>
              </w:rPr>
              <w:t xml:space="preserve"> </w:t>
            </w:r>
            <w:r w:rsidR="00C177A2">
              <w:rPr>
                <w:color w:val="000000"/>
                <w:w w:val="115"/>
                <w:sz w:val="20"/>
                <w:szCs w:val="20"/>
              </w:rPr>
              <w:t>Жва</w:t>
            </w:r>
            <w:r w:rsidRPr="00005DA0">
              <w:rPr>
                <w:color w:val="000000"/>
                <w:w w:val="120"/>
                <w:sz w:val="20"/>
                <w:szCs w:val="20"/>
              </w:rPr>
              <w:t>левский</w:t>
            </w:r>
            <w:r w:rsidRPr="00005DA0">
              <w:rPr>
                <w:color w:val="000000"/>
                <w:spacing w:val="-10"/>
                <w:w w:val="120"/>
                <w:sz w:val="20"/>
                <w:szCs w:val="20"/>
              </w:rPr>
              <w:t xml:space="preserve"> </w:t>
            </w:r>
            <w:r w:rsidRPr="00005DA0">
              <w:rPr>
                <w:color w:val="000000"/>
                <w:w w:val="120"/>
                <w:sz w:val="20"/>
                <w:szCs w:val="20"/>
              </w:rPr>
              <w:t>и</w:t>
            </w:r>
            <w:r w:rsidRPr="00005DA0">
              <w:rPr>
                <w:color w:val="000000"/>
                <w:spacing w:val="-10"/>
                <w:w w:val="120"/>
                <w:sz w:val="20"/>
                <w:szCs w:val="20"/>
              </w:rPr>
              <w:t xml:space="preserve"> </w:t>
            </w:r>
            <w:r w:rsidRPr="00005DA0">
              <w:rPr>
                <w:color w:val="000000"/>
                <w:w w:val="120"/>
                <w:sz w:val="20"/>
                <w:szCs w:val="20"/>
              </w:rPr>
              <w:t>Е.</w:t>
            </w:r>
            <w:r w:rsidRPr="00005DA0">
              <w:rPr>
                <w:color w:val="000000"/>
                <w:spacing w:val="-9"/>
                <w:w w:val="120"/>
                <w:sz w:val="20"/>
                <w:szCs w:val="20"/>
              </w:rPr>
              <w:t xml:space="preserve"> </w:t>
            </w:r>
            <w:r w:rsidRPr="00005DA0">
              <w:rPr>
                <w:color w:val="000000"/>
                <w:w w:val="120"/>
                <w:sz w:val="20"/>
                <w:szCs w:val="20"/>
              </w:rPr>
              <w:t>Б.</w:t>
            </w:r>
            <w:r w:rsidRPr="00005DA0">
              <w:rPr>
                <w:color w:val="000000"/>
                <w:spacing w:val="-10"/>
                <w:w w:val="120"/>
                <w:sz w:val="20"/>
                <w:szCs w:val="20"/>
              </w:rPr>
              <w:t xml:space="preserve"> </w:t>
            </w:r>
            <w:r w:rsidRPr="00005DA0">
              <w:rPr>
                <w:color w:val="000000"/>
                <w:w w:val="120"/>
                <w:sz w:val="20"/>
                <w:szCs w:val="20"/>
              </w:rPr>
              <w:t>Пастернак.</w:t>
            </w:r>
          </w:p>
          <w:p w14:paraId="15D831DB"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«Правдивая</w:t>
            </w:r>
            <w:r w:rsidRPr="00005DA0">
              <w:rPr>
                <w:color w:val="000000"/>
                <w:spacing w:val="7"/>
                <w:w w:val="115"/>
                <w:sz w:val="20"/>
                <w:szCs w:val="20"/>
              </w:rPr>
              <w:t xml:space="preserve"> </w:t>
            </w:r>
            <w:r w:rsidRPr="00005DA0">
              <w:rPr>
                <w:color w:val="000000"/>
                <w:w w:val="115"/>
                <w:sz w:val="20"/>
                <w:szCs w:val="20"/>
              </w:rPr>
              <w:t>история</w:t>
            </w:r>
            <w:r w:rsidRPr="00005DA0">
              <w:rPr>
                <w:color w:val="000000"/>
                <w:spacing w:val="8"/>
                <w:w w:val="115"/>
                <w:sz w:val="20"/>
                <w:szCs w:val="20"/>
              </w:rPr>
              <w:t xml:space="preserve"> </w:t>
            </w:r>
            <w:r w:rsidRPr="00005DA0">
              <w:rPr>
                <w:color w:val="000000"/>
                <w:w w:val="115"/>
                <w:sz w:val="20"/>
                <w:szCs w:val="20"/>
              </w:rPr>
              <w:t>Деда</w:t>
            </w:r>
          </w:p>
        </w:tc>
        <w:tc>
          <w:tcPr>
            <w:tcW w:w="5046" w:type="dxa"/>
            <w:tcBorders>
              <w:top w:val="single" w:sz="6" w:space="0" w:color="000000"/>
              <w:bottom w:val="single" w:sz="6" w:space="0" w:color="000000"/>
            </w:tcBorders>
          </w:tcPr>
          <w:p w14:paraId="21FD660B"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Читать, отвечать на вопросы, пересказывать.</w:t>
            </w:r>
            <w:r w:rsidRPr="00005DA0">
              <w:rPr>
                <w:color w:val="000000"/>
                <w:spacing w:val="1"/>
                <w:w w:val="115"/>
                <w:sz w:val="20"/>
                <w:szCs w:val="20"/>
              </w:rPr>
              <w:t xml:space="preserve"> </w:t>
            </w:r>
            <w:r w:rsidRPr="00005DA0">
              <w:rPr>
                <w:color w:val="000000"/>
                <w:w w:val="115"/>
                <w:sz w:val="20"/>
                <w:szCs w:val="20"/>
              </w:rPr>
              <w:t>Находить</w:t>
            </w:r>
            <w:r w:rsidRPr="00005DA0">
              <w:rPr>
                <w:color w:val="000000"/>
                <w:spacing w:val="3"/>
                <w:w w:val="115"/>
                <w:sz w:val="20"/>
                <w:szCs w:val="20"/>
              </w:rPr>
              <w:t xml:space="preserve"> </w:t>
            </w:r>
            <w:r w:rsidRPr="00005DA0">
              <w:rPr>
                <w:color w:val="000000"/>
                <w:w w:val="115"/>
                <w:sz w:val="20"/>
                <w:szCs w:val="20"/>
              </w:rPr>
              <w:t>детали,</w:t>
            </w:r>
            <w:r w:rsidRPr="00005DA0">
              <w:rPr>
                <w:color w:val="000000"/>
                <w:spacing w:val="4"/>
                <w:w w:val="115"/>
                <w:sz w:val="20"/>
                <w:szCs w:val="20"/>
              </w:rPr>
              <w:t xml:space="preserve"> </w:t>
            </w:r>
            <w:r w:rsidRPr="00005DA0">
              <w:rPr>
                <w:color w:val="000000"/>
                <w:w w:val="115"/>
                <w:sz w:val="20"/>
                <w:szCs w:val="20"/>
              </w:rPr>
              <w:t>языковые</w:t>
            </w:r>
            <w:r w:rsidRPr="00005DA0">
              <w:rPr>
                <w:color w:val="000000"/>
                <w:spacing w:val="3"/>
                <w:w w:val="115"/>
                <w:sz w:val="20"/>
                <w:szCs w:val="20"/>
              </w:rPr>
              <w:t xml:space="preserve"> </w:t>
            </w:r>
            <w:r w:rsidRPr="00005DA0">
              <w:rPr>
                <w:color w:val="000000"/>
                <w:w w:val="115"/>
                <w:sz w:val="20"/>
                <w:szCs w:val="20"/>
              </w:rPr>
              <w:t>средства</w:t>
            </w:r>
            <w:r w:rsidRPr="00005DA0">
              <w:rPr>
                <w:color w:val="000000"/>
                <w:spacing w:val="4"/>
                <w:w w:val="115"/>
                <w:sz w:val="20"/>
                <w:szCs w:val="20"/>
              </w:rPr>
              <w:t xml:space="preserve"> </w:t>
            </w:r>
            <w:r w:rsidR="00C177A2">
              <w:rPr>
                <w:color w:val="000000"/>
                <w:w w:val="115"/>
                <w:sz w:val="20"/>
                <w:szCs w:val="20"/>
              </w:rPr>
              <w:t>художествен</w:t>
            </w:r>
            <w:r w:rsidRPr="00005DA0">
              <w:rPr>
                <w:color w:val="000000"/>
                <w:w w:val="115"/>
                <w:sz w:val="20"/>
                <w:szCs w:val="20"/>
              </w:rPr>
              <w:t>ной</w:t>
            </w:r>
            <w:r w:rsidRPr="00005DA0">
              <w:rPr>
                <w:color w:val="000000"/>
                <w:spacing w:val="4"/>
                <w:w w:val="115"/>
                <w:sz w:val="20"/>
                <w:szCs w:val="20"/>
              </w:rPr>
              <w:t xml:space="preserve"> </w:t>
            </w:r>
            <w:r w:rsidRPr="00005DA0">
              <w:rPr>
                <w:color w:val="000000"/>
                <w:w w:val="115"/>
                <w:sz w:val="20"/>
                <w:szCs w:val="20"/>
              </w:rPr>
              <w:t>выразительности,</w:t>
            </w:r>
            <w:r w:rsidRPr="00005DA0">
              <w:rPr>
                <w:color w:val="000000"/>
                <w:spacing w:val="4"/>
                <w:w w:val="115"/>
                <w:sz w:val="20"/>
                <w:szCs w:val="20"/>
              </w:rPr>
              <w:t xml:space="preserve"> </w:t>
            </w:r>
            <w:r w:rsidRPr="00005DA0">
              <w:rPr>
                <w:color w:val="000000"/>
                <w:w w:val="115"/>
                <w:sz w:val="20"/>
                <w:szCs w:val="20"/>
              </w:rPr>
              <w:t>определять</w:t>
            </w:r>
            <w:r w:rsidRPr="00005DA0">
              <w:rPr>
                <w:color w:val="000000"/>
                <w:spacing w:val="5"/>
                <w:w w:val="115"/>
                <w:sz w:val="20"/>
                <w:szCs w:val="20"/>
              </w:rPr>
              <w:t xml:space="preserve"> </w:t>
            </w:r>
            <w:r w:rsidRPr="00005DA0">
              <w:rPr>
                <w:color w:val="000000"/>
                <w:w w:val="115"/>
                <w:sz w:val="20"/>
                <w:szCs w:val="20"/>
              </w:rPr>
              <w:t>их</w:t>
            </w:r>
            <w:r w:rsidRPr="00005DA0">
              <w:rPr>
                <w:color w:val="000000"/>
                <w:spacing w:val="4"/>
                <w:w w:val="115"/>
                <w:sz w:val="20"/>
                <w:szCs w:val="20"/>
              </w:rPr>
              <w:t xml:space="preserve"> </w:t>
            </w:r>
            <w:r w:rsidRPr="00005DA0">
              <w:rPr>
                <w:color w:val="000000"/>
                <w:w w:val="115"/>
                <w:sz w:val="20"/>
                <w:szCs w:val="20"/>
              </w:rPr>
              <w:t>роль</w:t>
            </w:r>
            <w:r w:rsidRPr="00005DA0">
              <w:rPr>
                <w:color w:val="000000"/>
                <w:spacing w:val="5"/>
                <w:w w:val="115"/>
                <w:sz w:val="20"/>
                <w:szCs w:val="20"/>
              </w:rPr>
              <w:t xml:space="preserve"> </w:t>
            </w:r>
            <w:r w:rsidRPr="00005DA0">
              <w:rPr>
                <w:color w:val="000000"/>
                <w:w w:val="115"/>
                <w:sz w:val="20"/>
                <w:szCs w:val="20"/>
              </w:rPr>
              <w:t>в</w:t>
            </w:r>
            <w:r w:rsidRPr="00005DA0">
              <w:rPr>
                <w:color w:val="000000"/>
                <w:spacing w:val="4"/>
                <w:w w:val="115"/>
                <w:sz w:val="20"/>
                <w:szCs w:val="20"/>
              </w:rPr>
              <w:t xml:space="preserve"> </w:t>
            </w:r>
            <w:r w:rsidR="00C177A2">
              <w:rPr>
                <w:color w:val="000000"/>
                <w:w w:val="115"/>
                <w:sz w:val="20"/>
                <w:szCs w:val="20"/>
              </w:rPr>
              <w:t>произве</w:t>
            </w:r>
            <w:r w:rsidRPr="00005DA0">
              <w:rPr>
                <w:color w:val="000000"/>
                <w:w w:val="115"/>
                <w:sz w:val="20"/>
                <w:szCs w:val="20"/>
              </w:rPr>
              <w:t>дении. Определять характер главного героя, его</w:t>
            </w:r>
            <w:r w:rsidRPr="00005DA0">
              <w:rPr>
                <w:color w:val="000000"/>
                <w:spacing w:val="1"/>
                <w:w w:val="115"/>
                <w:sz w:val="20"/>
                <w:szCs w:val="20"/>
              </w:rPr>
              <w:t xml:space="preserve"> </w:t>
            </w:r>
            <w:r w:rsidRPr="00005DA0">
              <w:rPr>
                <w:color w:val="000000"/>
                <w:w w:val="115"/>
                <w:sz w:val="20"/>
                <w:szCs w:val="20"/>
              </w:rPr>
              <w:t>взаимоотношение</w:t>
            </w:r>
            <w:r w:rsidRPr="00005DA0">
              <w:rPr>
                <w:color w:val="000000"/>
                <w:spacing w:val="7"/>
                <w:w w:val="115"/>
                <w:sz w:val="20"/>
                <w:szCs w:val="20"/>
              </w:rPr>
              <w:t xml:space="preserve"> </w:t>
            </w:r>
            <w:r w:rsidRPr="00005DA0">
              <w:rPr>
                <w:color w:val="000000"/>
                <w:w w:val="115"/>
                <w:sz w:val="20"/>
                <w:szCs w:val="20"/>
              </w:rPr>
              <w:t>с</w:t>
            </w:r>
            <w:r w:rsidRPr="00005DA0">
              <w:rPr>
                <w:color w:val="000000"/>
                <w:spacing w:val="7"/>
                <w:w w:val="115"/>
                <w:sz w:val="20"/>
                <w:szCs w:val="20"/>
              </w:rPr>
              <w:t xml:space="preserve"> </w:t>
            </w:r>
            <w:r w:rsidRPr="00005DA0">
              <w:rPr>
                <w:color w:val="000000"/>
                <w:w w:val="115"/>
                <w:sz w:val="20"/>
                <w:szCs w:val="20"/>
              </w:rPr>
              <w:t>окружающими.</w:t>
            </w:r>
            <w:r w:rsidRPr="00005DA0">
              <w:rPr>
                <w:color w:val="000000"/>
                <w:spacing w:val="7"/>
                <w:w w:val="115"/>
                <w:sz w:val="20"/>
                <w:szCs w:val="20"/>
              </w:rPr>
              <w:t xml:space="preserve"> </w:t>
            </w:r>
            <w:r w:rsidRPr="00005DA0">
              <w:rPr>
                <w:color w:val="000000"/>
                <w:w w:val="115"/>
                <w:sz w:val="20"/>
                <w:szCs w:val="20"/>
              </w:rPr>
              <w:t>Выявлять</w:t>
            </w:r>
            <w:r w:rsidRPr="00005DA0">
              <w:rPr>
                <w:color w:val="000000"/>
                <w:spacing w:val="7"/>
                <w:w w:val="115"/>
                <w:sz w:val="20"/>
                <w:szCs w:val="20"/>
              </w:rPr>
              <w:t xml:space="preserve"> </w:t>
            </w:r>
            <w:r w:rsidRPr="00005DA0">
              <w:rPr>
                <w:color w:val="000000"/>
                <w:w w:val="115"/>
                <w:sz w:val="20"/>
                <w:szCs w:val="20"/>
              </w:rPr>
              <w:t>роль</w:t>
            </w:r>
            <w:r w:rsidRPr="00005DA0">
              <w:rPr>
                <w:color w:val="000000"/>
                <w:spacing w:val="1"/>
                <w:w w:val="115"/>
                <w:sz w:val="20"/>
                <w:szCs w:val="20"/>
              </w:rPr>
              <w:t xml:space="preserve"> </w:t>
            </w:r>
            <w:r w:rsidRPr="00005DA0">
              <w:rPr>
                <w:color w:val="000000"/>
                <w:w w:val="115"/>
                <w:sz w:val="20"/>
                <w:szCs w:val="20"/>
              </w:rPr>
              <w:t>пейзажа в рассказе. Оценивать художественное</w:t>
            </w:r>
            <w:r w:rsidRPr="00005DA0">
              <w:rPr>
                <w:color w:val="000000"/>
                <w:spacing w:val="1"/>
                <w:w w:val="115"/>
                <w:sz w:val="20"/>
                <w:szCs w:val="20"/>
              </w:rPr>
              <w:t xml:space="preserve"> </w:t>
            </w:r>
            <w:r w:rsidRPr="00005DA0">
              <w:rPr>
                <w:color w:val="000000"/>
                <w:w w:val="115"/>
                <w:sz w:val="20"/>
                <w:szCs w:val="20"/>
              </w:rPr>
              <w:t>своеобразие произведения. Выявлять авторскую</w:t>
            </w:r>
            <w:r w:rsidRPr="00005DA0">
              <w:rPr>
                <w:color w:val="000000"/>
                <w:spacing w:val="1"/>
                <w:w w:val="115"/>
                <w:sz w:val="20"/>
                <w:szCs w:val="20"/>
              </w:rPr>
              <w:t xml:space="preserve"> </w:t>
            </w:r>
            <w:r w:rsidRPr="00005DA0">
              <w:rPr>
                <w:color w:val="000000"/>
                <w:w w:val="115"/>
                <w:sz w:val="20"/>
                <w:szCs w:val="20"/>
              </w:rPr>
              <w:t>позицию.</w:t>
            </w:r>
            <w:r w:rsidRPr="00005DA0">
              <w:rPr>
                <w:color w:val="000000"/>
                <w:spacing w:val="6"/>
                <w:w w:val="115"/>
                <w:sz w:val="20"/>
                <w:szCs w:val="20"/>
              </w:rPr>
              <w:t xml:space="preserve"> </w:t>
            </w:r>
            <w:r w:rsidRPr="00005DA0">
              <w:rPr>
                <w:color w:val="000000"/>
                <w:w w:val="115"/>
                <w:sz w:val="20"/>
                <w:szCs w:val="20"/>
              </w:rPr>
              <w:t>Высказывать</w:t>
            </w:r>
            <w:r w:rsidRPr="00005DA0">
              <w:rPr>
                <w:color w:val="000000"/>
                <w:spacing w:val="7"/>
                <w:w w:val="115"/>
                <w:sz w:val="20"/>
                <w:szCs w:val="20"/>
              </w:rPr>
              <w:t xml:space="preserve"> </w:t>
            </w:r>
            <w:r w:rsidRPr="00005DA0">
              <w:rPr>
                <w:color w:val="000000"/>
                <w:w w:val="115"/>
                <w:sz w:val="20"/>
                <w:szCs w:val="20"/>
              </w:rPr>
              <w:t>своё</w:t>
            </w:r>
            <w:r w:rsidRPr="00005DA0">
              <w:rPr>
                <w:color w:val="000000"/>
                <w:spacing w:val="6"/>
                <w:w w:val="115"/>
                <w:sz w:val="20"/>
                <w:szCs w:val="20"/>
              </w:rPr>
              <w:t xml:space="preserve"> </w:t>
            </w:r>
            <w:r w:rsidRPr="00005DA0">
              <w:rPr>
                <w:color w:val="000000"/>
                <w:w w:val="115"/>
                <w:sz w:val="20"/>
                <w:szCs w:val="20"/>
              </w:rPr>
              <w:t>отношение</w:t>
            </w:r>
            <w:r w:rsidRPr="00005DA0">
              <w:rPr>
                <w:color w:val="000000"/>
                <w:spacing w:val="7"/>
                <w:w w:val="115"/>
                <w:sz w:val="20"/>
                <w:szCs w:val="20"/>
              </w:rPr>
              <w:t xml:space="preserve"> </w:t>
            </w:r>
            <w:r w:rsidRPr="00005DA0">
              <w:rPr>
                <w:color w:val="000000"/>
                <w:w w:val="115"/>
                <w:sz w:val="20"/>
                <w:szCs w:val="20"/>
              </w:rPr>
              <w:t>к</w:t>
            </w:r>
            <w:r w:rsidRPr="00005DA0">
              <w:rPr>
                <w:color w:val="000000"/>
                <w:spacing w:val="6"/>
                <w:w w:val="115"/>
                <w:sz w:val="20"/>
                <w:szCs w:val="20"/>
              </w:rPr>
              <w:t xml:space="preserve"> </w:t>
            </w:r>
            <w:r w:rsidRPr="00005DA0">
              <w:rPr>
                <w:color w:val="000000"/>
                <w:w w:val="115"/>
                <w:sz w:val="20"/>
                <w:szCs w:val="20"/>
              </w:rPr>
              <w:t>событиям,</w:t>
            </w:r>
            <w:r w:rsidRPr="00005DA0">
              <w:rPr>
                <w:color w:val="000000"/>
                <w:spacing w:val="1"/>
                <w:w w:val="115"/>
                <w:sz w:val="20"/>
                <w:szCs w:val="20"/>
              </w:rPr>
              <w:t xml:space="preserve"> </w:t>
            </w:r>
            <w:r w:rsidRPr="00005DA0">
              <w:rPr>
                <w:color w:val="000000"/>
                <w:w w:val="115"/>
                <w:sz w:val="20"/>
                <w:szCs w:val="20"/>
              </w:rPr>
              <w:t>изображённым</w:t>
            </w:r>
            <w:r w:rsidR="00C177A2">
              <w:rPr>
                <w:color w:val="000000"/>
                <w:w w:val="115"/>
                <w:sz w:val="20"/>
                <w:szCs w:val="20"/>
              </w:rPr>
              <w:t xml:space="preserve"> в произведении. Находить инфор</w:t>
            </w:r>
            <w:r w:rsidRPr="00005DA0">
              <w:rPr>
                <w:color w:val="000000"/>
                <w:w w:val="115"/>
                <w:sz w:val="20"/>
                <w:szCs w:val="20"/>
              </w:rPr>
              <w:t>мацию</w:t>
            </w:r>
            <w:r w:rsidRPr="00005DA0">
              <w:rPr>
                <w:color w:val="000000"/>
                <w:spacing w:val="-7"/>
                <w:w w:val="115"/>
                <w:sz w:val="20"/>
                <w:szCs w:val="20"/>
              </w:rPr>
              <w:t xml:space="preserve"> </w:t>
            </w:r>
            <w:r w:rsidRPr="00005DA0">
              <w:rPr>
                <w:color w:val="000000"/>
                <w:w w:val="115"/>
                <w:sz w:val="20"/>
                <w:szCs w:val="20"/>
              </w:rPr>
              <w:t>об</w:t>
            </w:r>
            <w:r w:rsidRPr="00005DA0">
              <w:rPr>
                <w:color w:val="000000"/>
                <w:spacing w:val="-7"/>
                <w:w w:val="115"/>
                <w:sz w:val="20"/>
                <w:szCs w:val="20"/>
              </w:rPr>
              <w:t xml:space="preserve"> </w:t>
            </w:r>
            <w:r w:rsidRPr="00005DA0">
              <w:rPr>
                <w:color w:val="000000"/>
                <w:w w:val="115"/>
                <w:sz w:val="20"/>
                <w:szCs w:val="20"/>
              </w:rPr>
              <w:t>авторе</w:t>
            </w:r>
            <w:r w:rsidRPr="00005DA0">
              <w:rPr>
                <w:color w:val="000000"/>
                <w:spacing w:val="-6"/>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произведении</w:t>
            </w:r>
            <w:r w:rsidRPr="00005DA0">
              <w:rPr>
                <w:color w:val="000000"/>
                <w:spacing w:val="-6"/>
                <w:w w:val="115"/>
                <w:sz w:val="20"/>
                <w:szCs w:val="20"/>
              </w:rPr>
              <w:t xml:space="preserve"> </w:t>
            </w:r>
            <w:r w:rsidRPr="00005DA0">
              <w:rPr>
                <w:color w:val="000000"/>
                <w:w w:val="115"/>
                <w:sz w:val="20"/>
                <w:szCs w:val="20"/>
              </w:rPr>
              <w:t>в</w:t>
            </w:r>
            <w:r w:rsidRPr="00005DA0">
              <w:rPr>
                <w:color w:val="000000"/>
                <w:spacing w:val="-7"/>
                <w:w w:val="115"/>
                <w:sz w:val="20"/>
                <w:szCs w:val="20"/>
              </w:rPr>
              <w:t xml:space="preserve"> </w:t>
            </w:r>
            <w:r w:rsidRPr="00005DA0">
              <w:rPr>
                <w:color w:val="000000"/>
                <w:w w:val="115"/>
                <w:sz w:val="20"/>
                <w:szCs w:val="20"/>
              </w:rPr>
              <w:t>справочной,</w:t>
            </w:r>
          </w:p>
        </w:tc>
      </w:tr>
      <w:tr w:rsidR="00005DA0" w:rsidRPr="00005DA0" w14:paraId="6AE82B3A" w14:textId="77777777" w:rsidTr="00371A50">
        <w:trPr>
          <w:trHeight w:val="563"/>
        </w:trPr>
        <w:tc>
          <w:tcPr>
            <w:tcW w:w="1928" w:type="dxa"/>
          </w:tcPr>
          <w:p w14:paraId="70720BBF" w14:textId="77777777" w:rsidR="005B2FBF" w:rsidRPr="00005DA0" w:rsidRDefault="00005DA0" w:rsidP="00C177A2">
            <w:pPr>
              <w:pStyle w:val="TableParagraph"/>
              <w:ind w:left="0"/>
              <w:jc w:val="center"/>
              <w:rPr>
                <w:b/>
                <w:color w:val="000000"/>
                <w:sz w:val="20"/>
                <w:szCs w:val="20"/>
              </w:rPr>
            </w:pPr>
            <w:r w:rsidRPr="00005DA0">
              <w:rPr>
                <w:b/>
                <w:color w:val="000000"/>
                <w:spacing w:val="-2"/>
                <w:w w:val="110"/>
                <w:sz w:val="20"/>
                <w:szCs w:val="20"/>
              </w:rPr>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623983EA" w14:textId="77777777" w:rsidR="005B2FBF" w:rsidRPr="00005DA0" w:rsidRDefault="00005DA0" w:rsidP="00C177A2">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538686A4" w14:textId="77777777" w:rsidR="005B2FBF" w:rsidRPr="00005DA0" w:rsidRDefault="00005DA0" w:rsidP="00C177A2">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C177A2" w:rsidRPr="00005DA0" w14:paraId="5A92AACD" w14:textId="77777777" w:rsidTr="00371A50">
        <w:trPr>
          <w:trHeight w:val="1176"/>
        </w:trPr>
        <w:tc>
          <w:tcPr>
            <w:tcW w:w="1928" w:type="dxa"/>
            <w:vMerge w:val="restart"/>
            <w:tcBorders>
              <w:left w:val="single" w:sz="6" w:space="0" w:color="000000"/>
              <w:right w:val="single" w:sz="6" w:space="0" w:color="000000"/>
            </w:tcBorders>
          </w:tcPr>
          <w:p w14:paraId="67CF2E41" w14:textId="77777777" w:rsidR="00C177A2" w:rsidRPr="00005DA0" w:rsidRDefault="00C177A2" w:rsidP="00C177A2">
            <w:pPr>
              <w:pStyle w:val="TableParagraph"/>
              <w:ind w:left="0"/>
              <w:jc w:val="center"/>
              <w:rPr>
                <w:color w:val="000000"/>
                <w:sz w:val="20"/>
                <w:szCs w:val="20"/>
              </w:rPr>
            </w:pPr>
          </w:p>
        </w:tc>
        <w:tc>
          <w:tcPr>
            <w:tcW w:w="3175" w:type="dxa"/>
          </w:tcPr>
          <w:p w14:paraId="122E59E5"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Мороза»</w:t>
            </w:r>
            <w:r w:rsidRPr="00005DA0">
              <w:rPr>
                <w:color w:val="000000"/>
                <w:spacing w:val="-13"/>
                <w:w w:val="115"/>
                <w:sz w:val="20"/>
                <w:szCs w:val="20"/>
              </w:rPr>
              <w:t xml:space="preserve"> </w:t>
            </w:r>
            <w:r w:rsidRPr="00005DA0">
              <w:rPr>
                <w:color w:val="000000"/>
                <w:w w:val="115"/>
                <w:sz w:val="20"/>
                <w:szCs w:val="20"/>
              </w:rPr>
              <w:t>(глава</w:t>
            </w:r>
            <w:r w:rsidRPr="00005DA0">
              <w:rPr>
                <w:color w:val="000000"/>
                <w:spacing w:val="-12"/>
                <w:w w:val="115"/>
                <w:sz w:val="20"/>
                <w:szCs w:val="20"/>
              </w:rPr>
              <w:t xml:space="preserve"> </w:t>
            </w:r>
            <w:r w:rsidRPr="00005DA0">
              <w:rPr>
                <w:color w:val="000000"/>
                <w:w w:val="115"/>
                <w:sz w:val="20"/>
                <w:szCs w:val="20"/>
              </w:rPr>
              <w:t>«Очень</w:t>
            </w:r>
            <w:r w:rsidRPr="00005DA0">
              <w:rPr>
                <w:color w:val="000000"/>
                <w:spacing w:val="-13"/>
                <w:w w:val="115"/>
                <w:sz w:val="20"/>
                <w:szCs w:val="20"/>
              </w:rPr>
              <w:t xml:space="preserve"> </w:t>
            </w:r>
            <w:r>
              <w:rPr>
                <w:color w:val="000000"/>
                <w:w w:val="115"/>
                <w:sz w:val="20"/>
                <w:szCs w:val="20"/>
              </w:rPr>
              <w:t>страш</w:t>
            </w:r>
            <w:r w:rsidRPr="00005DA0">
              <w:rPr>
                <w:color w:val="000000"/>
                <w:w w:val="115"/>
                <w:sz w:val="20"/>
                <w:szCs w:val="20"/>
              </w:rPr>
              <w:t>ный</w:t>
            </w:r>
            <w:r w:rsidRPr="00005DA0">
              <w:rPr>
                <w:color w:val="000000"/>
                <w:spacing w:val="-7"/>
                <w:w w:val="115"/>
                <w:sz w:val="20"/>
                <w:szCs w:val="20"/>
              </w:rPr>
              <w:t xml:space="preserve"> </w:t>
            </w:r>
            <w:r w:rsidRPr="00005DA0">
              <w:rPr>
                <w:color w:val="000000"/>
                <w:w w:val="115"/>
                <w:sz w:val="20"/>
                <w:szCs w:val="20"/>
              </w:rPr>
              <w:t>1942</w:t>
            </w:r>
            <w:r w:rsidRPr="00005DA0">
              <w:rPr>
                <w:color w:val="000000"/>
                <w:spacing w:val="-6"/>
                <w:w w:val="115"/>
                <w:sz w:val="20"/>
                <w:szCs w:val="20"/>
              </w:rPr>
              <w:t xml:space="preserve"> </w:t>
            </w:r>
            <w:r w:rsidRPr="00005DA0">
              <w:rPr>
                <w:color w:val="000000"/>
                <w:w w:val="115"/>
                <w:sz w:val="20"/>
                <w:szCs w:val="20"/>
              </w:rPr>
              <w:t>Новый</w:t>
            </w:r>
            <w:r w:rsidRPr="00005DA0">
              <w:rPr>
                <w:color w:val="000000"/>
                <w:spacing w:val="-6"/>
                <w:w w:val="115"/>
                <w:sz w:val="20"/>
                <w:szCs w:val="20"/>
              </w:rPr>
              <w:t xml:space="preserve"> </w:t>
            </w:r>
            <w:r w:rsidRPr="00005DA0">
              <w:rPr>
                <w:color w:val="000000"/>
                <w:w w:val="115"/>
                <w:sz w:val="20"/>
                <w:szCs w:val="20"/>
              </w:rPr>
              <w:t>год»)</w:t>
            </w:r>
            <w:r w:rsidRPr="00005DA0">
              <w:rPr>
                <w:color w:val="000000"/>
                <w:spacing w:val="-7"/>
                <w:w w:val="115"/>
                <w:sz w:val="20"/>
                <w:szCs w:val="20"/>
              </w:rPr>
              <w:t xml:space="preserve"> </w:t>
            </w:r>
            <w:r w:rsidRPr="00005DA0">
              <w:rPr>
                <w:color w:val="000000"/>
                <w:w w:val="115"/>
                <w:sz w:val="20"/>
                <w:szCs w:val="20"/>
              </w:rPr>
              <w:t>(2</w:t>
            </w:r>
            <w:r w:rsidRPr="00005DA0">
              <w:rPr>
                <w:color w:val="000000"/>
                <w:spacing w:val="-6"/>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173B5759"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энциклопедической</w:t>
            </w:r>
            <w:r w:rsidRPr="00005DA0">
              <w:rPr>
                <w:color w:val="000000"/>
                <w:spacing w:val="9"/>
                <w:w w:val="115"/>
                <w:sz w:val="20"/>
                <w:szCs w:val="20"/>
              </w:rPr>
              <w:t xml:space="preserve"> </w:t>
            </w:r>
            <w:r w:rsidRPr="00005DA0">
              <w:rPr>
                <w:color w:val="000000"/>
                <w:w w:val="115"/>
                <w:sz w:val="20"/>
                <w:szCs w:val="20"/>
              </w:rPr>
              <w:t>литературе.</w:t>
            </w:r>
            <w:r w:rsidRPr="00005DA0">
              <w:rPr>
                <w:color w:val="000000"/>
                <w:spacing w:val="10"/>
                <w:w w:val="115"/>
                <w:sz w:val="20"/>
                <w:szCs w:val="20"/>
              </w:rPr>
              <w:t xml:space="preserve"> </w:t>
            </w:r>
            <w:r w:rsidRPr="00005DA0">
              <w:rPr>
                <w:color w:val="000000"/>
                <w:w w:val="115"/>
                <w:sz w:val="20"/>
                <w:szCs w:val="20"/>
              </w:rPr>
              <w:t>Создавать</w:t>
            </w:r>
            <w:r w:rsidRPr="00005DA0">
              <w:rPr>
                <w:color w:val="000000"/>
                <w:spacing w:val="10"/>
                <w:w w:val="115"/>
                <w:sz w:val="20"/>
                <w:szCs w:val="20"/>
              </w:rPr>
              <w:t xml:space="preserve"> </w:t>
            </w:r>
            <w:r>
              <w:rPr>
                <w:color w:val="000000"/>
                <w:w w:val="115"/>
                <w:sz w:val="20"/>
                <w:szCs w:val="20"/>
              </w:rPr>
              <w:t>аннота</w:t>
            </w:r>
            <w:r w:rsidRPr="00005DA0">
              <w:rPr>
                <w:color w:val="000000"/>
                <w:w w:val="115"/>
                <w:sz w:val="20"/>
                <w:szCs w:val="20"/>
              </w:rPr>
              <w:t>цию на</w:t>
            </w:r>
            <w:r w:rsidRPr="00005DA0">
              <w:rPr>
                <w:color w:val="000000"/>
                <w:spacing w:val="1"/>
                <w:w w:val="115"/>
                <w:sz w:val="20"/>
                <w:szCs w:val="20"/>
              </w:rPr>
              <w:t xml:space="preserve"> </w:t>
            </w:r>
            <w:r w:rsidRPr="00005DA0">
              <w:rPr>
                <w:color w:val="000000"/>
                <w:w w:val="115"/>
                <w:sz w:val="20"/>
                <w:szCs w:val="20"/>
              </w:rPr>
              <w:t>прочитанное произведение.</w:t>
            </w:r>
            <w:r w:rsidRPr="00005DA0">
              <w:rPr>
                <w:color w:val="000000"/>
                <w:spacing w:val="1"/>
                <w:w w:val="115"/>
                <w:sz w:val="20"/>
                <w:szCs w:val="20"/>
              </w:rPr>
              <w:t xml:space="preserve"> </w:t>
            </w:r>
            <w:r w:rsidRPr="00005DA0">
              <w:rPr>
                <w:color w:val="000000"/>
                <w:w w:val="115"/>
                <w:sz w:val="20"/>
                <w:szCs w:val="20"/>
              </w:rPr>
              <w:t>Выстраивать с</w:t>
            </w:r>
            <w:r w:rsidRPr="00005DA0">
              <w:rPr>
                <w:color w:val="000000"/>
                <w:spacing w:val="1"/>
                <w:w w:val="115"/>
                <w:sz w:val="20"/>
                <w:szCs w:val="20"/>
              </w:rPr>
              <w:t xml:space="preserve"> </w:t>
            </w:r>
            <w:r w:rsidRPr="00005DA0">
              <w:rPr>
                <w:color w:val="000000"/>
                <w:w w:val="115"/>
                <w:sz w:val="20"/>
                <w:szCs w:val="20"/>
              </w:rPr>
              <w:t>помощью учителя траекторию самостоятельного</w:t>
            </w:r>
            <w:r w:rsidRPr="00005DA0">
              <w:rPr>
                <w:color w:val="000000"/>
                <w:spacing w:val="1"/>
                <w:w w:val="115"/>
                <w:sz w:val="20"/>
                <w:szCs w:val="20"/>
              </w:rPr>
              <w:t xml:space="preserve"> </w:t>
            </w:r>
            <w:r w:rsidRPr="00005DA0">
              <w:rPr>
                <w:color w:val="000000"/>
                <w:w w:val="115"/>
                <w:sz w:val="20"/>
                <w:szCs w:val="20"/>
              </w:rPr>
              <w:t>чтения. Писать сочинение с опорой на одно из</w:t>
            </w:r>
            <w:r w:rsidRPr="00005DA0">
              <w:rPr>
                <w:color w:val="000000"/>
                <w:spacing w:val="1"/>
                <w:w w:val="115"/>
                <w:sz w:val="20"/>
                <w:szCs w:val="20"/>
              </w:rPr>
              <w:t xml:space="preserve"> </w:t>
            </w:r>
            <w:r w:rsidRPr="00005DA0">
              <w:rPr>
                <w:color w:val="000000"/>
                <w:w w:val="115"/>
                <w:sz w:val="20"/>
                <w:szCs w:val="20"/>
              </w:rPr>
              <w:t>произведений.</w:t>
            </w:r>
          </w:p>
        </w:tc>
      </w:tr>
      <w:tr w:rsidR="00C177A2" w:rsidRPr="00005DA0" w14:paraId="1BCD7529" w14:textId="77777777" w:rsidTr="00371A50">
        <w:trPr>
          <w:trHeight w:val="2224"/>
        </w:trPr>
        <w:tc>
          <w:tcPr>
            <w:tcW w:w="1928" w:type="dxa"/>
            <w:vMerge/>
            <w:tcBorders>
              <w:left w:val="single" w:sz="6" w:space="0" w:color="000000"/>
              <w:right w:val="single" w:sz="6" w:space="0" w:color="000000"/>
            </w:tcBorders>
          </w:tcPr>
          <w:p w14:paraId="47AF6086" w14:textId="77777777" w:rsidR="00C177A2" w:rsidRPr="00005DA0" w:rsidRDefault="00C177A2" w:rsidP="00C177A2">
            <w:pPr>
              <w:jc w:val="center"/>
              <w:rPr>
                <w:color w:val="000000"/>
                <w:sz w:val="20"/>
                <w:szCs w:val="20"/>
              </w:rPr>
            </w:pPr>
          </w:p>
        </w:tc>
        <w:tc>
          <w:tcPr>
            <w:tcW w:w="3175" w:type="dxa"/>
          </w:tcPr>
          <w:p w14:paraId="2E16DDA8"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В. Г.</w:t>
            </w:r>
            <w:r w:rsidRPr="00005DA0">
              <w:rPr>
                <w:color w:val="000000"/>
                <w:spacing w:val="1"/>
                <w:w w:val="115"/>
                <w:sz w:val="20"/>
                <w:szCs w:val="20"/>
              </w:rPr>
              <w:t xml:space="preserve"> </w:t>
            </w:r>
            <w:r w:rsidRPr="00005DA0">
              <w:rPr>
                <w:color w:val="000000"/>
                <w:w w:val="115"/>
                <w:sz w:val="20"/>
                <w:szCs w:val="20"/>
              </w:rPr>
              <w:t>Распутин. Рассказ</w:t>
            </w:r>
            <w:r w:rsidRPr="00005DA0">
              <w:rPr>
                <w:color w:val="000000"/>
                <w:spacing w:val="1"/>
                <w:w w:val="115"/>
                <w:sz w:val="20"/>
                <w:szCs w:val="20"/>
              </w:rPr>
              <w:t xml:space="preserve"> </w:t>
            </w:r>
            <w:r w:rsidRPr="00005DA0">
              <w:rPr>
                <w:color w:val="000000"/>
                <w:w w:val="115"/>
                <w:sz w:val="20"/>
                <w:szCs w:val="20"/>
              </w:rPr>
              <w:t>«Уроки</w:t>
            </w:r>
            <w:r w:rsidRPr="00005DA0">
              <w:rPr>
                <w:color w:val="000000"/>
                <w:spacing w:val="-49"/>
                <w:w w:val="115"/>
                <w:sz w:val="20"/>
                <w:szCs w:val="20"/>
              </w:rPr>
              <w:t xml:space="preserve"> </w:t>
            </w:r>
            <w:r w:rsidRPr="00005DA0">
              <w:rPr>
                <w:color w:val="000000"/>
                <w:w w:val="120"/>
                <w:sz w:val="20"/>
                <w:szCs w:val="20"/>
              </w:rPr>
              <w:t>французского»</w:t>
            </w:r>
            <w:r w:rsidRPr="00005DA0">
              <w:rPr>
                <w:color w:val="000000"/>
                <w:spacing w:val="-13"/>
                <w:w w:val="120"/>
                <w:sz w:val="20"/>
                <w:szCs w:val="20"/>
              </w:rPr>
              <w:t xml:space="preserve"> </w:t>
            </w:r>
            <w:r w:rsidRPr="00005DA0">
              <w:rPr>
                <w:color w:val="000000"/>
                <w:w w:val="120"/>
                <w:sz w:val="20"/>
                <w:szCs w:val="20"/>
              </w:rPr>
              <w:t>(2</w:t>
            </w:r>
            <w:r w:rsidRPr="00005DA0">
              <w:rPr>
                <w:color w:val="000000"/>
                <w:spacing w:val="-13"/>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3E423BDD"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2"/>
                <w:w w:val="115"/>
                <w:sz w:val="20"/>
                <w:szCs w:val="20"/>
              </w:rPr>
              <w:t xml:space="preserve"> </w:t>
            </w:r>
            <w:r w:rsidRPr="00005DA0">
              <w:rPr>
                <w:color w:val="000000"/>
                <w:w w:val="115"/>
                <w:sz w:val="20"/>
                <w:szCs w:val="20"/>
              </w:rPr>
              <w:t>воспринимать</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выразительно</w:t>
            </w:r>
            <w:r w:rsidRPr="00005DA0">
              <w:rPr>
                <w:color w:val="000000"/>
                <w:spacing w:val="3"/>
                <w:w w:val="115"/>
                <w:sz w:val="20"/>
                <w:szCs w:val="20"/>
              </w:rPr>
              <w:t xml:space="preserve"> </w:t>
            </w:r>
            <w:r w:rsidRPr="00005DA0">
              <w:rPr>
                <w:color w:val="000000"/>
                <w:w w:val="115"/>
                <w:sz w:val="20"/>
                <w:szCs w:val="20"/>
              </w:rPr>
              <w:t>читать</w:t>
            </w:r>
            <w:r w:rsidRPr="00005DA0">
              <w:rPr>
                <w:color w:val="000000"/>
                <w:spacing w:val="1"/>
                <w:w w:val="115"/>
                <w:sz w:val="20"/>
                <w:szCs w:val="20"/>
              </w:rPr>
              <w:t xml:space="preserve"> </w:t>
            </w:r>
            <w:r w:rsidRPr="00005DA0">
              <w:rPr>
                <w:color w:val="000000"/>
                <w:w w:val="115"/>
                <w:sz w:val="20"/>
                <w:szCs w:val="20"/>
              </w:rPr>
              <w:t>произведение.</w:t>
            </w:r>
            <w:r w:rsidRPr="00005DA0">
              <w:rPr>
                <w:color w:val="000000"/>
                <w:spacing w:val="-5"/>
                <w:w w:val="115"/>
                <w:sz w:val="20"/>
                <w:szCs w:val="20"/>
              </w:rPr>
              <w:t xml:space="preserve"> </w:t>
            </w:r>
            <w:r w:rsidRPr="00005DA0">
              <w:rPr>
                <w:color w:val="000000"/>
                <w:w w:val="115"/>
                <w:sz w:val="20"/>
                <w:szCs w:val="20"/>
              </w:rPr>
              <w:t>Отвечать</w:t>
            </w:r>
            <w:r w:rsidRPr="00005DA0">
              <w:rPr>
                <w:color w:val="000000"/>
                <w:spacing w:val="-4"/>
                <w:w w:val="115"/>
                <w:sz w:val="20"/>
                <w:szCs w:val="20"/>
              </w:rPr>
              <w:t xml:space="preserve"> </w:t>
            </w:r>
            <w:r w:rsidRPr="00005DA0">
              <w:rPr>
                <w:color w:val="000000"/>
                <w:w w:val="115"/>
                <w:sz w:val="20"/>
                <w:szCs w:val="20"/>
              </w:rPr>
              <w:t>на</w:t>
            </w:r>
            <w:r w:rsidRPr="00005DA0">
              <w:rPr>
                <w:color w:val="000000"/>
                <w:spacing w:val="-4"/>
                <w:w w:val="115"/>
                <w:sz w:val="20"/>
                <w:szCs w:val="20"/>
              </w:rPr>
              <w:t xml:space="preserve"> </w:t>
            </w:r>
            <w:r w:rsidRPr="00005DA0">
              <w:rPr>
                <w:color w:val="000000"/>
                <w:w w:val="115"/>
                <w:sz w:val="20"/>
                <w:szCs w:val="20"/>
              </w:rPr>
              <w:t>вопросы</w:t>
            </w:r>
            <w:r w:rsidRPr="00005DA0">
              <w:rPr>
                <w:color w:val="000000"/>
                <w:spacing w:val="-4"/>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уметь</w:t>
            </w:r>
            <w:r w:rsidRPr="00005DA0">
              <w:rPr>
                <w:color w:val="000000"/>
                <w:spacing w:val="-4"/>
                <w:w w:val="115"/>
                <w:sz w:val="20"/>
                <w:szCs w:val="20"/>
              </w:rPr>
              <w:t xml:space="preserve"> </w:t>
            </w:r>
            <w:r>
              <w:rPr>
                <w:color w:val="000000"/>
                <w:w w:val="115"/>
                <w:sz w:val="20"/>
                <w:szCs w:val="20"/>
              </w:rPr>
              <w:t>формули</w:t>
            </w:r>
            <w:r w:rsidRPr="00005DA0">
              <w:rPr>
                <w:color w:val="000000"/>
                <w:w w:val="115"/>
                <w:sz w:val="20"/>
                <w:szCs w:val="20"/>
              </w:rPr>
              <w:t>ровать вопросы к тексту. Определять тему, идею,</w:t>
            </w:r>
            <w:r w:rsidRPr="00005DA0">
              <w:rPr>
                <w:color w:val="000000"/>
                <w:spacing w:val="1"/>
                <w:w w:val="115"/>
                <w:sz w:val="20"/>
                <w:szCs w:val="20"/>
              </w:rPr>
              <w:t xml:space="preserve"> </w:t>
            </w:r>
            <w:r w:rsidRPr="00005DA0">
              <w:rPr>
                <w:color w:val="000000"/>
                <w:w w:val="115"/>
                <w:sz w:val="20"/>
                <w:szCs w:val="20"/>
              </w:rPr>
              <w:t>характеры главных героев, мотивы их поступков.</w:t>
            </w:r>
          </w:p>
          <w:p w14:paraId="0DFF7238"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Анализировать</w:t>
            </w:r>
            <w:r w:rsidRPr="00005DA0">
              <w:rPr>
                <w:color w:val="000000"/>
                <w:spacing w:val="3"/>
                <w:w w:val="115"/>
                <w:sz w:val="20"/>
                <w:szCs w:val="20"/>
              </w:rPr>
              <w:t xml:space="preserve"> </w:t>
            </w:r>
            <w:r w:rsidRPr="00005DA0">
              <w:rPr>
                <w:color w:val="000000"/>
                <w:w w:val="115"/>
                <w:sz w:val="20"/>
                <w:szCs w:val="20"/>
              </w:rPr>
              <w:t>произведение</w:t>
            </w:r>
            <w:r w:rsidRPr="00005DA0">
              <w:rPr>
                <w:color w:val="000000"/>
                <w:spacing w:val="4"/>
                <w:w w:val="115"/>
                <w:sz w:val="20"/>
                <w:szCs w:val="20"/>
              </w:rPr>
              <w:t xml:space="preserve"> </w:t>
            </w:r>
            <w:r w:rsidRPr="00005DA0">
              <w:rPr>
                <w:color w:val="000000"/>
                <w:w w:val="115"/>
                <w:sz w:val="20"/>
                <w:szCs w:val="20"/>
              </w:rPr>
              <w:t>с</w:t>
            </w:r>
            <w:r w:rsidRPr="00005DA0">
              <w:rPr>
                <w:color w:val="000000"/>
                <w:spacing w:val="4"/>
                <w:w w:val="115"/>
                <w:sz w:val="20"/>
                <w:szCs w:val="20"/>
              </w:rPr>
              <w:t xml:space="preserve"> </w:t>
            </w:r>
            <w:r w:rsidRPr="00005DA0">
              <w:rPr>
                <w:color w:val="000000"/>
                <w:w w:val="115"/>
                <w:sz w:val="20"/>
                <w:szCs w:val="20"/>
              </w:rPr>
              <w:t>учётом</w:t>
            </w:r>
            <w:r w:rsidRPr="00005DA0">
              <w:rPr>
                <w:color w:val="000000"/>
                <w:spacing w:val="4"/>
                <w:w w:val="115"/>
                <w:sz w:val="20"/>
                <w:szCs w:val="20"/>
              </w:rPr>
              <w:t xml:space="preserve"> </w:t>
            </w:r>
            <w:r w:rsidRPr="00005DA0">
              <w:rPr>
                <w:color w:val="000000"/>
                <w:w w:val="115"/>
                <w:sz w:val="20"/>
                <w:szCs w:val="20"/>
              </w:rPr>
              <w:t>его</w:t>
            </w:r>
            <w:r w:rsidRPr="00005DA0">
              <w:rPr>
                <w:color w:val="000000"/>
                <w:spacing w:val="3"/>
                <w:w w:val="115"/>
                <w:sz w:val="20"/>
                <w:szCs w:val="20"/>
              </w:rPr>
              <w:t xml:space="preserve"> </w:t>
            </w:r>
            <w:r w:rsidRPr="00005DA0">
              <w:rPr>
                <w:color w:val="000000"/>
                <w:w w:val="115"/>
                <w:sz w:val="20"/>
                <w:szCs w:val="20"/>
              </w:rPr>
              <w:t>жанровых</w:t>
            </w:r>
            <w:r w:rsidRPr="00005DA0">
              <w:rPr>
                <w:color w:val="000000"/>
                <w:spacing w:val="-48"/>
                <w:w w:val="115"/>
                <w:sz w:val="20"/>
                <w:szCs w:val="20"/>
              </w:rPr>
              <w:t xml:space="preserve"> </w:t>
            </w:r>
            <w:r w:rsidRPr="00005DA0">
              <w:rPr>
                <w:color w:val="000000"/>
                <w:w w:val="115"/>
                <w:sz w:val="20"/>
                <w:szCs w:val="20"/>
              </w:rPr>
              <w:t>особенностей,</w:t>
            </w:r>
            <w:r w:rsidRPr="00005DA0">
              <w:rPr>
                <w:color w:val="000000"/>
                <w:spacing w:val="-13"/>
                <w:w w:val="115"/>
                <w:sz w:val="20"/>
                <w:szCs w:val="20"/>
              </w:rPr>
              <w:t xml:space="preserve"> </w:t>
            </w:r>
            <w:r w:rsidRPr="00005DA0">
              <w:rPr>
                <w:color w:val="000000"/>
                <w:w w:val="115"/>
                <w:sz w:val="20"/>
                <w:szCs w:val="20"/>
              </w:rPr>
              <w:t>с</w:t>
            </w:r>
            <w:r w:rsidRPr="00005DA0">
              <w:rPr>
                <w:color w:val="000000"/>
                <w:spacing w:val="-12"/>
                <w:w w:val="115"/>
                <w:sz w:val="20"/>
                <w:szCs w:val="20"/>
              </w:rPr>
              <w:t xml:space="preserve"> </w:t>
            </w:r>
            <w:r w:rsidRPr="00005DA0">
              <w:rPr>
                <w:color w:val="000000"/>
                <w:w w:val="115"/>
                <w:sz w:val="20"/>
                <w:szCs w:val="20"/>
              </w:rPr>
              <w:t>использованием</w:t>
            </w:r>
            <w:r w:rsidRPr="00005DA0">
              <w:rPr>
                <w:color w:val="000000"/>
                <w:spacing w:val="-13"/>
                <w:w w:val="115"/>
                <w:sz w:val="20"/>
                <w:szCs w:val="20"/>
              </w:rPr>
              <w:t xml:space="preserve"> </w:t>
            </w:r>
            <w:r w:rsidRPr="00005DA0">
              <w:rPr>
                <w:color w:val="000000"/>
                <w:w w:val="115"/>
                <w:sz w:val="20"/>
                <w:szCs w:val="20"/>
              </w:rPr>
              <w:t>методов</w:t>
            </w:r>
            <w:r w:rsidRPr="00005DA0">
              <w:rPr>
                <w:color w:val="000000"/>
                <w:spacing w:val="-12"/>
                <w:w w:val="115"/>
                <w:sz w:val="20"/>
                <w:szCs w:val="20"/>
              </w:rPr>
              <w:t xml:space="preserve"> </w:t>
            </w:r>
            <w:r w:rsidRPr="00005DA0">
              <w:rPr>
                <w:color w:val="000000"/>
                <w:w w:val="115"/>
                <w:sz w:val="20"/>
                <w:szCs w:val="20"/>
              </w:rPr>
              <w:t>смыслового</w:t>
            </w:r>
            <w:r w:rsidRPr="00005DA0">
              <w:rPr>
                <w:color w:val="000000"/>
                <w:spacing w:val="-49"/>
                <w:w w:val="115"/>
                <w:sz w:val="20"/>
                <w:szCs w:val="20"/>
              </w:rPr>
              <w:t xml:space="preserve"> </w:t>
            </w:r>
            <w:r w:rsidRPr="00005DA0">
              <w:rPr>
                <w:color w:val="000000"/>
                <w:w w:val="115"/>
                <w:sz w:val="20"/>
                <w:szCs w:val="20"/>
              </w:rPr>
              <w:t>чтения</w:t>
            </w:r>
            <w:r w:rsidRPr="00005DA0">
              <w:rPr>
                <w:color w:val="000000"/>
                <w:spacing w:val="4"/>
                <w:w w:val="115"/>
                <w:sz w:val="20"/>
                <w:szCs w:val="20"/>
              </w:rPr>
              <w:t xml:space="preserve"> </w:t>
            </w:r>
            <w:r w:rsidRPr="00005DA0">
              <w:rPr>
                <w:color w:val="000000"/>
                <w:w w:val="115"/>
                <w:sz w:val="20"/>
                <w:szCs w:val="20"/>
              </w:rPr>
              <w:t>и</w:t>
            </w:r>
            <w:r w:rsidRPr="00005DA0">
              <w:rPr>
                <w:color w:val="000000"/>
                <w:spacing w:val="5"/>
                <w:w w:val="115"/>
                <w:sz w:val="20"/>
                <w:szCs w:val="20"/>
              </w:rPr>
              <w:t xml:space="preserve"> </w:t>
            </w:r>
            <w:r w:rsidRPr="00005DA0">
              <w:rPr>
                <w:color w:val="000000"/>
                <w:w w:val="115"/>
                <w:sz w:val="20"/>
                <w:szCs w:val="20"/>
              </w:rPr>
              <w:t>эстетического</w:t>
            </w:r>
            <w:r w:rsidRPr="00005DA0">
              <w:rPr>
                <w:color w:val="000000"/>
                <w:spacing w:val="4"/>
                <w:w w:val="115"/>
                <w:sz w:val="20"/>
                <w:szCs w:val="20"/>
              </w:rPr>
              <w:t xml:space="preserve"> </w:t>
            </w:r>
            <w:r w:rsidRPr="00005DA0">
              <w:rPr>
                <w:color w:val="000000"/>
                <w:w w:val="115"/>
                <w:sz w:val="20"/>
                <w:szCs w:val="20"/>
              </w:rPr>
              <w:t>анализа,</w:t>
            </w:r>
            <w:r w:rsidRPr="00005DA0">
              <w:rPr>
                <w:color w:val="000000"/>
                <w:spacing w:val="5"/>
                <w:w w:val="115"/>
                <w:sz w:val="20"/>
                <w:szCs w:val="20"/>
              </w:rPr>
              <w:t xml:space="preserve"> </w:t>
            </w:r>
            <w:r w:rsidRPr="00005DA0">
              <w:rPr>
                <w:color w:val="000000"/>
                <w:w w:val="115"/>
                <w:sz w:val="20"/>
                <w:szCs w:val="20"/>
              </w:rPr>
              <w:t>давать</w:t>
            </w:r>
            <w:r w:rsidRPr="00005DA0">
              <w:rPr>
                <w:color w:val="000000"/>
                <w:spacing w:val="4"/>
                <w:w w:val="115"/>
                <w:sz w:val="20"/>
                <w:szCs w:val="20"/>
              </w:rPr>
              <w:t xml:space="preserve"> </w:t>
            </w:r>
            <w:r w:rsidRPr="00005DA0">
              <w:rPr>
                <w:color w:val="000000"/>
                <w:w w:val="115"/>
                <w:sz w:val="20"/>
                <w:szCs w:val="20"/>
              </w:rPr>
              <w:t>собственную</w:t>
            </w:r>
            <w:r w:rsidRPr="00005DA0">
              <w:rPr>
                <w:color w:val="000000"/>
                <w:spacing w:val="-49"/>
                <w:w w:val="115"/>
                <w:sz w:val="20"/>
                <w:szCs w:val="20"/>
              </w:rPr>
              <w:t xml:space="preserve"> </w:t>
            </w:r>
            <w:r w:rsidRPr="00005DA0">
              <w:rPr>
                <w:color w:val="000000"/>
                <w:w w:val="115"/>
                <w:sz w:val="20"/>
                <w:szCs w:val="20"/>
              </w:rPr>
              <w:t>интерпретацию</w:t>
            </w:r>
            <w:r w:rsidRPr="00005DA0">
              <w:rPr>
                <w:color w:val="000000"/>
                <w:spacing w:val="2"/>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оценку</w:t>
            </w:r>
            <w:r w:rsidRPr="00005DA0">
              <w:rPr>
                <w:color w:val="000000"/>
                <w:spacing w:val="2"/>
                <w:w w:val="115"/>
                <w:sz w:val="20"/>
                <w:szCs w:val="20"/>
              </w:rPr>
              <w:t xml:space="preserve"> </w:t>
            </w:r>
            <w:r w:rsidRPr="00005DA0">
              <w:rPr>
                <w:color w:val="000000"/>
                <w:w w:val="115"/>
                <w:sz w:val="20"/>
                <w:szCs w:val="20"/>
              </w:rPr>
              <w:t>произведению.</w:t>
            </w:r>
            <w:r w:rsidRPr="00005DA0">
              <w:rPr>
                <w:color w:val="000000"/>
                <w:spacing w:val="3"/>
                <w:w w:val="115"/>
                <w:sz w:val="20"/>
                <w:szCs w:val="20"/>
              </w:rPr>
              <w:t xml:space="preserve"> </w:t>
            </w:r>
            <w:r w:rsidRPr="00005DA0">
              <w:rPr>
                <w:color w:val="000000"/>
                <w:w w:val="115"/>
                <w:sz w:val="20"/>
                <w:szCs w:val="20"/>
              </w:rPr>
              <w:t>Выявлять</w:t>
            </w:r>
            <w:r w:rsidRPr="00005DA0">
              <w:rPr>
                <w:color w:val="000000"/>
                <w:spacing w:val="1"/>
                <w:w w:val="115"/>
                <w:sz w:val="20"/>
                <w:szCs w:val="20"/>
              </w:rPr>
              <w:t xml:space="preserve"> </w:t>
            </w:r>
            <w:r w:rsidRPr="00005DA0">
              <w:rPr>
                <w:color w:val="000000"/>
                <w:w w:val="115"/>
                <w:sz w:val="20"/>
                <w:szCs w:val="20"/>
              </w:rPr>
              <w:t>авторскую позицию. Писать сочинение на одну из</w:t>
            </w:r>
            <w:r w:rsidRPr="00005DA0">
              <w:rPr>
                <w:color w:val="000000"/>
                <w:spacing w:val="1"/>
                <w:w w:val="115"/>
                <w:sz w:val="20"/>
                <w:szCs w:val="20"/>
              </w:rPr>
              <w:t xml:space="preserve"> </w:t>
            </w:r>
            <w:r w:rsidRPr="00005DA0">
              <w:rPr>
                <w:color w:val="000000"/>
                <w:w w:val="115"/>
                <w:sz w:val="20"/>
                <w:szCs w:val="20"/>
              </w:rPr>
              <w:t>предложенных</w:t>
            </w:r>
            <w:r w:rsidRPr="00005DA0">
              <w:rPr>
                <w:color w:val="000000"/>
                <w:spacing w:val="-9"/>
                <w:w w:val="115"/>
                <w:sz w:val="20"/>
                <w:szCs w:val="20"/>
              </w:rPr>
              <w:t xml:space="preserve"> </w:t>
            </w:r>
            <w:r w:rsidRPr="00005DA0">
              <w:rPr>
                <w:color w:val="000000"/>
                <w:w w:val="115"/>
                <w:sz w:val="20"/>
                <w:szCs w:val="20"/>
              </w:rPr>
              <w:t>тем.</w:t>
            </w:r>
          </w:p>
        </w:tc>
      </w:tr>
      <w:tr w:rsidR="00C177A2" w:rsidRPr="00005DA0" w14:paraId="5143BC13" w14:textId="77777777" w:rsidTr="00371A50">
        <w:trPr>
          <w:trHeight w:val="2995"/>
        </w:trPr>
        <w:tc>
          <w:tcPr>
            <w:tcW w:w="1928" w:type="dxa"/>
            <w:vMerge/>
            <w:tcBorders>
              <w:left w:val="single" w:sz="6" w:space="0" w:color="000000"/>
              <w:bottom w:val="single" w:sz="4" w:space="0" w:color="000000"/>
              <w:right w:val="single" w:sz="6" w:space="0" w:color="000000"/>
            </w:tcBorders>
          </w:tcPr>
          <w:p w14:paraId="34145CD1" w14:textId="77777777" w:rsidR="00C177A2" w:rsidRPr="00005DA0" w:rsidRDefault="00C177A2" w:rsidP="00C177A2">
            <w:pPr>
              <w:jc w:val="center"/>
              <w:rPr>
                <w:color w:val="000000"/>
                <w:sz w:val="20"/>
                <w:szCs w:val="20"/>
              </w:rPr>
            </w:pPr>
          </w:p>
        </w:tc>
        <w:tc>
          <w:tcPr>
            <w:tcW w:w="3175" w:type="dxa"/>
            <w:tcBorders>
              <w:bottom w:val="single" w:sz="4" w:space="0" w:color="000000"/>
            </w:tcBorders>
          </w:tcPr>
          <w:p w14:paraId="0C399D3D"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Произведения отечественных</w:t>
            </w:r>
            <w:r w:rsidRPr="00005DA0">
              <w:rPr>
                <w:color w:val="000000"/>
                <w:spacing w:val="1"/>
                <w:w w:val="115"/>
                <w:sz w:val="20"/>
                <w:szCs w:val="20"/>
              </w:rPr>
              <w:t xml:space="preserve"> </w:t>
            </w:r>
            <w:r w:rsidRPr="00005DA0">
              <w:rPr>
                <w:color w:val="000000"/>
                <w:w w:val="115"/>
                <w:sz w:val="20"/>
                <w:szCs w:val="20"/>
              </w:rPr>
              <w:t>писателей на тему взросления</w:t>
            </w:r>
            <w:r w:rsidRPr="00005DA0">
              <w:rPr>
                <w:color w:val="000000"/>
                <w:spacing w:val="-49"/>
                <w:w w:val="115"/>
                <w:sz w:val="20"/>
                <w:szCs w:val="20"/>
              </w:rPr>
              <w:t xml:space="preserve"> </w:t>
            </w:r>
            <w:r w:rsidRPr="00005DA0">
              <w:rPr>
                <w:color w:val="000000"/>
                <w:w w:val="115"/>
                <w:sz w:val="20"/>
                <w:szCs w:val="20"/>
              </w:rPr>
              <w:t>человека</w:t>
            </w:r>
            <w:r w:rsidRPr="00005DA0">
              <w:rPr>
                <w:color w:val="000000"/>
                <w:spacing w:val="-7"/>
                <w:w w:val="115"/>
                <w:sz w:val="20"/>
                <w:szCs w:val="20"/>
              </w:rPr>
              <w:t xml:space="preserve"> </w:t>
            </w:r>
            <w:r w:rsidRPr="00005DA0">
              <w:rPr>
                <w:color w:val="000000"/>
                <w:w w:val="115"/>
                <w:sz w:val="20"/>
                <w:szCs w:val="20"/>
              </w:rPr>
              <w:t>(не</w:t>
            </w:r>
            <w:r w:rsidRPr="00005DA0">
              <w:rPr>
                <w:color w:val="000000"/>
                <w:spacing w:val="-7"/>
                <w:w w:val="115"/>
                <w:sz w:val="20"/>
                <w:szCs w:val="20"/>
              </w:rPr>
              <w:t xml:space="preserve"> </w:t>
            </w:r>
            <w:r w:rsidRPr="00005DA0">
              <w:rPr>
                <w:color w:val="000000"/>
                <w:w w:val="115"/>
                <w:sz w:val="20"/>
                <w:szCs w:val="20"/>
              </w:rPr>
              <w:t>менее</w:t>
            </w:r>
            <w:r w:rsidRPr="00005DA0">
              <w:rPr>
                <w:color w:val="000000"/>
                <w:spacing w:val="-7"/>
                <w:w w:val="115"/>
                <w:sz w:val="20"/>
                <w:szCs w:val="20"/>
              </w:rPr>
              <w:t xml:space="preserve"> </w:t>
            </w:r>
            <w:r w:rsidRPr="00005DA0">
              <w:rPr>
                <w:color w:val="000000"/>
                <w:w w:val="115"/>
                <w:sz w:val="20"/>
                <w:szCs w:val="20"/>
              </w:rPr>
              <w:t>двух).</w:t>
            </w:r>
          </w:p>
          <w:p w14:paraId="1951E270" w14:textId="77777777" w:rsidR="00C177A2" w:rsidRPr="00005DA0" w:rsidRDefault="00C177A2" w:rsidP="00C177A2">
            <w:pPr>
              <w:pStyle w:val="TableParagraph"/>
              <w:ind w:left="0"/>
              <w:jc w:val="center"/>
              <w:rPr>
                <w:color w:val="000000"/>
                <w:sz w:val="20"/>
                <w:szCs w:val="20"/>
              </w:rPr>
            </w:pPr>
            <w:r w:rsidRPr="00005DA0">
              <w:rPr>
                <w:color w:val="000000"/>
                <w:w w:val="120"/>
                <w:sz w:val="20"/>
                <w:szCs w:val="20"/>
              </w:rPr>
              <w:t>Например,</w:t>
            </w:r>
            <w:r w:rsidRPr="00005DA0">
              <w:rPr>
                <w:color w:val="000000"/>
                <w:spacing w:val="-13"/>
                <w:w w:val="120"/>
                <w:sz w:val="20"/>
                <w:szCs w:val="20"/>
              </w:rPr>
              <w:t xml:space="preserve"> </w:t>
            </w:r>
            <w:r w:rsidRPr="00005DA0">
              <w:rPr>
                <w:color w:val="000000"/>
                <w:w w:val="120"/>
                <w:sz w:val="20"/>
                <w:szCs w:val="20"/>
              </w:rPr>
              <w:t>Р.</w:t>
            </w:r>
            <w:r w:rsidRPr="00005DA0">
              <w:rPr>
                <w:color w:val="000000"/>
                <w:spacing w:val="-13"/>
                <w:w w:val="120"/>
                <w:sz w:val="20"/>
                <w:szCs w:val="20"/>
              </w:rPr>
              <w:t xml:space="preserve"> </w:t>
            </w:r>
            <w:r w:rsidRPr="00005DA0">
              <w:rPr>
                <w:color w:val="000000"/>
                <w:w w:val="120"/>
                <w:sz w:val="20"/>
                <w:szCs w:val="20"/>
              </w:rPr>
              <w:t>П.</w:t>
            </w:r>
            <w:r w:rsidRPr="00005DA0">
              <w:rPr>
                <w:color w:val="000000"/>
                <w:spacing w:val="-13"/>
                <w:w w:val="120"/>
                <w:sz w:val="20"/>
                <w:szCs w:val="20"/>
              </w:rPr>
              <w:t xml:space="preserve"> </w:t>
            </w:r>
            <w:r w:rsidRPr="00005DA0">
              <w:rPr>
                <w:color w:val="000000"/>
                <w:w w:val="120"/>
                <w:sz w:val="20"/>
                <w:szCs w:val="20"/>
              </w:rPr>
              <w:t>Погодин.</w:t>
            </w:r>
          </w:p>
          <w:p w14:paraId="75689BC8"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«Кирпичные</w:t>
            </w:r>
            <w:r w:rsidRPr="00005DA0">
              <w:rPr>
                <w:color w:val="000000"/>
                <w:spacing w:val="8"/>
                <w:w w:val="115"/>
                <w:sz w:val="20"/>
                <w:szCs w:val="20"/>
              </w:rPr>
              <w:t xml:space="preserve"> </w:t>
            </w:r>
            <w:r w:rsidRPr="00005DA0">
              <w:rPr>
                <w:color w:val="000000"/>
                <w:w w:val="115"/>
                <w:sz w:val="20"/>
                <w:szCs w:val="20"/>
              </w:rPr>
              <w:t>острова»;</w:t>
            </w:r>
          </w:p>
          <w:p w14:paraId="492D313B" w14:textId="77777777" w:rsidR="00C177A2" w:rsidRPr="00005DA0" w:rsidRDefault="00C177A2" w:rsidP="00C177A2">
            <w:pPr>
              <w:pStyle w:val="TableParagraph"/>
              <w:ind w:left="0"/>
              <w:jc w:val="center"/>
              <w:rPr>
                <w:color w:val="000000"/>
                <w:sz w:val="20"/>
                <w:szCs w:val="20"/>
              </w:rPr>
            </w:pPr>
            <w:r w:rsidRPr="00005DA0">
              <w:rPr>
                <w:color w:val="000000"/>
                <w:w w:val="120"/>
                <w:sz w:val="20"/>
                <w:szCs w:val="20"/>
              </w:rPr>
              <w:t>Р.</w:t>
            </w:r>
            <w:r w:rsidRPr="00005DA0">
              <w:rPr>
                <w:color w:val="000000"/>
                <w:spacing w:val="-12"/>
                <w:w w:val="120"/>
                <w:sz w:val="20"/>
                <w:szCs w:val="20"/>
              </w:rPr>
              <w:t xml:space="preserve"> </w:t>
            </w:r>
            <w:r w:rsidRPr="00005DA0">
              <w:rPr>
                <w:color w:val="000000"/>
                <w:w w:val="120"/>
                <w:sz w:val="20"/>
                <w:szCs w:val="20"/>
              </w:rPr>
              <w:t>И.</w:t>
            </w:r>
            <w:r w:rsidRPr="00005DA0">
              <w:rPr>
                <w:color w:val="000000"/>
                <w:spacing w:val="-11"/>
                <w:w w:val="120"/>
                <w:sz w:val="20"/>
                <w:szCs w:val="20"/>
              </w:rPr>
              <w:t xml:space="preserve"> </w:t>
            </w:r>
            <w:r w:rsidRPr="00005DA0">
              <w:rPr>
                <w:color w:val="000000"/>
                <w:w w:val="120"/>
                <w:sz w:val="20"/>
                <w:szCs w:val="20"/>
              </w:rPr>
              <w:t>Фраерман.</w:t>
            </w:r>
            <w:r w:rsidRPr="00005DA0">
              <w:rPr>
                <w:color w:val="000000"/>
                <w:spacing w:val="-11"/>
                <w:w w:val="120"/>
                <w:sz w:val="20"/>
                <w:szCs w:val="20"/>
              </w:rPr>
              <w:t xml:space="preserve"> </w:t>
            </w:r>
            <w:r w:rsidRPr="00005DA0">
              <w:rPr>
                <w:color w:val="000000"/>
                <w:w w:val="120"/>
                <w:sz w:val="20"/>
                <w:szCs w:val="20"/>
              </w:rPr>
              <w:t>«Дикая</w:t>
            </w:r>
            <w:r w:rsidRPr="00005DA0">
              <w:rPr>
                <w:color w:val="000000"/>
                <w:spacing w:val="-11"/>
                <w:w w:val="120"/>
                <w:sz w:val="20"/>
                <w:szCs w:val="20"/>
              </w:rPr>
              <w:t xml:space="preserve"> </w:t>
            </w:r>
            <w:r w:rsidRPr="00005DA0">
              <w:rPr>
                <w:color w:val="000000"/>
                <w:w w:val="120"/>
                <w:sz w:val="20"/>
                <w:szCs w:val="20"/>
              </w:rPr>
              <w:t>собака</w:t>
            </w:r>
            <w:r w:rsidRPr="00005DA0">
              <w:rPr>
                <w:color w:val="000000"/>
                <w:spacing w:val="-51"/>
                <w:w w:val="120"/>
                <w:sz w:val="20"/>
                <w:szCs w:val="20"/>
              </w:rPr>
              <w:t xml:space="preserve"> </w:t>
            </w:r>
            <w:r w:rsidRPr="00005DA0">
              <w:rPr>
                <w:color w:val="000000"/>
                <w:w w:val="115"/>
                <w:sz w:val="20"/>
                <w:szCs w:val="20"/>
              </w:rPr>
              <w:t>Динго, или Повесть о первой</w:t>
            </w:r>
            <w:r w:rsidRPr="00005DA0">
              <w:rPr>
                <w:color w:val="000000"/>
                <w:spacing w:val="1"/>
                <w:w w:val="115"/>
                <w:sz w:val="20"/>
                <w:szCs w:val="20"/>
              </w:rPr>
              <w:t xml:space="preserve"> </w:t>
            </w:r>
            <w:r w:rsidRPr="00005DA0">
              <w:rPr>
                <w:color w:val="000000"/>
                <w:w w:val="115"/>
                <w:sz w:val="20"/>
                <w:szCs w:val="20"/>
              </w:rPr>
              <w:t>любви»;</w:t>
            </w:r>
            <w:r w:rsidRPr="00005DA0">
              <w:rPr>
                <w:color w:val="000000"/>
                <w:spacing w:val="1"/>
                <w:w w:val="115"/>
                <w:sz w:val="20"/>
                <w:szCs w:val="20"/>
              </w:rPr>
              <w:t xml:space="preserve"> </w:t>
            </w:r>
            <w:r w:rsidRPr="00005DA0">
              <w:rPr>
                <w:color w:val="000000"/>
                <w:w w:val="115"/>
                <w:sz w:val="20"/>
                <w:szCs w:val="20"/>
              </w:rPr>
              <w:t>Ю.</w:t>
            </w:r>
            <w:r w:rsidRPr="00005DA0">
              <w:rPr>
                <w:color w:val="000000"/>
                <w:spacing w:val="2"/>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Коваль.</w:t>
            </w:r>
            <w:r w:rsidRPr="00005DA0">
              <w:rPr>
                <w:color w:val="000000"/>
                <w:spacing w:val="1"/>
                <w:w w:val="115"/>
                <w:sz w:val="20"/>
                <w:szCs w:val="20"/>
              </w:rPr>
              <w:t xml:space="preserve"> </w:t>
            </w:r>
            <w:r w:rsidRPr="00005DA0">
              <w:rPr>
                <w:color w:val="000000"/>
                <w:w w:val="115"/>
                <w:sz w:val="20"/>
                <w:szCs w:val="20"/>
              </w:rPr>
              <w:t>«Самая</w:t>
            </w:r>
            <w:r w:rsidRPr="00005DA0">
              <w:rPr>
                <w:color w:val="000000"/>
                <w:spacing w:val="1"/>
                <w:w w:val="115"/>
                <w:sz w:val="20"/>
                <w:szCs w:val="20"/>
              </w:rPr>
              <w:t xml:space="preserve"> </w:t>
            </w:r>
            <w:r w:rsidRPr="00005DA0">
              <w:rPr>
                <w:color w:val="000000"/>
                <w:w w:val="120"/>
                <w:sz w:val="20"/>
                <w:szCs w:val="20"/>
              </w:rPr>
              <w:t>лёгкая</w:t>
            </w:r>
            <w:r w:rsidRPr="00005DA0">
              <w:rPr>
                <w:color w:val="000000"/>
                <w:spacing w:val="-13"/>
                <w:w w:val="120"/>
                <w:sz w:val="20"/>
                <w:szCs w:val="20"/>
              </w:rPr>
              <w:t xml:space="preserve"> </w:t>
            </w:r>
            <w:r w:rsidRPr="00005DA0">
              <w:rPr>
                <w:color w:val="000000"/>
                <w:w w:val="120"/>
                <w:sz w:val="20"/>
                <w:szCs w:val="20"/>
              </w:rPr>
              <w:t>лодка</w:t>
            </w:r>
            <w:r w:rsidRPr="00005DA0">
              <w:rPr>
                <w:color w:val="000000"/>
                <w:spacing w:val="-12"/>
                <w:w w:val="120"/>
                <w:sz w:val="20"/>
                <w:szCs w:val="20"/>
              </w:rPr>
              <w:t xml:space="preserve"> </w:t>
            </w:r>
            <w:r w:rsidRPr="00005DA0">
              <w:rPr>
                <w:color w:val="000000"/>
                <w:w w:val="120"/>
                <w:sz w:val="20"/>
                <w:szCs w:val="20"/>
              </w:rPr>
              <w:t>в</w:t>
            </w:r>
            <w:r w:rsidRPr="00005DA0">
              <w:rPr>
                <w:color w:val="000000"/>
                <w:spacing w:val="-12"/>
                <w:w w:val="120"/>
                <w:sz w:val="20"/>
                <w:szCs w:val="20"/>
              </w:rPr>
              <w:t xml:space="preserve"> </w:t>
            </w:r>
            <w:r w:rsidRPr="00005DA0">
              <w:rPr>
                <w:color w:val="000000"/>
                <w:w w:val="120"/>
                <w:sz w:val="20"/>
                <w:szCs w:val="20"/>
              </w:rPr>
              <w:t>мире»</w:t>
            </w:r>
            <w:r w:rsidRPr="00005DA0">
              <w:rPr>
                <w:color w:val="000000"/>
                <w:spacing w:val="-12"/>
                <w:w w:val="120"/>
                <w:sz w:val="20"/>
                <w:szCs w:val="20"/>
              </w:rPr>
              <w:t xml:space="preserve"> </w:t>
            </w:r>
            <w:r w:rsidRPr="00005DA0">
              <w:rPr>
                <w:color w:val="000000"/>
                <w:w w:val="120"/>
                <w:sz w:val="20"/>
                <w:szCs w:val="20"/>
              </w:rPr>
              <w:t>(3</w:t>
            </w:r>
            <w:r w:rsidRPr="00005DA0">
              <w:rPr>
                <w:color w:val="000000"/>
                <w:spacing w:val="-13"/>
                <w:w w:val="120"/>
                <w:sz w:val="20"/>
                <w:szCs w:val="20"/>
              </w:rPr>
              <w:t xml:space="preserve"> </w:t>
            </w:r>
            <w:r w:rsidRPr="00005DA0">
              <w:rPr>
                <w:color w:val="000000"/>
                <w:w w:val="120"/>
                <w:sz w:val="20"/>
                <w:szCs w:val="20"/>
              </w:rPr>
              <w:t>ч)</w:t>
            </w:r>
          </w:p>
        </w:tc>
        <w:tc>
          <w:tcPr>
            <w:tcW w:w="5046" w:type="dxa"/>
            <w:tcBorders>
              <w:top w:val="single" w:sz="6" w:space="0" w:color="000000"/>
              <w:bottom w:val="single" w:sz="4" w:space="0" w:color="000000"/>
            </w:tcBorders>
          </w:tcPr>
          <w:p w14:paraId="65C67BB9"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Читать, отвечать на</w:t>
            </w:r>
            <w:r>
              <w:rPr>
                <w:color w:val="000000"/>
                <w:w w:val="115"/>
                <w:sz w:val="20"/>
                <w:szCs w:val="20"/>
              </w:rPr>
              <w:t xml:space="preserve"> вопросы, пересказывать. Опреде</w:t>
            </w:r>
            <w:r w:rsidRPr="00005DA0">
              <w:rPr>
                <w:color w:val="000000"/>
                <w:w w:val="115"/>
                <w:sz w:val="20"/>
                <w:szCs w:val="20"/>
              </w:rPr>
              <w:t>лять тему, идею произведения. Характеризовать</w:t>
            </w:r>
            <w:r w:rsidRPr="00005DA0">
              <w:rPr>
                <w:color w:val="000000"/>
                <w:spacing w:val="1"/>
                <w:w w:val="115"/>
                <w:sz w:val="20"/>
                <w:szCs w:val="20"/>
              </w:rPr>
              <w:t xml:space="preserve"> </w:t>
            </w:r>
            <w:r w:rsidRPr="00005DA0">
              <w:rPr>
                <w:color w:val="000000"/>
                <w:spacing w:val="-1"/>
                <w:w w:val="115"/>
                <w:sz w:val="20"/>
                <w:szCs w:val="20"/>
              </w:rPr>
              <w:t xml:space="preserve">главных героев, давать их словесный </w:t>
            </w:r>
            <w:r>
              <w:rPr>
                <w:color w:val="000000"/>
                <w:w w:val="115"/>
                <w:sz w:val="20"/>
                <w:szCs w:val="20"/>
              </w:rPr>
              <w:t>портрет. Сопо</w:t>
            </w:r>
            <w:r w:rsidRPr="00005DA0">
              <w:rPr>
                <w:color w:val="000000"/>
                <w:w w:val="115"/>
                <w:sz w:val="20"/>
                <w:szCs w:val="20"/>
              </w:rPr>
              <w:t>ставлять</w:t>
            </w:r>
            <w:r w:rsidRPr="00005DA0">
              <w:rPr>
                <w:color w:val="000000"/>
                <w:spacing w:val="-12"/>
                <w:w w:val="115"/>
                <w:sz w:val="20"/>
                <w:szCs w:val="20"/>
              </w:rPr>
              <w:t xml:space="preserve"> </w:t>
            </w:r>
            <w:r w:rsidRPr="00005DA0">
              <w:rPr>
                <w:color w:val="000000"/>
                <w:w w:val="115"/>
                <w:sz w:val="20"/>
                <w:szCs w:val="20"/>
              </w:rPr>
              <w:t>героев</w:t>
            </w:r>
            <w:r w:rsidRPr="00005DA0">
              <w:rPr>
                <w:color w:val="000000"/>
                <w:spacing w:val="-12"/>
                <w:w w:val="115"/>
                <w:sz w:val="20"/>
                <w:szCs w:val="20"/>
              </w:rPr>
              <w:t xml:space="preserve"> </w:t>
            </w:r>
            <w:r w:rsidRPr="00005DA0">
              <w:rPr>
                <w:color w:val="000000"/>
                <w:w w:val="115"/>
                <w:sz w:val="20"/>
                <w:szCs w:val="20"/>
              </w:rPr>
              <w:t>и</w:t>
            </w:r>
            <w:r w:rsidRPr="00005DA0">
              <w:rPr>
                <w:color w:val="000000"/>
                <w:spacing w:val="-12"/>
                <w:w w:val="115"/>
                <w:sz w:val="20"/>
                <w:szCs w:val="20"/>
              </w:rPr>
              <w:t xml:space="preserve"> </w:t>
            </w:r>
            <w:r w:rsidRPr="00005DA0">
              <w:rPr>
                <w:color w:val="000000"/>
                <w:w w:val="115"/>
                <w:sz w:val="20"/>
                <w:szCs w:val="20"/>
              </w:rPr>
              <w:t>их</w:t>
            </w:r>
            <w:r w:rsidRPr="00005DA0">
              <w:rPr>
                <w:color w:val="000000"/>
                <w:spacing w:val="-11"/>
                <w:w w:val="115"/>
                <w:sz w:val="20"/>
                <w:szCs w:val="20"/>
              </w:rPr>
              <w:t xml:space="preserve"> </w:t>
            </w:r>
            <w:r w:rsidRPr="00005DA0">
              <w:rPr>
                <w:color w:val="000000"/>
                <w:w w:val="115"/>
                <w:sz w:val="20"/>
                <w:szCs w:val="20"/>
              </w:rPr>
              <w:t>поступки</w:t>
            </w:r>
            <w:r w:rsidRPr="00005DA0">
              <w:rPr>
                <w:color w:val="000000"/>
                <w:spacing w:val="-12"/>
                <w:w w:val="115"/>
                <w:sz w:val="20"/>
                <w:szCs w:val="20"/>
              </w:rPr>
              <w:t xml:space="preserve"> </w:t>
            </w:r>
            <w:r w:rsidRPr="00005DA0">
              <w:rPr>
                <w:color w:val="000000"/>
                <w:w w:val="115"/>
                <w:sz w:val="20"/>
                <w:szCs w:val="20"/>
              </w:rPr>
              <w:t>с</w:t>
            </w:r>
            <w:r w:rsidRPr="00005DA0">
              <w:rPr>
                <w:color w:val="000000"/>
                <w:spacing w:val="-12"/>
                <w:w w:val="115"/>
                <w:sz w:val="20"/>
                <w:szCs w:val="20"/>
              </w:rPr>
              <w:t xml:space="preserve"> </w:t>
            </w:r>
            <w:r w:rsidRPr="00005DA0">
              <w:rPr>
                <w:color w:val="000000"/>
                <w:w w:val="115"/>
                <w:sz w:val="20"/>
                <w:szCs w:val="20"/>
              </w:rPr>
              <w:t>другими</w:t>
            </w:r>
            <w:r w:rsidRPr="00005DA0">
              <w:rPr>
                <w:color w:val="000000"/>
                <w:spacing w:val="-11"/>
                <w:w w:val="115"/>
                <w:sz w:val="20"/>
                <w:szCs w:val="20"/>
              </w:rPr>
              <w:t xml:space="preserve"> </w:t>
            </w:r>
            <w:r>
              <w:rPr>
                <w:color w:val="000000"/>
                <w:w w:val="115"/>
                <w:sz w:val="20"/>
                <w:szCs w:val="20"/>
              </w:rPr>
              <w:t>произведени</w:t>
            </w:r>
            <w:r w:rsidRPr="00005DA0">
              <w:rPr>
                <w:color w:val="000000"/>
                <w:w w:val="115"/>
                <w:sz w:val="20"/>
                <w:szCs w:val="20"/>
              </w:rPr>
              <w:t>ями. Выявлять авторскую позицию. Высказывать своё</w:t>
            </w:r>
            <w:r w:rsidRPr="00005DA0">
              <w:rPr>
                <w:color w:val="000000"/>
                <w:spacing w:val="-49"/>
                <w:w w:val="115"/>
                <w:sz w:val="20"/>
                <w:szCs w:val="20"/>
              </w:rPr>
              <w:t xml:space="preserve"> </w:t>
            </w:r>
            <w:r w:rsidRPr="00005DA0">
              <w:rPr>
                <w:color w:val="000000"/>
                <w:w w:val="115"/>
                <w:sz w:val="20"/>
                <w:szCs w:val="20"/>
              </w:rPr>
              <w:t>отношение к соб</w:t>
            </w:r>
            <w:r>
              <w:rPr>
                <w:color w:val="000000"/>
                <w:w w:val="115"/>
                <w:sz w:val="20"/>
                <w:szCs w:val="20"/>
              </w:rPr>
              <w:t>ытиям, изображённым в произведе</w:t>
            </w:r>
            <w:r w:rsidRPr="00005DA0">
              <w:rPr>
                <w:color w:val="000000"/>
                <w:spacing w:val="-1"/>
                <w:w w:val="115"/>
                <w:sz w:val="20"/>
                <w:szCs w:val="20"/>
              </w:rPr>
              <w:t xml:space="preserve">нии. Находить </w:t>
            </w:r>
            <w:r w:rsidRPr="00005DA0">
              <w:rPr>
                <w:color w:val="000000"/>
                <w:w w:val="115"/>
                <w:sz w:val="20"/>
                <w:szCs w:val="20"/>
              </w:rPr>
              <w:t>информацию об авторе и произведении</w:t>
            </w:r>
            <w:r w:rsidRPr="00005DA0">
              <w:rPr>
                <w:color w:val="000000"/>
                <w:spacing w:val="-50"/>
                <w:w w:val="115"/>
                <w:sz w:val="20"/>
                <w:szCs w:val="20"/>
              </w:rPr>
              <w:t xml:space="preserve"> </w:t>
            </w:r>
            <w:r w:rsidRPr="00005DA0">
              <w:rPr>
                <w:color w:val="000000"/>
                <w:w w:val="115"/>
                <w:sz w:val="20"/>
                <w:szCs w:val="20"/>
              </w:rPr>
              <w:t>в</w:t>
            </w:r>
            <w:r w:rsidRPr="00005DA0">
              <w:rPr>
                <w:color w:val="000000"/>
                <w:spacing w:val="-12"/>
                <w:w w:val="115"/>
                <w:sz w:val="20"/>
                <w:szCs w:val="20"/>
              </w:rPr>
              <w:t xml:space="preserve"> </w:t>
            </w:r>
            <w:r w:rsidRPr="00005DA0">
              <w:rPr>
                <w:color w:val="000000"/>
                <w:w w:val="115"/>
                <w:sz w:val="20"/>
                <w:szCs w:val="20"/>
              </w:rPr>
              <w:t>справочной,</w:t>
            </w:r>
            <w:r w:rsidRPr="00005DA0">
              <w:rPr>
                <w:color w:val="000000"/>
                <w:spacing w:val="-11"/>
                <w:w w:val="115"/>
                <w:sz w:val="20"/>
                <w:szCs w:val="20"/>
              </w:rPr>
              <w:t xml:space="preserve"> </w:t>
            </w:r>
            <w:r w:rsidRPr="00005DA0">
              <w:rPr>
                <w:color w:val="000000"/>
                <w:w w:val="115"/>
                <w:sz w:val="20"/>
                <w:szCs w:val="20"/>
              </w:rPr>
              <w:t>энциклопедической</w:t>
            </w:r>
            <w:r w:rsidRPr="00005DA0">
              <w:rPr>
                <w:color w:val="000000"/>
                <w:spacing w:val="-12"/>
                <w:w w:val="115"/>
                <w:sz w:val="20"/>
                <w:szCs w:val="20"/>
              </w:rPr>
              <w:t xml:space="preserve"> </w:t>
            </w:r>
            <w:r w:rsidRPr="00005DA0">
              <w:rPr>
                <w:color w:val="000000"/>
                <w:w w:val="115"/>
                <w:sz w:val="20"/>
                <w:szCs w:val="20"/>
              </w:rPr>
              <w:t>литературе.</w:t>
            </w:r>
          </w:p>
          <w:p w14:paraId="0A855981" w14:textId="77777777" w:rsidR="00C177A2" w:rsidRPr="00005DA0" w:rsidRDefault="00C177A2" w:rsidP="00C177A2">
            <w:pPr>
              <w:pStyle w:val="TableParagraph"/>
              <w:ind w:left="0"/>
              <w:jc w:val="center"/>
              <w:rPr>
                <w:color w:val="000000"/>
                <w:sz w:val="20"/>
                <w:szCs w:val="20"/>
              </w:rPr>
            </w:pPr>
            <w:r w:rsidRPr="00005DA0">
              <w:rPr>
                <w:color w:val="000000"/>
                <w:spacing w:val="-1"/>
                <w:w w:val="115"/>
                <w:sz w:val="20"/>
                <w:szCs w:val="20"/>
              </w:rPr>
              <w:t>Выстраивать</w:t>
            </w:r>
            <w:r w:rsidRPr="00005DA0">
              <w:rPr>
                <w:color w:val="000000"/>
                <w:spacing w:val="-13"/>
                <w:w w:val="115"/>
                <w:sz w:val="20"/>
                <w:szCs w:val="20"/>
              </w:rPr>
              <w:t xml:space="preserve"> </w:t>
            </w:r>
            <w:r w:rsidRPr="00005DA0">
              <w:rPr>
                <w:color w:val="000000"/>
                <w:spacing w:val="-1"/>
                <w:w w:val="115"/>
                <w:sz w:val="20"/>
                <w:szCs w:val="20"/>
              </w:rPr>
              <w:t>с</w:t>
            </w:r>
            <w:r w:rsidRPr="00005DA0">
              <w:rPr>
                <w:color w:val="000000"/>
                <w:spacing w:val="-13"/>
                <w:w w:val="115"/>
                <w:sz w:val="20"/>
                <w:szCs w:val="20"/>
              </w:rPr>
              <w:t xml:space="preserve"> </w:t>
            </w:r>
            <w:r w:rsidRPr="00005DA0">
              <w:rPr>
                <w:color w:val="000000"/>
                <w:spacing w:val="-1"/>
                <w:w w:val="115"/>
                <w:sz w:val="20"/>
                <w:szCs w:val="20"/>
              </w:rPr>
              <w:t>помощью</w:t>
            </w:r>
            <w:r w:rsidRPr="00005DA0">
              <w:rPr>
                <w:color w:val="000000"/>
                <w:spacing w:val="-12"/>
                <w:w w:val="115"/>
                <w:sz w:val="20"/>
                <w:szCs w:val="20"/>
              </w:rPr>
              <w:t xml:space="preserve"> </w:t>
            </w:r>
            <w:r w:rsidRPr="00005DA0">
              <w:rPr>
                <w:color w:val="000000"/>
                <w:w w:val="115"/>
                <w:sz w:val="20"/>
                <w:szCs w:val="20"/>
              </w:rPr>
              <w:t>учителя</w:t>
            </w:r>
            <w:r w:rsidRPr="00005DA0">
              <w:rPr>
                <w:color w:val="000000"/>
                <w:spacing w:val="-13"/>
                <w:w w:val="115"/>
                <w:sz w:val="20"/>
                <w:szCs w:val="20"/>
              </w:rPr>
              <w:t xml:space="preserve"> </w:t>
            </w:r>
            <w:r w:rsidRPr="00005DA0">
              <w:rPr>
                <w:color w:val="000000"/>
                <w:w w:val="115"/>
                <w:sz w:val="20"/>
                <w:szCs w:val="20"/>
              </w:rPr>
              <w:t>траекторию</w:t>
            </w:r>
          </w:p>
          <w:p w14:paraId="38C74F8E" w14:textId="77777777" w:rsidR="00C177A2" w:rsidRPr="00005DA0" w:rsidRDefault="00C177A2" w:rsidP="00C177A2">
            <w:pPr>
              <w:pStyle w:val="TableParagraph"/>
              <w:ind w:left="0"/>
              <w:jc w:val="center"/>
              <w:rPr>
                <w:color w:val="000000"/>
                <w:sz w:val="20"/>
                <w:szCs w:val="20"/>
              </w:rPr>
            </w:pPr>
            <w:r>
              <w:rPr>
                <w:color w:val="000000"/>
                <w:spacing w:val="-1"/>
                <w:w w:val="115"/>
                <w:sz w:val="20"/>
                <w:szCs w:val="20"/>
              </w:rPr>
              <w:t>само</w:t>
            </w:r>
            <w:r w:rsidRPr="00005DA0">
              <w:rPr>
                <w:color w:val="000000"/>
                <w:spacing w:val="-1"/>
                <w:w w:val="115"/>
                <w:sz w:val="20"/>
                <w:szCs w:val="20"/>
              </w:rPr>
              <w:t xml:space="preserve">стоятельного </w:t>
            </w:r>
            <w:r w:rsidRPr="00005DA0">
              <w:rPr>
                <w:color w:val="000000"/>
                <w:w w:val="115"/>
                <w:sz w:val="20"/>
                <w:szCs w:val="20"/>
              </w:rPr>
              <w:t>чтения. Участвовать в разработке</w:t>
            </w:r>
            <w:r w:rsidRPr="00005DA0">
              <w:rPr>
                <w:color w:val="000000"/>
                <w:spacing w:val="1"/>
                <w:w w:val="115"/>
                <w:sz w:val="20"/>
                <w:szCs w:val="20"/>
              </w:rPr>
              <w:t xml:space="preserve"> </w:t>
            </w:r>
            <w:r w:rsidRPr="00005DA0">
              <w:rPr>
                <w:color w:val="000000"/>
                <w:w w:val="115"/>
                <w:sz w:val="20"/>
                <w:szCs w:val="20"/>
              </w:rPr>
              <w:t>учебных</w:t>
            </w:r>
            <w:r w:rsidRPr="00005DA0">
              <w:rPr>
                <w:color w:val="000000"/>
                <w:spacing w:val="-13"/>
                <w:w w:val="115"/>
                <w:sz w:val="20"/>
                <w:szCs w:val="20"/>
              </w:rPr>
              <w:t xml:space="preserve"> </w:t>
            </w:r>
            <w:r w:rsidRPr="00005DA0">
              <w:rPr>
                <w:color w:val="000000"/>
                <w:w w:val="115"/>
                <w:sz w:val="20"/>
                <w:szCs w:val="20"/>
              </w:rPr>
              <w:t>проектов.</w:t>
            </w:r>
            <w:r w:rsidRPr="00005DA0">
              <w:rPr>
                <w:color w:val="000000"/>
                <w:spacing w:val="-13"/>
                <w:w w:val="115"/>
                <w:sz w:val="20"/>
                <w:szCs w:val="20"/>
              </w:rPr>
              <w:t xml:space="preserve"> </w:t>
            </w:r>
            <w:r w:rsidRPr="00005DA0">
              <w:rPr>
                <w:color w:val="000000"/>
                <w:w w:val="115"/>
                <w:sz w:val="20"/>
                <w:szCs w:val="20"/>
              </w:rPr>
              <w:t>Писать</w:t>
            </w:r>
            <w:r w:rsidRPr="00005DA0">
              <w:rPr>
                <w:color w:val="000000"/>
                <w:spacing w:val="-13"/>
                <w:w w:val="115"/>
                <w:sz w:val="20"/>
                <w:szCs w:val="20"/>
              </w:rPr>
              <w:t xml:space="preserve"> </w:t>
            </w:r>
            <w:r w:rsidRPr="00005DA0">
              <w:rPr>
                <w:color w:val="000000"/>
                <w:w w:val="115"/>
                <w:sz w:val="20"/>
                <w:szCs w:val="20"/>
              </w:rPr>
              <w:t>отзыв</w:t>
            </w:r>
            <w:r w:rsidRPr="00005DA0">
              <w:rPr>
                <w:color w:val="000000"/>
                <w:spacing w:val="-12"/>
                <w:w w:val="115"/>
                <w:sz w:val="20"/>
                <w:szCs w:val="20"/>
              </w:rPr>
              <w:t xml:space="preserve"> </w:t>
            </w:r>
            <w:r w:rsidRPr="00005DA0">
              <w:rPr>
                <w:color w:val="000000"/>
                <w:w w:val="115"/>
                <w:sz w:val="20"/>
                <w:szCs w:val="20"/>
              </w:rPr>
              <w:t>на</w:t>
            </w:r>
            <w:r w:rsidRPr="00005DA0">
              <w:rPr>
                <w:color w:val="000000"/>
                <w:spacing w:val="-13"/>
                <w:w w:val="115"/>
                <w:sz w:val="20"/>
                <w:szCs w:val="20"/>
              </w:rPr>
              <w:t xml:space="preserve"> </w:t>
            </w:r>
            <w:r w:rsidRPr="00005DA0">
              <w:rPr>
                <w:color w:val="000000"/>
                <w:w w:val="115"/>
                <w:sz w:val="20"/>
                <w:szCs w:val="20"/>
              </w:rPr>
              <w:lastRenderedPageBreak/>
              <w:t>прочитанную</w:t>
            </w:r>
            <w:r w:rsidRPr="00005DA0">
              <w:rPr>
                <w:color w:val="000000"/>
                <w:spacing w:val="-49"/>
                <w:w w:val="115"/>
                <w:sz w:val="20"/>
                <w:szCs w:val="20"/>
              </w:rPr>
              <w:t xml:space="preserve"> </w:t>
            </w:r>
            <w:r w:rsidRPr="00005DA0">
              <w:rPr>
                <w:color w:val="000000"/>
                <w:w w:val="115"/>
                <w:sz w:val="20"/>
                <w:szCs w:val="20"/>
              </w:rPr>
              <w:t>книгу.</w:t>
            </w:r>
          </w:p>
        </w:tc>
      </w:tr>
      <w:tr w:rsidR="00C177A2" w:rsidRPr="00005DA0" w14:paraId="3034891F" w14:textId="77777777" w:rsidTr="00371A50">
        <w:trPr>
          <w:trHeight w:val="3804"/>
        </w:trPr>
        <w:tc>
          <w:tcPr>
            <w:tcW w:w="1928" w:type="dxa"/>
            <w:vMerge/>
            <w:tcBorders>
              <w:left w:val="single" w:sz="6" w:space="0" w:color="000000"/>
              <w:right w:val="single" w:sz="6" w:space="0" w:color="000000"/>
            </w:tcBorders>
          </w:tcPr>
          <w:p w14:paraId="2E92F54D" w14:textId="77777777" w:rsidR="00C177A2" w:rsidRPr="00005DA0" w:rsidRDefault="00C177A2" w:rsidP="00C177A2">
            <w:pPr>
              <w:jc w:val="center"/>
              <w:rPr>
                <w:color w:val="000000"/>
                <w:sz w:val="20"/>
                <w:szCs w:val="20"/>
              </w:rPr>
            </w:pPr>
          </w:p>
        </w:tc>
        <w:tc>
          <w:tcPr>
            <w:tcW w:w="3175" w:type="dxa"/>
            <w:tcBorders>
              <w:bottom w:val="single" w:sz="6" w:space="0" w:color="000000"/>
            </w:tcBorders>
          </w:tcPr>
          <w:p w14:paraId="56D960FD"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Произведения современных</w:t>
            </w:r>
            <w:r w:rsidRPr="00005DA0">
              <w:rPr>
                <w:color w:val="000000"/>
                <w:spacing w:val="1"/>
                <w:w w:val="115"/>
                <w:sz w:val="20"/>
                <w:szCs w:val="20"/>
              </w:rPr>
              <w:t xml:space="preserve"> </w:t>
            </w:r>
            <w:r w:rsidRPr="00005DA0">
              <w:rPr>
                <w:color w:val="000000"/>
                <w:w w:val="115"/>
                <w:sz w:val="20"/>
                <w:szCs w:val="20"/>
              </w:rPr>
              <w:t>отечественных</w:t>
            </w:r>
            <w:r w:rsidRPr="00005DA0">
              <w:rPr>
                <w:color w:val="000000"/>
                <w:spacing w:val="3"/>
                <w:w w:val="115"/>
                <w:sz w:val="20"/>
                <w:szCs w:val="20"/>
              </w:rPr>
              <w:t xml:space="preserve"> </w:t>
            </w:r>
            <w:r>
              <w:rPr>
                <w:color w:val="000000"/>
                <w:w w:val="115"/>
                <w:sz w:val="20"/>
                <w:szCs w:val="20"/>
              </w:rPr>
              <w:t>писателей-фанта</w:t>
            </w:r>
            <w:r w:rsidRPr="00005DA0">
              <w:rPr>
                <w:color w:val="000000"/>
                <w:w w:val="115"/>
                <w:sz w:val="20"/>
                <w:szCs w:val="20"/>
              </w:rPr>
              <w:t>стов</w:t>
            </w:r>
            <w:r w:rsidRPr="00005DA0">
              <w:rPr>
                <w:color w:val="000000"/>
                <w:spacing w:val="-9"/>
                <w:w w:val="115"/>
                <w:sz w:val="20"/>
                <w:szCs w:val="20"/>
              </w:rPr>
              <w:t xml:space="preserve"> </w:t>
            </w:r>
            <w:r w:rsidRPr="00005DA0">
              <w:rPr>
                <w:color w:val="000000"/>
                <w:w w:val="115"/>
                <w:sz w:val="20"/>
                <w:szCs w:val="20"/>
              </w:rPr>
              <w:t>(не</w:t>
            </w:r>
            <w:r w:rsidRPr="00005DA0">
              <w:rPr>
                <w:color w:val="000000"/>
                <w:spacing w:val="-9"/>
                <w:w w:val="115"/>
                <w:sz w:val="20"/>
                <w:szCs w:val="20"/>
              </w:rPr>
              <w:t xml:space="preserve"> </w:t>
            </w:r>
            <w:r w:rsidRPr="00005DA0">
              <w:rPr>
                <w:color w:val="000000"/>
                <w:w w:val="115"/>
                <w:sz w:val="20"/>
                <w:szCs w:val="20"/>
              </w:rPr>
              <w:t>менее</w:t>
            </w:r>
            <w:r w:rsidRPr="00005DA0">
              <w:rPr>
                <w:color w:val="000000"/>
                <w:spacing w:val="-9"/>
                <w:w w:val="115"/>
                <w:sz w:val="20"/>
                <w:szCs w:val="20"/>
              </w:rPr>
              <w:t xml:space="preserve"> </w:t>
            </w:r>
            <w:r w:rsidRPr="00005DA0">
              <w:rPr>
                <w:color w:val="000000"/>
                <w:w w:val="115"/>
                <w:sz w:val="20"/>
                <w:szCs w:val="20"/>
              </w:rPr>
              <w:t>двух).</w:t>
            </w:r>
          </w:p>
          <w:p w14:paraId="6C6AB7D4" w14:textId="052B4440" w:rsidR="00C177A2" w:rsidRPr="00005DA0" w:rsidRDefault="00C177A2" w:rsidP="00C177A2">
            <w:pPr>
              <w:pStyle w:val="TableParagraph"/>
              <w:ind w:left="0"/>
              <w:jc w:val="center"/>
              <w:rPr>
                <w:color w:val="000000"/>
                <w:sz w:val="20"/>
                <w:szCs w:val="20"/>
              </w:rPr>
            </w:pPr>
            <w:r w:rsidRPr="00005DA0">
              <w:rPr>
                <w:color w:val="000000"/>
                <w:w w:val="120"/>
                <w:sz w:val="20"/>
                <w:szCs w:val="20"/>
              </w:rPr>
              <w:t>Например,</w:t>
            </w:r>
            <w:r w:rsidRPr="00005DA0">
              <w:rPr>
                <w:color w:val="000000"/>
                <w:spacing w:val="-10"/>
                <w:w w:val="120"/>
                <w:sz w:val="20"/>
                <w:szCs w:val="20"/>
              </w:rPr>
              <w:t xml:space="preserve"> </w:t>
            </w:r>
            <w:r w:rsidRPr="00005DA0">
              <w:rPr>
                <w:color w:val="000000"/>
                <w:w w:val="120"/>
                <w:sz w:val="20"/>
                <w:szCs w:val="20"/>
              </w:rPr>
              <w:t>А.</w:t>
            </w:r>
            <w:r w:rsidRPr="00005DA0">
              <w:rPr>
                <w:color w:val="000000"/>
                <w:spacing w:val="-9"/>
                <w:w w:val="120"/>
                <w:sz w:val="20"/>
                <w:szCs w:val="20"/>
              </w:rPr>
              <w:t xml:space="preserve"> </w:t>
            </w:r>
            <w:r w:rsidRPr="00005DA0">
              <w:rPr>
                <w:color w:val="000000"/>
                <w:w w:val="120"/>
                <w:sz w:val="20"/>
                <w:szCs w:val="20"/>
              </w:rPr>
              <w:t>В.</w:t>
            </w:r>
            <w:r w:rsidRPr="00005DA0">
              <w:rPr>
                <w:color w:val="000000"/>
                <w:spacing w:val="-10"/>
                <w:w w:val="120"/>
                <w:sz w:val="20"/>
                <w:szCs w:val="20"/>
              </w:rPr>
              <w:t xml:space="preserve"> </w:t>
            </w:r>
            <w:r w:rsidRPr="00005DA0">
              <w:rPr>
                <w:color w:val="000000"/>
                <w:w w:val="120"/>
                <w:sz w:val="20"/>
                <w:szCs w:val="20"/>
              </w:rPr>
              <w:t>Жвалевский</w:t>
            </w:r>
            <w:r w:rsidRPr="00005DA0">
              <w:rPr>
                <w:color w:val="000000"/>
                <w:spacing w:val="-51"/>
                <w:w w:val="120"/>
                <w:sz w:val="20"/>
                <w:szCs w:val="20"/>
              </w:rPr>
              <w:t xml:space="preserve"> </w:t>
            </w:r>
            <w:r w:rsidRPr="00005DA0">
              <w:rPr>
                <w:color w:val="000000"/>
                <w:w w:val="120"/>
                <w:sz w:val="20"/>
                <w:szCs w:val="20"/>
              </w:rPr>
              <w:t>и Е. Б. Пастернак. «Время</w:t>
            </w:r>
            <w:r w:rsidRPr="00005DA0">
              <w:rPr>
                <w:color w:val="000000"/>
                <w:spacing w:val="1"/>
                <w:w w:val="120"/>
                <w:sz w:val="20"/>
                <w:szCs w:val="20"/>
              </w:rPr>
              <w:t xml:space="preserve"> </w:t>
            </w:r>
            <w:r>
              <w:rPr>
                <w:color w:val="000000"/>
                <w:w w:val="115"/>
                <w:sz w:val="20"/>
                <w:szCs w:val="20"/>
              </w:rPr>
              <w:t>всегда хорошее»;</w:t>
            </w:r>
          </w:p>
          <w:p w14:paraId="551B2BC3"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В.</w:t>
            </w:r>
            <w:r w:rsidRPr="00005DA0">
              <w:rPr>
                <w:color w:val="000000"/>
                <w:spacing w:val="3"/>
                <w:w w:val="115"/>
                <w:sz w:val="20"/>
                <w:szCs w:val="20"/>
              </w:rPr>
              <w:t xml:space="preserve"> </w:t>
            </w:r>
            <w:r w:rsidRPr="00005DA0">
              <w:rPr>
                <w:color w:val="000000"/>
                <w:w w:val="115"/>
                <w:sz w:val="20"/>
                <w:szCs w:val="20"/>
              </w:rPr>
              <w:t>В.</w:t>
            </w:r>
            <w:r w:rsidRPr="00005DA0">
              <w:rPr>
                <w:color w:val="000000"/>
                <w:spacing w:val="4"/>
                <w:w w:val="115"/>
                <w:sz w:val="20"/>
                <w:szCs w:val="20"/>
              </w:rPr>
              <w:t xml:space="preserve"> </w:t>
            </w:r>
            <w:r w:rsidRPr="00005DA0">
              <w:rPr>
                <w:color w:val="000000"/>
                <w:w w:val="115"/>
                <w:sz w:val="20"/>
                <w:szCs w:val="20"/>
              </w:rPr>
              <w:t>Ледерман.</w:t>
            </w:r>
            <w:r w:rsidRPr="00005DA0">
              <w:rPr>
                <w:color w:val="000000"/>
                <w:spacing w:val="3"/>
                <w:w w:val="115"/>
                <w:sz w:val="20"/>
                <w:szCs w:val="20"/>
              </w:rPr>
              <w:t xml:space="preserve"> </w:t>
            </w:r>
            <w:r w:rsidRPr="00005DA0">
              <w:rPr>
                <w:color w:val="000000"/>
                <w:w w:val="115"/>
                <w:sz w:val="20"/>
                <w:szCs w:val="20"/>
              </w:rPr>
              <w:t>«Календарь</w:t>
            </w:r>
            <w:r w:rsidRPr="00005DA0">
              <w:rPr>
                <w:color w:val="000000"/>
                <w:spacing w:val="-49"/>
                <w:w w:val="115"/>
                <w:sz w:val="20"/>
                <w:szCs w:val="20"/>
              </w:rPr>
              <w:t xml:space="preserve"> </w:t>
            </w:r>
            <w:r w:rsidRPr="00005DA0">
              <w:rPr>
                <w:color w:val="000000"/>
                <w:w w:val="120"/>
                <w:sz w:val="20"/>
                <w:szCs w:val="20"/>
              </w:rPr>
              <w:t>ма(й)я»</w:t>
            </w:r>
            <w:r w:rsidRPr="00005DA0">
              <w:rPr>
                <w:color w:val="000000"/>
                <w:spacing w:val="-12"/>
                <w:w w:val="120"/>
                <w:sz w:val="20"/>
                <w:szCs w:val="20"/>
              </w:rPr>
              <w:t xml:space="preserve"> </w:t>
            </w:r>
            <w:r w:rsidRPr="00005DA0">
              <w:rPr>
                <w:color w:val="000000"/>
                <w:w w:val="120"/>
                <w:sz w:val="20"/>
                <w:szCs w:val="20"/>
              </w:rPr>
              <w:t>и</w:t>
            </w:r>
            <w:r w:rsidRPr="00005DA0">
              <w:rPr>
                <w:color w:val="000000"/>
                <w:spacing w:val="-12"/>
                <w:w w:val="120"/>
                <w:sz w:val="20"/>
                <w:szCs w:val="20"/>
              </w:rPr>
              <w:t xml:space="preserve"> </w:t>
            </w:r>
            <w:r w:rsidRPr="00005DA0">
              <w:rPr>
                <w:color w:val="000000"/>
                <w:w w:val="120"/>
                <w:sz w:val="20"/>
                <w:szCs w:val="20"/>
              </w:rPr>
              <w:t>др.</w:t>
            </w:r>
            <w:r w:rsidRPr="00005DA0">
              <w:rPr>
                <w:color w:val="000000"/>
                <w:spacing w:val="-12"/>
                <w:w w:val="120"/>
                <w:sz w:val="20"/>
                <w:szCs w:val="20"/>
              </w:rPr>
              <w:t xml:space="preserve"> </w:t>
            </w:r>
            <w:r w:rsidRPr="00005DA0">
              <w:rPr>
                <w:color w:val="000000"/>
                <w:w w:val="120"/>
                <w:sz w:val="20"/>
                <w:szCs w:val="20"/>
              </w:rPr>
              <w:t>(4</w:t>
            </w:r>
            <w:r w:rsidRPr="00005DA0">
              <w:rPr>
                <w:color w:val="000000"/>
                <w:spacing w:val="-12"/>
                <w:w w:val="120"/>
                <w:sz w:val="20"/>
                <w:szCs w:val="20"/>
              </w:rPr>
              <w:t xml:space="preserve"> </w:t>
            </w:r>
            <w:r w:rsidRPr="00005DA0">
              <w:rPr>
                <w:color w:val="000000"/>
                <w:w w:val="120"/>
                <w:sz w:val="20"/>
                <w:szCs w:val="20"/>
              </w:rPr>
              <w:t>ч)</w:t>
            </w:r>
          </w:p>
        </w:tc>
        <w:tc>
          <w:tcPr>
            <w:tcW w:w="5046" w:type="dxa"/>
            <w:tcBorders>
              <w:bottom w:val="single" w:sz="6" w:space="0" w:color="000000"/>
            </w:tcBorders>
          </w:tcPr>
          <w:p w14:paraId="0E6AB97A"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произведение.</w:t>
            </w:r>
            <w:r w:rsidRPr="00005DA0">
              <w:rPr>
                <w:color w:val="000000"/>
                <w:spacing w:val="1"/>
                <w:w w:val="115"/>
                <w:sz w:val="20"/>
                <w:szCs w:val="20"/>
              </w:rPr>
              <w:t xml:space="preserve"> </w:t>
            </w:r>
            <w:r w:rsidRPr="00005DA0">
              <w:rPr>
                <w:color w:val="000000"/>
                <w:w w:val="115"/>
                <w:sz w:val="20"/>
                <w:szCs w:val="20"/>
              </w:rPr>
              <w:t>Определять</w:t>
            </w:r>
            <w:r w:rsidRPr="00005DA0">
              <w:rPr>
                <w:color w:val="000000"/>
                <w:spacing w:val="2"/>
                <w:w w:val="115"/>
                <w:sz w:val="20"/>
                <w:szCs w:val="20"/>
              </w:rPr>
              <w:t xml:space="preserve"> </w:t>
            </w:r>
            <w:r w:rsidRPr="00005DA0">
              <w:rPr>
                <w:color w:val="000000"/>
                <w:w w:val="115"/>
                <w:sz w:val="20"/>
                <w:szCs w:val="20"/>
              </w:rPr>
              <w:t>тему,</w:t>
            </w:r>
            <w:r w:rsidRPr="00005DA0">
              <w:rPr>
                <w:color w:val="000000"/>
                <w:spacing w:val="1"/>
                <w:w w:val="115"/>
                <w:sz w:val="20"/>
                <w:szCs w:val="20"/>
              </w:rPr>
              <w:t xml:space="preserve"> </w:t>
            </w:r>
            <w:r w:rsidRPr="00005DA0">
              <w:rPr>
                <w:color w:val="000000"/>
                <w:w w:val="115"/>
                <w:sz w:val="20"/>
                <w:szCs w:val="20"/>
              </w:rPr>
              <w:t>идею,</w:t>
            </w:r>
            <w:r w:rsidRPr="00005DA0">
              <w:rPr>
                <w:color w:val="000000"/>
                <w:spacing w:val="2"/>
                <w:w w:val="115"/>
                <w:sz w:val="20"/>
                <w:szCs w:val="20"/>
              </w:rPr>
              <w:t xml:space="preserve"> </w:t>
            </w:r>
            <w:r>
              <w:rPr>
                <w:color w:val="000000"/>
                <w:w w:val="115"/>
                <w:sz w:val="20"/>
                <w:szCs w:val="20"/>
              </w:rPr>
              <w:t>художествен</w:t>
            </w:r>
            <w:r w:rsidRPr="00005DA0">
              <w:rPr>
                <w:color w:val="000000"/>
                <w:w w:val="115"/>
                <w:sz w:val="20"/>
                <w:szCs w:val="20"/>
              </w:rPr>
              <w:t>ные и композиционные особенности произведений.</w:t>
            </w:r>
            <w:r w:rsidRPr="00005DA0">
              <w:rPr>
                <w:color w:val="000000"/>
                <w:spacing w:val="1"/>
                <w:w w:val="115"/>
                <w:sz w:val="20"/>
                <w:szCs w:val="20"/>
              </w:rPr>
              <w:t xml:space="preserve"> </w:t>
            </w:r>
            <w:r w:rsidRPr="00005DA0">
              <w:rPr>
                <w:color w:val="000000"/>
                <w:w w:val="115"/>
                <w:sz w:val="20"/>
                <w:szCs w:val="20"/>
              </w:rPr>
              <w:t>Формулировать</w:t>
            </w:r>
            <w:r w:rsidRPr="00005DA0">
              <w:rPr>
                <w:color w:val="000000"/>
                <w:spacing w:val="-8"/>
                <w:w w:val="115"/>
                <w:sz w:val="20"/>
                <w:szCs w:val="20"/>
              </w:rPr>
              <w:t xml:space="preserve"> </w:t>
            </w:r>
            <w:r w:rsidRPr="00005DA0">
              <w:rPr>
                <w:color w:val="000000"/>
                <w:w w:val="115"/>
                <w:sz w:val="20"/>
                <w:szCs w:val="20"/>
              </w:rPr>
              <w:t>вопросы</w:t>
            </w:r>
            <w:r w:rsidRPr="00005DA0">
              <w:rPr>
                <w:color w:val="000000"/>
                <w:spacing w:val="-6"/>
                <w:w w:val="115"/>
                <w:sz w:val="20"/>
                <w:szCs w:val="20"/>
              </w:rPr>
              <w:t xml:space="preserve"> </w:t>
            </w:r>
            <w:r w:rsidRPr="00005DA0">
              <w:rPr>
                <w:color w:val="000000"/>
                <w:w w:val="115"/>
                <w:sz w:val="20"/>
                <w:szCs w:val="20"/>
              </w:rPr>
              <w:t>по</w:t>
            </w:r>
            <w:r w:rsidRPr="00005DA0">
              <w:rPr>
                <w:color w:val="000000"/>
                <w:spacing w:val="-7"/>
                <w:w w:val="115"/>
                <w:sz w:val="20"/>
                <w:szCs w:val="20"/>
              </w:rPr>
              <w:t xml:space="preserve"> </w:t>
            </w:r>
            <w:r w:rsidRPr="00005DA0">
              <w:rPr>
                <w:color w:val="000000"/>
                <w:w w:val="115"/>
                <w:sz w:val="20"/>
                <w:szCs w:val="20"/>
              </w:rPr>
              <w:t>тексту</w:t>
            </w:r>
            <w:r w:rsidRPr="00005DA0">
              <w:rPr>
                <w:color w:val="000000"/>
                <w:spacing w:val="-8"/>
                <w:w w:val="115"/>
                <w:sz w:val="20"/>
                <w:szCs w:val="20"/>
              </w:rPr>
              <w:t xml:space="preserve"> </w:t>
            </w:r>
            <w:r w:rsidRPr="00005DA0">
              <w:rPr>
                <w:color w:val="000000"/>
                <w:w w:val="115"/>
                <w:sz w:val="20"/>
                <w:szCs w:val="20"/>
              </w:rPr>
              <w:t>произведения.</w:t>
            </w:r>
          </w:p>
          <w:p w14:paraId="2F5A246F" w14:textId="77777777" w:rsidR="00C177A2" w:rsidRPr="00005DA0" w:rsidRDefault="00C177A2" w:rsidP="00C177A2">
            <w:pPr>
              <w:pStyle w:val="TableParagraph"/>
              <w:ind w:left="0"/>
              <w:jc w:val="center"/>
              <w:rPr>
                <w:color w:val="000000"/>
                <w:sz w:val="20"/>
                <w:szCs w:val="20"/>
              </w:rPr>
            </w:pPr>
            <w:r w:rsidRPr="00005DA0">
              <w:rPr>
                <w:color w:val="000000"/>
                <w:w w:val="115"/>
                <w:sz w:val="20"/>
                <w:szCs w:val="20"/>
              </w:rPr>
              <w:t>Использовать раз</w:t>
            </w:r>
            <w:r>
              <w:rPr>
                <w:color w:val="000000"/>
                <w:w w:val="115"/>
                <w:sz w:val="20"/>
                <w:szCs w:val="20"/>
              </w:rPr>
              <w:t>личные виды пересказа произведе</w:t>
            </w:r>
            <w:r w:rsidRPr="00005DA0">
              <w:rPr>
                <w:color w:val="000000"/>
                <w:w w:val="115"/>
                <w:sz w:val="20"/>
                <w:szCs w:val="20"/>
              </w:rPr>
              <w:t>ния или его фрагме</w:t>
            </w:r>
            <w:r>
              <w:rPr>
                <w:color w:val="000000"/>
                <w:w w:val="115"/>
                <w:sz w:val="20"/>
                <w:szCs w:val="20"/>
              </w:rPr>
              <w:t>нта. Характеризовать и сопостав</w:t>
            </w:r>
            <w:r w:rsidRPr="00005DA0">
              <w:rPr>
                <w:color w:val="000000"/>
                <w:w w:val="115"/>
                <w:sz w:val="20"/>
                <w:szCs w:val="20"/>
              </w:rPr>
              <w:t>лять основных героев произведений, выявлять</w:t>
            </w:r>
            <w:r w:rsidRPr="00005DA0">
              <w:rPr>
                <w:color w:val="000000"/>
                <w:spacing w:val="1"/>
                <w:w w:val="115"/>
                <w:sz w:val="20"/>
                <w:szCs w:val="20"/>
              </w:rPr>
              <w:t xml:space="preserve"> </w:t>
            </w:r>
            <w:r w:rsidRPr="00005DA0">
              <w:rPr>
                <w:color w:val="000000"/>
                <w:w w:val="115"/>
                <w:sz w:val="20"/>
                <w:szCs w:val="20"/>
              </w:rPr>
              <w:t>художественные средства их создания. Сопоставлять</w:t>
            </w:r>
            <w:r w:rsidRPr="00005DA0">
              <w:rPr>
                <w:color w:val="000000"/>
                <w:spacing w:val="1"/>
                <w:w w:val="115"/>
                <w:sz w:val="20"/>
                <w:szCs w:val="20"/>
              </w:rPr>
              <w:t xml:space="preserve"> </w:t>
            </w:r>
            <w:r w:rsidRPr="00005DA0">
              <w:rPr>
                <w:color w:val="000000"/>
                <w:w w:val="115"/>
                <w:sz w:val="20"/>
                <w:szCs w:val="20"/>
              </w:rPr>
              <w:t>произведения одного и разных авторов по заданным</w:t>
            </w:r>
            <w:r w:rsidRPr="00005DA0">
              <w:rPr>
                <w:color w:val="000000"/>
                <w:spacing w:val="1"/>
                <w:w w:val="115"/>
                <w:sz w:val="20"/>
                <w:szCs w:val="20"/>
              </w:rPr>
              <w:t xml:space="preserve"> </w:t>
            </w:r>
            <w:r w:rsidRPr="00005DA0">
              <w:rPr>
                <w:color w:val="000000"/>
                <w:w w:val="115"/>
                <w:sz w:val="20"/>
                <w:szCs w:val="20"/>
              </w:rPr>
              <w:t>основаниям. Выявлять средства художественной</w:t>
            </w:r>
            <w:r w:rsidRPr="00005DA0">
              <w:rPr>
                <w:color w:val="000000"/>
                <w:spacing w:val="1"/>
                <w:w w:val="115"/>
                <w:sz w:val="20"/>
                <w:szCs w:val="20"/>
              </w:rPr>
              <w:t xml:space="preserve"> </w:t>
            </w:r>
            <w:r w:rsidRPr="00005DA0">
              <w:rPr>
                <w:color w:val="000000"/>
                <w:w w:val="115"/>
                <w:sz w:val="20"/>
                <w:szCs w:val="20"/>
              </w:rPr>
              <w:t>изобразительности в произведениях. Использовать</w:t>
            </w:r>
            <w:r w:rsidRPr="00005DA0">
              <w:rPr>
                <w:color w:val="000000"/>
                <w:spacing w:val="1"/>
                <w:w w:val="115"/>
                <w:sz w:val="20"/>
                <w:szCs w:val="20"/>
              </w:rPr>
              <w:t xml:space="preserve"> </w:t>
            </w:r>
            <w:r w:rsidRPr="00005DA0">
              <w:rPr>
                <w:color w:val="000000"/>
                <w:w w:val="115"/>
                <w:sz w:val="20"/>
                <w:szCs w:val="20"/>
              </w:rPr>
              <w:t>различные виды пересказа произведения или его</w:t>
            </w:r>
            <w:r w:rsidRPr="00005DA0">
              <w:rPr>
                <w:color w:val="000000"/>
                <w:spacing w:val="1"/>
                <w:w w:val="115"/>
                <w:sz w:val="20"/>
                <w:szCs w:val="20"/>
              </w:rPr>
              <w:t xml:space="preserve"> </w:t>
            </w:r>
            <w:r w:rsidRPr="00005DA0">
              <w:rPr>
                <w:color w:val="000000"/>
                <w:w w:val="115"/>
                <w:sz w:val="20"/>
                <w:szCs w:val="20"/>
              </w:rPr>
              <w:t>фрагмента. Выра</w:t>
            </w:r>
            <w:r>
              <w:rPr>
                <w:color w:val="000000"/>
                <w:w w:val="115"/>
                <w:sz w:val="20"/>
                <w:szCs w:val="20"/>
              </w:rPr>
              <w:t>жать личное читательское отноше</w:t>
            </w:r>
            <w:r w:rsidRPr="00005DA0">
              <w:rPr>
                <w:color w:val="000000"/>
                <w:w w:val="115"/>
                <w:sz w:val="20"/>
                <w:szCs w:val="20"/>
              </w:rPr>
              <w:t>ние к прочитан</w:t>
            </w:r>
            <w:r>
              <w:rPr>
                <w:color w:val="000000"/>
                <w:w w:val="115"/>
                <w:sz w:val="20"/>
                <w:szCs w:val="20"/>
              </w:rPr>
              <w:t>ному. Выстраивать с помощью учи</w:t>
            </w:r>
            <w:r w:rsidRPr="00005DA0">
              <w:rPr>
                <w:color w:val="000000"/>
                <w:w w:val="115"/>
                <w:sz w:val="20"/>
                <w:szCs w:val="20"/>
              </w:rPr>
              <w:t>теля траекторию самостоятельного чтения. Писать</w:t>
            </w:r>
            <w:r w:rsidRPr="00005DA0">
              <w:rPr>
                <w:color w:val="000000"/>
                <w:spacing w:val="1"/>
                <w:w w:val="115"/>
                <w:sz w:val="20"/>
                <w:szCs w:val="20"/>
              </w:rPr>
              <w:t xml:space="preserve"> </w:t>
            </w:r>
            <w:r w:rsidRPr="00005DA0">
              <w:rPr>
                <w:color w:val="000000"/>
                <w:w w:val="115"/>
                <w:sz w:val="20"/>
                <w:szCs w:val="20"/>
              </w:rPr>
              <w:t>сочинение на литер</w:t>
            </w:r>
            <w:r>
              <w:rPr>
                <w:color w:val="000000"/>
                <w:w w:val="115"/>
                <w:sz w:val="20"/>
                <w:szCs w:val="20"/>
              </w:rPr>
              <w:t>атурную тему или отзыв на прочи</w:t>
            </w:r>
            <w:r w:rsidRPr="00005DA0">
              <w:rPr>
                <w:color w:val="000000"/>
                <w:w w:val="115"/>
                <w:sz w:val="20"/>
                <w:szCs w:val="20"/>
              </w:rPr>
              <w:t>танное произведение, аргументировать</w:t>
            </w:r>
            <w:r w:rsidRPr="00005DA0">
              <w:rPr>
                <w:color w:val="000000"/>
                <w:spacing w:val="1"/>
                <w:w w:val="115"/>
                <w:sz w:val="20"/>
                <w:szCs w:val="20"/>
              </w:rPr>
              <w:t xml:space="preserve"> </w:t>
            </w:r>
            <w:r w:rsidRPr="00005DA0">
              <w:rPr>
                <w:color w:val="000000"/>
                <w:w w:val="115"/>
                <w:sz w:val="20"/>
                <w:szCs w:val="20"/>
              </w:rPr>
              <w:t>своё мнение.</w:t>
            </w:r>
            <w:r w:rsidRPr="00005DA0">
              <w:rPr>
                <w:color w:val="000000"/>
                <w:spacing w:val="1"/>
                <w:w w:val="115"/>
                <w:sz w:val="20"/>
                <w:szCs w:val="20"/>
              </w:rPr>
              <w:t xml:space="preserve"> </w:t>
            </w:r>
            <w:r w:rsidRPr="00005DA0">
              <w:rPr>
                <w:color w:val="000000"/>
                <w:w w:val="115"/>
                <w:sz w:val="20"/>
                <w:szCs w:val="20"/>
              </w:rPr>
              <w:t>Создавать</w:t>
            </w:r>
            <w:r w:rsidRPr="00005DA0">
              <w:rPr>
                <w:color w:val="000000"/>
                <w:spacing w:val="-2"/>
                <w:w w:val="115"/>
                <w:sz w:val="20"/>
                <w:szCs w:val="20"/>
              </w:rPr>
              <w:t xml:space="preserve"> </w:t>
            </w:r>
            <w:r w:rsidRPr="00005DA0">
              <w:rPr>
                <w:color w:val="000000"/>
                <w:w w:val="115"/>
                <w:sz w:val="20"/>
                <w:szCs w:val="20"/>
              </w:rPr>
              <w:t>аннотацию</w:t>
            </w:r>
            <w:r w:rsidRPr="00005DA0">
              <w:rPr>
                <w:color w:val="000000"/>
                <w:spacing w:val="-2"/>
                <w:w w:val="115"/>
                <w:sz w:val="20"/>
                <w:szCs w:val="20"/>
              </w:rPr>
              <w:t xml:space="preserve"> </w:t>
            </w:r>
            <w:r w:rsidRPr="00005DA0">
              <w:rPr>
                <w:color w:val="000000"/>
                <w:w w:val="115"/>
                <w:sz w:val="20"/>
                <w:szCs w:val="20"/>
              </w:rPr>
              <w:t>на</w:t>
            </w:r>
            <w:r w:rsidRPr="00005DA0">
              <w:rPr>
                <w:color w:val="000000"/>
                <w:spacing w:val="-1"/>
                <w:w w:val="115"/>
                <w:sz w:val="20"/>
                <w:szCs w:val="20"/>
              </w:rPr>
              <w:t xml:space="preserve"> </w:t>
            </w:r>
            <w:r w:rsidRPr="00005DA0">
              <w:rPr>
                <w:color w:val="000000"/>
                <w:w w:val="115"/>
                <w:sz w:val="20"/>
                <w:szCs w:val="20"/>
              </w:rPr>
              <w:t>прочитанное</w:t>
            </w:r>
            <w:r w:rsidRPr="00005DA0">
              <w:rPr>
                <w:color w:val="000000"/>
                <w:spacing w:val="-2"/>
                <w:w w:val="115"/>
                <w:sz w:val="20"/>
                <w:szCs w:val="20"/>
              </w:rPr>
              <w:t xml:space="preserve"> </w:t>
            </w:r>
            <w:r w:rsidRPr="00005DA0">
              <w:rPr>
                <w:color w:val="000000"/>
                <w:w w:val="115"/>
                <w:sz w:val="20"/>
                <w:szCs w:val="20"/>
              </w:rPr>
              <w:t>произведение.</w:t>
            </w:r>
          </w:p>
        </w:tc>
      </w:tr>
      <w:tr w:rsidR="00005DA0" w:rsidRPr="00005DA0" w14:paraId="28E3B2C2" w14:textId="77777777" w:rsidTr="00371A50">
        <w:trPr>
          <w:trHeight w:val="555"/>
        </w:trPr>
        <w:tc>
          <w:tcPr>
            <w:tcW w:w="1928" w:type="dxa"/>
            <w:tcBorders>
              <w:left w:val="single" w:sz="6" w:space="0" w:color="000000"/>
              <w:bottom w:val="single" w:sz="6" w:space="0" w:color="000000"/>
            </w:tcBorders>
          </w:tcPr>
          <w:p w14:paraId="6A7D3916"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t>Литература</w:t>
            </w:r>
            <w:r w:rsidRPr="00005DA0">
              <w:rPr>
                <w:color w:val="000000"/>
                <w:spacing w:val="1"/>
                <w:w w:val="115"/>
                <w:sz w:val="20"/>
                <w:szCs w:val="20"/>
              </w:rPr>
              <w:t xml:space="preserve"> </w:t>
            </w:r>
            <w:r w:rsidR="00C177A2">
              <w:rPr>
                <w:color w:val="000000"/>
                <w:w w:val="115"/>
                <w:sz w:val="20"/>
                <w:szCs w:val="20"/>
              </w:rPr>
              <w:t>народов Россий</w:t>
            </w:r>
            <w:r w:rsidRPr="00005DA0">
              <w:rPr>
                <w:color w:val="000000"/>
                <w:w w:val="115"/>
                <w:sz w:val="20"/>
                <w:szCs w:val="20"/>
              </w:rPr>
              <w:t>ской</w:t>
            </w:r>
            <w:r w:rsidRPr="00005DA0">
              <w:rPr>
                <w:color w:val="000000"/>
                <w:spacing w:val="1"/>
                <w:w w:val="115"/>
                <w:sz w:val="20"/>
                <w:szCs w:val="20"/>
              </w:rPr>
              <w:t xml:space="preserve"> </w:t>
            </w:r>
            <w:r w:rsidRPr="00005DA0">
              <w:rPr>
                <w:color w:val="000000"/>
                <w:w w:val="115"/>
                <w:sz w:val="20"/>
                <w:szCs w:val="20"/>
              </w:rPr>
              <w:lastRenderedPageBreak/>
              <w:t>Федерации</w:t>
            </w:r>
            <w:r w:rsidRPr="00005DA0">
              <w:rPr>
                <w:color w:val="000000"/>
                <w:spacing w:val="-48"/>
                <w:w w:val="115"/>
                <w:sz w:val="20"/>
                <w:szCs w:val="20"/>
              </w:rPr>
              <w:t xml:space="preserve"> </w:t>
            </w:r>
            <w:r w:rsidRPr="00005DA0">
              <w:rPr>
                <w:color w:val="000000"/>
                <w:w w:val="115"/>
                <w:sz w:val="20"/>
                <w:szCs w:val="20"/>
              </w:rPr>
              <w:t>(2</w:t>
            </w:r>
            <w:r w:rsidRPr="00005DA0">
              <w:rPr>
                <w:color w:val="000000"/>
                <w:spacing w:val="-9"/>
                <w:w w:val="115"/>
                <w:sz w:val="20"/>
                <w:szCs w:val="20"/>
              </w:rPr>
              <w:t xml:space="preserve"> </w:t>
            </w:r>
            <w:r w:rsidRPr="00005DA0">
              <w:rPr>
                <w:color w:val="000000"/>
                <w:w w:val="115"/>
                <w:sz w:val="20"/>
                <w:szCs w:val="20"/>
              </w:rPr>
              <w:t>ч)</w:t>
            </w:r>
          </w:p>
        </w:tc>
        <w:tc>
          <w:tcPr>
            <w:tcW w:w="3175" w:type="dxa"/>
            <w:tcBorders>
              <w:top w:val="single" w:sz="6" w:space="0" w:color="000000"/>
              <w:bottom w:val="single" w:sz="6" w:space="0" w:color="000000"/>
            </w:tcBorders>
          </w:tcPr>
          <w:p w14:paraId="6103DE20" w14:textId="77777777" w:rsidR="005B2FBF" w:rsidRPr="00005DA0" w:rsidRDefault="00005DA0" w:rsidP="00C177A2">
            <w:pPr>
              <w:pStyle w:val="TableParagraph"/>
              <w:ind w:left="0"/>
              <w:jc w:val="center"/>
              <w:rPr>
                <w:color w:val="000000"/>
                <w:sz w:val="20"/>
                <w:szCs w:val="20"/>
              </w:rPr>
            </w:pPr>
            <w:r w:rsidRPr="00005DA0">
              <w:rPr>
                <w:color w:val="000000"/>
                <w:spacing w:val="-2"/>
                <w:w w:val="115"/>
                <w:sz w:val="20"/>
                <w:szCs w:val="20"/>
              </w:rPr>
              <w:lastRenderedPageBreak/>
              <w:t xml:space="preserve">Стихотворения </w:t>
            </w:r>
            <w:r w:rsidRPr="00005DA0">
              <w:rPr>
                <w:color w:val="000000"/>
                <w:spacing w:val="-1"/>
                <w:w w:val="115"/>
                <w:sz w:val="20"/>
                <w:szCs w:val="20"/>
              </w:rPr>
              <w:t>(два по выбору).</w:t>
            </w:r>
            <w:r w:rsidRPr="00005DA0">
              <w:rPr>
                <w:color w:val="000000"/>
                <w:spacing w:val="-49"/>
                <w:w w:val="115"/>
                <w:sz w:val="20"/>
                <w:szCs w:val="20"/>
              </w:rPr>
              <w:t xml:space="preserve"> </w:t>
            </w:r>
            <w:r w:rsidRPr="00005DA0">
              <w:rPr>
                <w:color w:val="000000"/>
                <w:w w:val="115"/>
                <w:sz w:val="20"/>
                <w:szCs w:val="20"/>
              </w:rPr>
              <w:t>Например,</w:t>
            </w:r>
            <w:r w:rsidRPr="00005DA0">
              <w:rPr>
                <w:color w:val="000000"/>
                <w:spacing w:val="-10"/>
                <w:w w:val="115"/>
                <w:sz w:val="20"/>
                <w:szCs w:val="20"/>
              </w:rPr>
              <w:t xml:space="preserve"> </w:t>
            </w:r>
            <w:r w:rsidRPr="00005DA0">
              <w:rPr>
                <w:color w:val="000000"/>
                <w:w w:val="115"/>
                <w:sz w:val="20"/>
                <w:szCs w:val="20"/>
              </w:rPr>
              <w:t>М.</w:t>
            </w:r>
            <w:r w:rsidRPr="00005DA0">
              <w:rPr>
                <w:color w:val="000000"/>
                <w:spacing w:val="-10"/>
                <w:w w:val="115"/>
                <w:sz w:val="20"/>
                <w:szCs w:val="20"/>
              </w:rPr>
              <w:t xml:space="preserve"> </w:t>
            </w:r>
            <w:r w:rsidRPr="00005DA0">
              <w:rPr>
                <w:color w:val="000000"/>
                <w:w w:val="115"/>
                <w:sz w:val="20"/>
                <w:szCs w:val="20"/>
              </w:rPr>
              <w:t>Карим.</w:t>
            </w:r>
            <w:r w:rsidRPr="00005DA0">
              <w:rPr>
                <w:color w:val="000000"/>
                <w:spacing w:val="-9"/>
                <w:w w:val="115"/>
                <w:sz w:val="20"/>
                <w:szCs w:val="20"/>
              </w:rPr>
              <w:t xml:space="preserve"> </w:t>
            </w:r>
            <w:r w:rsidR="00C177A2">
              <w:rPr>
                <w:color w:val="000000"/>
                <w:w w:val="115"/>
                <w:sz w:val="20"/>
                <w:szCs w:val="20"/>
              </w:rPr>
              <w:t>«Бессмер</w:t>
            </w:r>
            <w:r w:rsidRPr="00005DA0">
              <w:rPr>
                <w:color w:val="000000"/>
                <w:w w:val="115"/>
                <w:sz w:val="20"/>
                <w:szCs w:val="20"/>
              </w:rPr>
              <w:t>тие»</w:t>
            </w:r>
            <w:r w:rsidRPr="00005DA0">
              <w:rPr>
                <w:color w:val="000000"/>
                <w:spacing w:val="-12"/>
                <w:w w:val="115"/>
                <w:sz w:val="20"/>
                <w:szCs w:val="20"/>
              </w:rPr>
              <w:t xml:space="preserve"> </w:t>
            </w:r>
            <w:r w:rsidRPr="00005DA0">
              <w:rPr>
                <w:color w:val="000000"/>
                <w:w w:val="115"/>
                <w:sz w:val="20"/>
                <w:szCs w:val="20"/>
              </w:rPr>
              <w:lastRenderedPageBreak/>
              <w:t>(фрагменты);</w:t>
            </w:r>
            <w:r w:rsidRPr="00005DA0">
              <w:rPr>
                <w:color w:val="000000"/>
                <w:spacing w:val="-12"/>
                <w:w w:val="115"/>
                <w:sz w:val="20"/>
                <w:szCs w:val="20"/>
              </w:rPr>
              <w:t xml:space="preserve"> </w:t>
            </w:r>
            <w:r w:rsidRPr="00005DA0">
              <w:rPr>
                <w:color w:val="000000"/>
                <w:w w:val="115"/>
                <w:sz w:val="20"/>
                <w:szCs w:val="20"/>
              </w:rPr>
              <w:t>Г.</w:t>
            </w:r>
            <w:r w:rsidRPr="00005DA0">
              <w:rPr>
                <w:color w:val="000000"/>
                <w:spacing w:val="-12"/>
                <w:w w:val="115"/>
                <w:sz w:val="20"/>
                <w:szCs w:val="20"/>
              </w:rPr>
              <w:t xml:space="preserve"> </w:t>
            </w:r>
            <w:r w:rsidRPr="00005DA0">
              <w:rPr>
                <w:color w:val="000000"/>
                <w:w w:val="115"/>
                <w:sz w:val="20"/>
                <w:szCs w:val="20"/>
              </w:rPr>
              <w:t>Тукай.</w:t>
            </w:r>
          </w:p>
          <w:p w14:paraId="6C6D695C" w14:textId="77777777" w:rsidR="005B2FBF" w:rsidRPr="00005DA0" w:rsidRDefault="00005DA0" w:rsidP="00C177A2">
            <w:pPr>
              <w:pStyle w:val="TableParagraph"/>
              <w:ind w:left="0"/>
              <w:jc w:val="center"/>
              <w:rPr>
                <w:color w:val="000000"/>
                <w:sz w:val="20"/>
                <w:szCs w:val="20"/>
              </w:rPr>
            </w:pPr>
            <w:r w:rsidRPr="00005DA0">
              <w:rPr>
                <w:color w:val="000000"/>
                <w:spacing w:val="-3"/>
                <w:w w:val="120"/>
                <w:sz w:val="20"/>
                <w:szCs w:val="20"/>
              </w:rPr>
              <w:t xml:space="preserve">«Родная </w:t>
            </w:r>
            <w:r w:rsidRPr="00005DA0">
              <w:rPr>
                <w:color w:val="000000"/>
                <w:spacing w:val="-2"/>
                <w:w w:val="120"/>
                <w:sz w:val="20"/>
                <w:szCs w:val="20"/>
              </w:rPr>
              <w:t>деревня», «Книга»;</w:t>
            </w:r>
            <w:r w:rsidRPr="00005DA0">
              <w:rPr>
                <w:color w:val="000000"/>
                <w:spacing w:val="-1"/>
                <w:w w:val="120"/>
                <w:sz w:val="20"/>
                <w:szCs w:val="20"/>
              </w:rPr>
              <w:t xml:space="preserve"> </w:t>
            </w:r>
            <w:r w:rsidRPr="00005DA0">
              <w:rPr>
                <w:color w:val="000000"/>
                <w:w w:val="115"/>
                <w:sz w:val="20"/>
                <w:szCs w:val="20"/>
              </w:rPr>
              <w:t>К.</w:t>
            </w:r>
            <w:r w:rsidRPr="00005DA0">
              <w:rPr>
                <w:color w:val="000000"/>
                <w:spacing w:val="-10"/>
                <w:w w:val="115"/>
                <w:sz w:val="20"/>
                <w:szCs w:val="20"/>
              </w:rPr>
              <w:t xml:space="preserve"> </w:t>
            </w:r>
            <w:r w:rsidRPr="00005DA0">
              <w:rPr>
                <w:color w:val="000000"/>
                <w:w w:val="115"/>
                <w:sz w:val="20"/>
                <w:szCs w:val="20"/>
              </w:rPr>
              <w:t>Кулиев.</w:t>
            </w:r>
            <w:r w:rsidRPr="00005DA0">
              <w:rPr>
                <w:color w:val="000000"/>
                <w:spacing w:val="-10"/>
                <w:w w:val="115"/>
                <w:sz w:val="20"/>
                <w:szCs w:val="20"/>
              </w:rPr>
              <w:t xml:space="preserve"> </w:t>
            </w:r>
            <w:r w:rsidRPr="00005DA0">
              <w:rPr>
                <w:color w:val="000000"/>
                <w:w w:val="115"/>
                <w:sz w:val="20"/>
                <w:szCs w:val="20"/>
              </w:rPr>
              <w:t>«Когда</w:t>
            </w:r>
            <w:r w:rsidRPr="00005DA0">
              <w:rPr>
                <w:color w:val="000000"/>
                <w:spacing w:val="-10"/>
                <w:w w:val="115"/>
                <w:sz w:val="20"/>
                <w:szCs w:val="20"/>
              </w:rPr>
              <w:t xml:space="preserve"> </w:t>
            </w:r>
            <w:r w:rsidRPr="00005DA0">
              <w:rPr>
                <w:color w:val="000000"/>
                <w:w w:val="115"/>
                <w:sz w:val="20"/>
                <w:szCs w:val="20"/>
              </w:rPr>
              <w:t>на</w:t>
            </w:r>
            <w:r w:rsidRPr="00005DA0">
              <w:rPr>
                <w:color w:val="000000"/>
                <w:spacing w:val="-9"/>
                <w:w w:val="115"/>
                <w:sz w:val="20"/>
                <w:szCs w:val="20"/>
              </w:rPr>
              <w:t xml:space="preserve"> </w:t>
            </w:r>
            <w:r w:rsidRPr="00005DA0">
              <w:rPr>
                <w:color w:val="000000"/>
                <w:w w:val="115"/>
                <w:sz w:val="20"/>
                <w:szCs w:val="20"/>
              </w:rPr>
              <w:t>меня</w:t>
            </w:r>
            <w:r w:rsidRPr="00005DA0">
              <w:rPr>
                <w:color w:val="000000"/>
                <w:spacing w:val="-10"/>
                <w:w w:val="115"/>
                <w:sz w:val="20"/>
                <w:szCs w:val="20"/>
              </w:rPr>
              <w:t xml:space="preserve"> </w:t>
            </w:r>
            <w:r w:rsidR="00C177A2">
              <w:rPr>
                <w:color w:val="000000"/>
                <w:w w:val="115"/>
                <w:sz w:val="20"/>
                <w:szCs w:val="20"/>
              </w:rPr>
              <w:t>н</w:t>
            </w:r>
            <w:r w:rsidRPr="00005DA0">
              <w:rPr>
                <w:color w:val="000000"/>
                <w:spacing w:val="-1"/>
                <w:w w:val="115"/>
                <w:sz w:val="20"/>
                <w:szCs w:val="20"/>
              </w:rPr>
              <w:t>валилась</w:t>
            </w:r>
            <w:r w:rsidRPr="00005DA0">
              <w:rPr>
                <w:color w:val="000000"/>
                <w:spacing w:val="-13"/>
                <w:w w:val="115"/>
                <w:sz w:val="20"/>
                <w:szCs w:val="20"/>
              </w:rPr>
              <w:t xml:space="preserve"> </w:t>
            </w:r>
            <w:r w:rsidRPr="00005DA0">
              <w:rPr>
                <w:color w:val="000000"/>
                <w:spacing w:val="-1"/>
                <w:w w:val="115"/>
                <w:sz w:val="20"/>
                <w:szCs w:val="20"/>
              </w:rPr>
              <w:t>беда…»,</w:t>
            </w:r>
            <w:r w:rsidRPr="00005DA0">
              <w:rPr>
                <w:color w:val="000000"/>
                <w:spacing w:val="-12"/>
                <w:w w:val="115"/>
                <w:sz w:val="20"/>
                <w:szCs w:val="20"/>
              </w:rPr>
              <w:t xml:space="preserve"> </w:t>
            </w:r>
            <w:r w:rsidRPr="00005DA0">
              <w:rPr>
                <w:color w:val="000000"/>
                <w:spacing w:val="-1"/>
                <w:w w:val="115"/>
                <w:sz w:val="20"/>
                <w:szCs w:val="20"/>
              </w:rPr>
              <w:t>«Каким</w:t>
            </w:r>
            <w:r w:rsidRPr="00005DA0">
              <w:rPr>
                <w:color w:val="000000"/>
                <w:spacing w:val="-12"/>
                <w:w w:val="115"/>
                <w:sz w:val="20"/>
                <w:szCs w:val="20"/>
              </w:rPr>
              <w:t xml:space="preserve"> </w:t>
            </w:r>
            <w:r w:rsidRPr="00005DA0">
              <w:rPr>
                <w:color w:val="000000"/>
                <w:spacing w:val="-1"/>
                <w:w w:val="115"/>
                <w:sz w:val="20"/>
                <w:szCs w:val="20"/>
              </w:rPr>
              <w:t>бы</w:t>
            </w:r>
            <w:r w:rsidRPr="00005DA0">
              <w:rPr>
                <w:color w:val="000000"/>
                <w:spacing w:val="-12"/>
                <w:w w:val="115"/>
                <w:sz w:val="20"/>
                <w:szCs w:val="20"/>
              </w:rPr>
              <w:t xml:space="preserve"> </w:t>
            </w:r>
            <w:r w:rsidR="00C177A2">
              <w:rPr>
                <w:color w:val="000000"/>
                <w:spacing w:val="-1"/>
                <w:w w:val="115"/>
                <w:sz w:val="20"/>
                <w:szCs w:val="20"/>
              </w:rPr>
              <w:t>ма</w:t>
            </w:r>
            <w:r w:rsidRPr="00005DA0">
              <w:rPr>
                <w:color w:val="000000"/>
                <w:spacing w:val="-3"/>
                <w:w w:val="115"/>
                <w:sz w:val="20"/>
                <w:szCs w:val="20"/>
              </w:rPr>
              <w:t>лым</w:t>
            </w:r>
            <w:r w:rsidRPr="00005DA0">
              <w:rPr>
                <w:color w:val="000000"/>
                <w:spacing w:val="-13"/>
                <w:w w:val="115"/>
                <w:sz w:val="20"/>
                <w:szCs w:val="20"/>
              </w:rPr>
              <w:t xml:space="preserve"> </w:t>
            </w:r>
            <w:r w:rsidRPr="00005DA0">
              <w:rPr>
                <w:color w:val="000000"/>
                <w:spacing w:val="-2"/>
                <w:w w:val="115"/>
                <w:sz w:val="20"/>
                <w:szCs w:val="20"/>
              </w:rPr>
              <w:t>ни</w:t>
            </w:r>
            <w:r w:rsidRPr="00005DA0">
              <w:rPr>
                <w:color w:val="000000"/>
                <w:spacing w:val="-12"/>
                <w:w w:val="115"/>
                <w:sz w:val="20"/>
                <w:szCs w:val="20"/>
              </w:rPr>
              <w:t xml:space="preserve"> </w:t>
            </w:r>
            <w:r w:rsidRPr="00005DA0">
              <w:rPr>
                <w:color w:val="000000"/>
                <w:spacing w:val="-2"/>
                <w:w w:val="115"/>
                <w:sz w:val="20"/>
                <w:szCs w:val="20"/>
              </w:rPr>
              <w:t>был</w:t>
            </w:r>
            <w:r w:rsidRPr="00005DA0">
              <w:rPr>
                <w:color w:val="000000"/>
                <w:spacing w:val="-13"/>
                <w:w w:val="115"/>
                <w:sz w:val="20"/>
                <w:szCs w:val="20"/>
              </w:rPr>
              <w:t xml:space="preserve"> </w:t>
            </w:r>
            <w:r w:rsidRPr="00005DA0">
              <w:rPr>
                <w:color w:val="000000"/>
                <w:spacing w:val="-2"/>
                <w:w w:val="115"/>
                <w:sz w:val="20"/>
                <w:szCs w:val="20"/>
              </w:rPr>
              <w:t>мой</w:t>
            </w:r>
            <w:r w:rsidRPr="00005DA0">
              <w:rPr>
                <w:color w:val="000000"/>
                <w:spacing w:val="-12"/>
                <w:w w:val="115"/>
                <w:sz w:val="20"/>
                <w:szCs w:val="20"/>
              </w:rPr>
              <w:t xml:space="preserve"> </w:t>
            </w:r>
            <w:r w:rsidRPr="00005DA0">
              <w:rPr>
                <w:color w:val="000000"/>
                <w:spacing w:val="-2"/>
                <w:w w:val="115"/>
                <w:sz w:val="20"/>
                <w:szCs w:val="20"/>
              </w:rPr>
              <w:t>народ…»,</w:t>
            </w:r>
            <w:r w:rsidRPr="00005DA0">
              <w:rPr>
                <w:color w:val="000000"/>
                <w:spacing w:val="-12"/>
                <w:w w:val="115"/>
                <w:sz w:val="20"/>
                <w:szCs w:val="20"/>
              </w:rPr>
              <w:t xml:space="preserve"> </w:t>
            </w:r>
            <w:r w:rsidRPr="00005DA0">
              <w:rPr>
                <w:color w:val="000000"/>
                <w:spacing w:val="-2"/>
                <w:w w:val="115"/>
                <w:sz w:val="20"/>
                <w:szCs w:val="20"/>
              </w:rPr>
              <w:t>«Что</w:t>
            </w:r>
            <w:r w:rsidRPr="00005DA0">
              <w:rPr>
                <w:color w:val="000000"/>
                <w:spacing w:val="-13"/>
                <w:w w:val="115"/>
                <w:sz w:val="20"/>
                <w:szCs w:val="20"/>
              </w:rPr>
              <w:t xml:space="preserve"> </w:t>
            </w:r>
            <w:r w:rsidRPr="00005DA0">
              <w:rPr>
                <w:color w:val="000000"/>
                <w:spacing w:val="-2"/>
                <w:w w:val="115"/>
                <w:sz w:val="20"/>
                <w:szCs w:val="20"/>
              </w:rPr>
              <w:t>б</w:t>
            </w:r>
            <w:r w:rsidRPr="00005DA0">
              <w:rPr>
                <w:color w:val="000000"/>
                <w:spacing w:val="-49"/>
                <w:w w:val="115"/>
                <w:sz w:val="20"/>
                <w:szCs w:val="20"/>
              </w:rPr>
              <w:t xml:space="preserve"> </w:t>
            </w:r>
            <w:r w:rsidRPr="00005DA0">
              <w:rPr>
                <w:color w:val="000000"/>
                <w:w w:val="110"/>
                <w:sz w:val="20"/>
                <w:szCs w:val="20"/>
              </w:rPr>
              <w:t>ни</w:t>
            </w:r>
            <w:r w:rsidRPr="00005DA0">
              <w:rPr>
                <w:color w:val="000000"/>
                <w:spacing w:val="-9"/>
                <w:w w:val="110"/>
                <w:sz w:val="20"/>
                <w:szCs w:val="20"/>
              </w:rPr>
              <w:t xml:space="preserve"> </w:t>
            </w:r>
            <w:r w:rsidRPr="00005DA0">
              <w:rPr>
                <w:color w:val="000000"/>
                <w:w w:val="110"/>
                <w:sz w:val="20"/>
                <w:szCs w:val="20"/>
              </w:rPr>
              <w:t>делалось</w:t>
            </w:r>
            <w:r w:rsidRPr="00005DA0">
              <w:rPr>
                <w:color w:val="000000"/>
                <w:spacing w:val="-8"/>
                <w:w w:val="110"/>
                <w:sz w:val="20"/>
                <w:szCs w:val="20"/>
              </w:rPr>
              <w:t xml:space="preserve"> </w:t>
            </w:r>
            <w:r w:rsidRPr="00005DA0">
              <w:rPr>
                <w:color w:val="000000"/>
                <w:w w:val="110"/>
                <w:sz w:val="20"/>
                <w:szCs w:val="20"/>
              </w:rPr>
              <w:t>на</w:t>
            </w:r>
            <w:r w:rsidRPr="00005DA0">
              <w:rPr>
                <w:color w:val="000000"/>
                <w:spacing w:val="-8"/>
                <w:w w:val="110"/>
                <w:sz w:val="20"/>
                <w:szCs w:val="20"/>
              </w:rPr>
              <w:t xml:space="preserve"> </w:t>
            </w:r>
            <w:r w:rsidRPr="00005DA0">
              <w:rPr>
                <w:color w:val="000000"/>
                <w:w w:val="110"/>
                <w:sz w:val="20"/>
                <w:szCs w:val="20"/>
              </w:rPr>
              <w:t>свете…»</w:t>
            </w:r>
            <w:r w:rsidRPr="00005DA0">
              <w:rPr>
                <w:color w:val="000000"/>
                <w:spacing w:val="-9"/>
                <w:w w:val="110"/>
                <w:sz w:val="20"/>
                <w:szCs w:val="20"/>
              </w:rPr>
              <w:t xml:space="preserve"> </w:t>
            </w:r>
            <w:r w:rsidRPr="00005DA0">
              <w:rPr>
                <w:color w:val="000000"/>
                <w:w w:val="110"/>
                <w:sz w:val="20"/>
                <w:szCs w:val="20"/>
              </w:rPr>
              <w:t>(2</w:t>
            </w:r>
            <w:r w:rsidRPr="00005DA0">
              <w:rPr>
                <w:color w:val="000000"/>
                <w:spacing w:val="-8"/>
                <w:w w:val="110"/>
                <w:sz w:val="20"/>
                <w:szCs w:val="20"/>
              </w:rPr>
              <w:t xml:space="preserve"> </w:t>
            </w:r>
            <w:r w:rsidRPr="00005DA0">
              <w:rPr>
                <w:color w:val="000000"/>
                <w:w w:val="110"/>
                <w:sz w:val="20"/>
                <w:szCs w:val="20"/>
              </w:rPr>
              <w:t>ч)</w:t>
            </w:r>
          </w:p>
        </w:tc>
        <w:tc>
          <w:tcPr>
            <w:tcW w:w="5046" w:type="dxa"/>
            <w:tcBorders>
              <w:top w:val="single" w:sz="6" w:space="0" w:color="000000"/>
              <w:bottom w:val="single" w:sz="6" w:space="0" w:color="000000"/>
            </w:tcBorders>
          </w:tcPr>
          <w:p w14:paraId="3C6FD24D" w14:textId="77777777" w:rsidR="005B2FBF" w:rsidRPr="00005DA0" w:rsidRDefault="00005DA0" w:rsidP="00C177A2">
            <w:pPr>
              <w:pStyle w:val="TableParagraph"/>
              <w:ind w:left="0"/>
              <w:jc w:val="center"/>
              <w:rPr>
                <w:color w:val="000000"/>
                <w:sz w:val="20"/>
                <w:szCs w:val="20"/>
              </w:rPr>
            </w:pPr>
            <w:r w:rsidRPr="00005DA0">
              <w:rPr>
                <w:color w:val="000000"/>
                <w:w w:val="115"/>
                <w:sz w:val="20"/>
                <w:szCs w:val="20"/>
              </w:rPr>
              <w:lastRenderedPageBreak/>
              <w:t>Читать</w:t>
            </w:r>
            <w:r w:rsidRPr="00005DA0">
              <w:rPr>
                <w:color w:val="000000"/>
                <w:spacing w:val="7"/>
                <w:w w:val="115"/>
                <w:sz w:val="20"/>
                <w:szCs w:val="20"/>
              </w:rPr>
              <w:t xml:space="preserve"> </w:t>
            </w:r>
            <w:r w:rsidRPr="00005DA0">
              <w:rPr>
                <w:color w:val="000000"/>
                <w:w w:val="115"/>
                <w:sz w:val="20"/>
                <w:szCs w:val="20"/>
              </w:rPr>
              <w:t>выразительно</w:t>
            </w:r>
            <w:r w:rsidRPr="00005DA0">
              <w:rPr>
                <w:color w:val="000000"/>
                <w:spacing w:val="8"/>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анализировать</w:t>
            </w:r>
            <w:r w:rsidRPr="00005DA0">
              <w:rPr>
                <w:color w:val="000000"/>
                <w:spacing w:val="8"/>
                <w:w w:val="115"/>
                <w:sz w:val="20"/>
                <w:szCs w:val="20"/>
              </w:rPr>
              <w:t xml:space="preserve"> </w:t>
            </w:r>
            <w:r w:rsidRPr="00005DA0">
              <w:rPr>
                <w:color w:val="000000"/>
                <w:w w:val="115"/>
                <w:sz w:val="20"/>
                <w:szCs w:val="20"/>
              </w:rPr>
              <w:t>поэтический</w:t>
            </w:r>
            <w:r w:rsidRPr="00005DA0">
              <w:rPr>
                <w:color w:val="000000"/>
                <w:spacing w:val="1"/>
                <w:w w:val="115"/>
                <w:sz w:val="20"/>
                <w:szCs w:val="20"/>
              </w:rPr>
              <w:t xml:space="preserve"> </w:t>
            </w:r>
            <w:r w:rsidRPr="00005DA0">
              <w:rPr>
                <w:color w:val="000000"/>
                <w:w w:val="115"/>
                <w:sz w:val="20"/>
                <w:szCs w:val="20"/>
              </w:rPr>
              <w:t>текст.</w:t>
            </w:r>
            <w:r w:rsidRPr="00005DA0">
              <w:rPr>
                <w:color w:val="000000"/>
                <w:spacing w:val="9"/>
                <w:w w:val="115"/>
                <w:sz w:val="20"/>
                <w:szCs w:val="20"/>
              </w:rPr>
              <w:t xml:space="preserve"> </w:t>
            </w:r>
            <w:r w:rsidRPr="00005DA0">
              <w:rPr>
                <w:color w:val="000000"/>
                <w:w w:val="115"/>
                <w:sz w:val="20"/>
                <w:szCs w:val="20"/>
              </w:rPr>
              <w:t>Характеризовать</w:t>
            </w:r>
            <w:r w:rsidRPr="00005DA0">
              <w:rPr>
                <w:color w:val="000000"/>
                <w:spacing w:val="9"/>
                <w:w w:val="115"/>
                <w:sz w:val="20"/>
                <w:szCs w:val="20"/>
              </w:rPr>
              <w:t xml:space="preserve"> </w:t>
            </w:r>
            <w:r w:rsidRPr="00005DA0">
              <w:rPr>
                <w:color w:val="000000"/>
                <w:w w:val="115"/>
                <w:sz w:val="20"/>
                <w:szCs w:val="20"/>
              </w:rPr>
              <w:t>лирического</w:t>
            </w:r>
            <w:r w:rsidRPr="00005DA0">
              <w:rPr>
                <w:color w:val="000000"/>
                <w:spacing w:val="9"/>
                <w:w w:val="115"/>
                <w:sz w:val="20"/>
                <w:szCs w:val="20"/>
              </w:rPr>
              <w:t xml:space="preserve"> </w:t>
            </w:r>
            <w:r w:rsidRPr="00005DA0">
              <w:rPr>
                <w:color w:val="000000"/>
                <w:w w:val="115"/>
                <w:sz w:val="20"/>
                <w:szCs w:val="20"/>
              </w:rPr>
              <w:t>героя.</w:t>
            </w:r>
            <w:r w:rsidRPr="00005DA0">
              <w:rPr>
                <w:color w:val="000000"/>
                <w:spacing w:val="9"/>
                <w:w w:val="115"/>
                <w:sz w:val="20"/>
                <w:szCs w:val="20"/>
              </w:rPr>
              <w:t xml:space="preserve"> </w:t>
            </w:r>
            <w:r w:rsidR="00C177A2">
              <w:rPr>
                <w:color w:val="000000"/>
                <w:w w:val="115"/>
                <w:sz w:val="20"/>
                <w:szCs w:val="20"/>
              </w:rPr>
              <w:t>Сопостав</w:t>
            </w:r>
            <w:r w:rsidRPr="00005DA0">
              <w:rPr>
                <w:color w:val="000000"/>
                <w:w w:val="115"/>
                <w:sz w:val="20"/>
                <w:szCs w:val="20"/>
              </w:rPr>
              <w:t xml:space="preserve">лять произведения, </w:t>
            </w:r>
            <w:r w:rsidRPr="00005DA0">
              <w:rPr>
                <w:color w:val="000000"/>
                <w:w w:val="115"/>
                <w:sz w:val="20"/>
                <w:szCs w:val="20"/>
              </w:rPr>
              <w:lastRenderedPageBreak/>
              <w:t>определяя общность темы и её</w:t>
            </w:r>
            <w:r w:rsidRPr="00005DA0">
              <w:rPr>
                <w:color w:val="000000"/>
                <w:spacing w:val="1"/>
                <w:w w:val="115"/>
                <w:sz w:val="20"/>
                <w:szCs w:val="20"/>
              </w:rPr>
              <w:t xml:space="preserve"> </w:t>
            </w:r>
            <w:r w:rsidRPr="00005DA0">
              <w:rPr>
                <w:color w:val="000000"/>
                <w:w w:val="115"/>
                <w:sz w:val="20"/>
                <w:szCs w:val="20"/>
              </w:rPr>
              <w:t>художественное воплощение. Выявлять ху</w:t>
            </w:r>
            <w:r w:rsidR="00C177A2">
              <w:rPr>
                <w:color w:val="000000"/>
                <w:w w:val="115"/>
                <w:sz w:val="20"/>
                <w:szCs w:val="20"/>
              </w:rPr>
              <w:t>доже</w:t>
            </w:r>
            <w:r w:rsidRPr="00005DA0">
              <w:rPr>
                <w:color w:val="000000"/>
                <w:w w:val="120"/>
                <w:sz w:val="20"/>
                <w:szCs w:val="20"/>
              </w:rPr>
              <w:t>ственные</w:t>
            </w:r>
            <w:r w:rsidRPr="00005DA0">
              <w:rPr>
                <w:color w:val="000000"/>
                <w:spacing w:val="-14"/>
                <w:w w:val="120"/>
                <w:sz w:val="20"/>
                <w:szCs w:val="20"/>
              </w:rPr>
              <w:t xml:space="preserve"> </w:t>
            </w:r>
            <w:r w:rsidRPr="00005DA0">
              <w:rPr>
                <w:color w:val="000000"/>
                <w:w w:val="120"/>
                <w:sz w:val="20"/>
                <w:szCs w:val="20"/>
              </w:rPr>
              <w:t>средства</w:t>
            </w:r>
            <w:r w:rsidRPr="00005DA0">
              <w:rPr>
                <w:color w:val="000000"/>
                <w:spacing w:val="-13"/>
                <w:w w:val="120"/>
                <w:sz w:val="20"/>
                <w:szCs w:val="20"/>
              </w:rPr>
              <w:t xml:space="preserve"> </w:t>
            </w:r>
            <w:r w:rsidRPr="00005DA0">
              <w:rPr>
                <w:color w:val="000000"/>
                <w:w w:val="120"/>
                <w:sz w:val="20"/>
                <w:szCs w:val="20"/>
              </w:rPr>
              <w:t>выразительности.</w:t>
            </w:r>
          </w:p>
        </w:tc>
      </w:tr>
      <w:tr w:rsidR="00005DA0" w:rsidRPr="00005DA0" w14:paraId="749B6BDC" w14:textId="77777777" w:rsidTr="00371A50">
        <w:trPr>
          <w:trHeight w:val="563"/>
        </w:trPr>
        <w:tc>
          <w:tcPr>
            <w:tcW w:w="1928" w:type="dxa"/>
          </w:tcPr>
          <w:p w14:paraId="424D8DB3" w14:textId="77777777" w:rsidR="005B2FBF" w:rsidRPr="00371A50" w:rsidRDefault="00005DA0" w:rsidP="00371A50">
            <w:pPr>
              <w:jc w:val="center"/>
              <w:rPr>
                <w:b/>
                <w:sz w:val="20"/>
              </w:rPr>
            </w:pPr>
            <w:r w:rsidRPr="00371A50">
              <w:rPr>
                <w:b/>
                <w:sz w:val="20"/>
              </w:rPr>
              <w:lastRenderedPageBreak/>
              <w:t>Тематический блок/раздел</w:t>
            </w:r>
          </w:p>
        </w:tc>
        <w:tc>
          <w:tcPr>
            <w:tcW w:w="3175" w:type="dxa"/>
          </w:tcPr>
          <w:p w14:paraId="3441E1F9" w14:textId="77777777" w:rsidR="005B2FBF" w:rsidRPr="00371A50" w:rsidRDefault="00005DA0" w:rsidP="00371A50">
            <w:pPr>
              <w:jc w:val="center"/>
              <w:rPr>
                <w:b/>
                <w:sz w:val="20"/>
              </w:rPr>
            </w:pPr>
            <w:r w:rsidRPr="00371A50">
              <w:rPr>
                <w:b/>
                <w:sz w:val="20"/>
              </w:rPr>
              <w:t>Основное содержание</w:t>
            </w:r>
          </w:p>
        </w:tc>
        <w:tc>
          <w:tcPr>
            <w:tcW w:w="5046" w:type="dxa"/>
          </w:tcPr>
          <w:p w14:paraId="5E86CE0B" w14:textId="77777777" w:rsidR="005B2FBF" w:rsidRPr="00371A50" w:rsidRDefault="00005DA0" w:rsidP="00371A50">
            <w:pPr>
              <w:jc w:val="center"/>
              <w:rPr>
                <w:b/>
                <w:sz w:val="20"/>
              </w:rPr>
            </w:pPr>
            <w:r w:rsidRPr="00371A50">
              <w:rPr>
                <w:b/>
                <w:sz w:val="20"/>
              </w:rPr>
              <w:t>Основные виды деятельности обучающихся</w:t>
            </w:r>
          </w:p>
        </w:tc>
      </w:tr>
      <w:tr w:rsidR="00005DA0" w:rsidRPr="00005DA0" w14:paraId="1B4BCB57" w14:textId="77777777" w:rsidTr="00371A50">
        <w:trPr>
          <w:trHeight w:val="2465"/>
        </w:trPr>
        <w:tc>
          <w:tcPr>
            <w:tcW w:w="1928" w:type="dxa"/>
            <w:vMerge w:val="restart"/>
            <w:tcBorders>
              <w:left w:val="single" w:sz="6" w:space="0" w:color="000000"/>
              <w:bottom w:val="single" w:sz="6" w:space="0" w:color="000000"/>
              <w:right w:val="single" w:sz="6" w:space="0" w:color="000000"/>
            </w:tcBorders>
          </w:tcPr>
          <w:p w14:paraId="0985DE65" w14:textId="77777777" w:rsidR="005B2FBF" w:rsidRPr="00371A50" w:rsidRDefault="00005DA0" w:rsidP="00371A50">
            <w:pPr>
              <w:jc w:val="center"/>
              <w:rPr>
                <w:sz w:val="20"/>
              </w:rPr>
            </w:pPr>
            <w:r w:rsidRPr="00371A50">
              <w:rPr>
                <w:sz w:val="20"/>
              </w:rPr>
              <w:t>Зарубежная литература (11 ч)</w:t>
            </w:r>
          </w:p>
        </w:tc>
        <w:tc>
          <w:tcPr>
            <w:tcW w:w="3175" w:type="dxa"/>
          </w:tcPr>
          <w:p w14:paraId="6FB18BC0" w14:textId="77777777" w:rsidR="005B2FBF" w:rsidRPr="00371A50" w:rsidRDefault="00005DA0" w:rsidP="00371A50">
            <w:pPr>
              <w:jc w:val="center"/>
              <w:rPr>
                <w:sz w:val="20"/>
              </w:rPr>
            </w:pPr>
            <w:r w:rsidRPr="00371A50">
              <w:rPr>
                <w:sz w:val="20"/>
              </w:rPr>
              <w:t>Д. Дефо. «Робинзон Крузо» (главы по выбору) (2 ч)</w:t>
            </w:r>
          </w:p>
        </w:tc>
        <w:tc>
          <w:tcPr>
            <w:tcW w:w="5046" w:type="dxa"/>
            <w:tcBorders>
              <w:bottom w:val="single" w:sz="6" w:space="0" w:color="000000"/>
            </w:tcBorders>
          </w:tcPr>
          <w:p w14:paraId="094B3466" w14:textId="77777777" w:rsidR="005B2FBF" w:rsidRPr="00371A50" w:rsidRDefault="00005DA0" w:rsidP="00371A50">
            <w:pPr>
              <w:jc w:val="center"/>
              <w:rPr>
                <w:sz w:val="20"/>
              </w:rPr>
            </w:pPr>
            <w:r w:rsidRPr="00371A50">
              <w:rPr>
                <w:sz w:val="20"/>
              </w:rPr>
              <w:t>Читать выразительно прозаический</w:t>
            </w:r>
            <w:r w:rsidR="00D87583" w:rsidRPr="00371A50">
              <w:rPr>
                <w:sz w:val="20"/>
              </w:rPr>
              <w:t xml:space="preserve"> </w:t>
            </w:r>
            <w:r w:rsidRPr="00371A50">
              <w:rPr>
                <w:sz w:val="20"/>
              </w:rPr>
              <w:t>текст,</w:t>
            </w:r>
            <w:r w:rsidR="00D87583" w:rsidRPr="00371A50">
              <w:rPr>
                <w:sz w:val="20"/>
              </w:rPr>
              <w:t xml:space="preserve"> </w:t>
            </w:r>
            <w:r w:rsidRPr="00371A50">
              <w:rPr>
                <w:sz w:val="20"/>
              </w:rPr>
              <w:t xml:space="preserve">отвечать на вопросы. Учиться самостоятельно формулировать вопросы. Пересказывать (кратко, подробно, </w:t>
            </w:r>
            <w:r w:rsidR="00371A50" w:rsidRPr="00371A50">
              <w:rPr>
                <w:sz w:val="20"/>
              </w:rPr>
              <w:t>выбороч</w:t>
            </w:r>
            <w:r w:rsidRPr="00371A50">
              <w:rPr>
                <w:sz w:val="20"/>
              </w:rPr>
              <w:t>но) главу повести.</w:t>
            </w:r>
          </w:p>
          <w:p w14:paraId="2525D30C" w14:textId="77777777" w:rsidR="005B2FBF" w:rsidRPr="00371A50" w:rsidRDefault="00005DA0" w:rsidP="00371A50">
            <w:pPr>
              <w:jc w:val="center"/>
              <w:rPr>
                <w:sz w:val="20"/>
              </w:rPr>
            </w:pPr>
            <w:r w:rsidRPr="00371A50">
              <w:rPr>
                <w:sz w:val="20"/>
              </w:rPr>
              <w:t xml:space="preserve">Уметь характеризовать героев повести. </w:t>
            </w:r>
            <w:r w:rsidR="00371A50" w:rsidRPr="00371A50">
              <w:rPr>
                <w:sz w:val="20"/>
              </w:rPr>
              <w:t>Анализиро</w:t>
            </w:r>
            <w:r w:rsidRPr="00371A50">
              <w:rPr>
                <w:sz w:val="20"/>
              </w:rPr>
              <w:t>вать детали, выявляющие авторское отношение</w:t>
            </w:r>
          </w:p>
          <w:p w14:paraId="371E2A5C" w14:textId="77777777" w:rsidR="005B2FBF" w:rsidRPr="00371A50" w:rsidRDefault="00005DA0" w:rsidP="00371A50">
            <w:pPr>
              <w:jc w:val="center"/>
              <w:rPr>
                <w:sz w:val="20"/>
              </w:rPr>
            </w:pPr>
            <w:r w:rsidRPr="00371A50">
              <w:rPr>
                <w:sz w:val="20"/>
              </w:rPr>
              <w:t xml:space="preserve">к персонажам. Определять художественные средства выразительности. Работать со словарями, определять значение устаревших слов и выражений. </w:t>
            </w:r>
            <w:r w:rsidR="00371A50" w:rsidRPr="00371A50">
              <w:rPr>
                <w:sz w:val="20"/>
              </w:rPr>
              <w:t>Аргументи</w:t>
            </w:r>
            <w:r w:rsidRPr="00371A50">
              <w:rPr>
                <w:sz w:val="20"/>
              </w:rPr>
              <w:t>рованно высказывать своё отношение к героям произведения. Составлять отзыв на произведение.</w:t>
            </w:r>
          </w:p>
        </w:tc>
      </w:tr>
      <w:tr w:rsidR="00005DA0" w:rsidRPr="00005DA0" w14:paraId="0F0559BA" w14:textId="77777777" w:rsidTr="00371A50">
        <w:trPr>
          <w:trHeight w:val="1622"/>
        </w:trPr>
        <w:tc>
          <w:tcPr>
            <w:tcW w:w="1928" w:type="dxa"/>
            <w:vMerge/>
            <w:tcBorders>
              <w:top w:val="nil"/>
              <w:left w:val="single" w:sz="6" w:space="0" w:color="000000"/>
              <w:bottom w:val="single" w:sz="6" w:space="0" w:color="000000"/>
              <w:right w:val="single" w:sz="6" w:space="0" w:color="000000"/>
            </w:tcBorders>
          </w:tcPr>
          <w:p w14:paraId="45C479C2" w14:textId="77777777" w:rsidR="005B2FBF" w:rsidRPr="00005DA0" w:rsidRDefault="005B2FBF" w:rsidP="00C177A2">
            <w:pPr>
              <w:jc w:val="center"/>
              <w:rPr>
                <w:color w:val="000000"/>
                <w:sz w:val="20"/>
                <w:szCs w:val="20"/>
              </w:rPr>
            </w:pPr>
          </w:p>
        </w:tc>
        <w:tc>
          <w:tcPr>
            <w:tcW w:w="3175" w:type="dxa"/>
            <w:tcBorders>
              <w:bottom w:val="single" w:sz="6" w:space="0" w:color="000000"/>
            </w:tcBorders>
          </w:tcPr>
          <w:p w14:paraId="1D7FE750" w14:textId="77777777" w:rsidR="005B2FBF" w:rsidRPr="00371A50" w:rsidRDefault="00005DA0" w:rsidP="00371A50">
            <w:pPr>
              <w:jc w:val="center"/>
              <w:rPr>
                <w:sz w:val="20"/>
              </w:rPr>
            </w:pPr>
            <w:r w:rsidRPr="00371A50">
              <w:rPr>
                <w:sz w:val="20"/>
              </w:rPr>
              <w:t>Дж. Свифт. «Путешествия Гулливера» (главы по выбору) (2 ч)</w:t>
            </w:r>
          </w:p>
        </w:tc>
        <w:tc>
          <w:tcPr>
            <w:tcW w:w="5046" w:type="dxa"/>
            <w:tcBorders>
              <w:top w:val="single" w:sz="6" w:space="0" w:color="000000"/>
              <w:bottom w:val="single" w:sz="6" w:space="0" w:color="000000"/>
            </w:tcBorders>
          </w:tcPr>
          <w:p w14:paraId="4ED9A7C0" w14:textId="77777777" w:rsidR="005B2FBF" w:rsidRPr="00371A50" w:rsidRDefault="00005DA0" w:rsidP="00371A50">
            <w:pPr>
              <w:jc w:val="center"/>
              <w:rPr>
                <w:sz w:val="20"/>
              </w:rPr>
            </w:pPr>
            <w:r w:rsidRPr="00371A50">
              <w:rPr>
                <w:sz w:val="20"/>
              </w:rPr>
              <w:t xml:space="preserve">Читать произведение, отвечать на вопросы, </w:t>
            </w:r>
            <w:r w:rsidR="00371A50" w:rsidRPr="00371A50">
              <w:rPr>
                <w:sz w:val="20"/>
              </w:rPr>
              <w:t>анализи</w:t>
            </w:r>
            <w:r w:rsidRPr="00371A50">
              <w:rPr>
                <w:sz w:val="20"/>
              </w:rPr>
              <w:t xml:space="preserve">ровать отдельные фрагменты. Определять жанровую особенность произведения. Характеризовать </w:t>
            </w:r>
            <w:r w:rsidR="00371A50" w:rsidRPr="00371A50">
              <w:rPr>
                <w:sz w:val="20"/>
              </w:rPr>
              <w:t>главно</w:t>
            </w:r>
            <w:r w:rsidRPr="00371A50">
              <w:rPr>
                <w:sz w:val="20"/>
              </w:rPr>
              <w:t xml:space="preserve">го героя, выявлять </w:t>
            </w:r>
            <w:r w:rsidR="00371A50" w:rsidRPr="00371A50">
              <w:rPr>
                <w:sz w:val="20"/>
              </w:rPr>
              <w:t>своё отношение к нему. Сопостав</w:t>
            </w:r>
            <w:r w:rsidRPr="00371A50">
              <w:rPr>
                <w:sz w:val="20"/>
              </w:rPr>
              <w:t>лять художественные тексты с произведениями других видов искусств. Составлять письменный отзыв на произведение.</w:t>
            </w:r>
          </w:p>
        </w:tc>
      </w:tr>
      <w:tr w:rsidR="00005DA0" w:rsidRPr="00005DA0" w14:paraId="22C78011" w14:textId="77777777" w:rsidTr="00371A50">
        <w:trPr>
          <w:trHeight w:val="1202"/>
        </w:trPr>
        <w:tc>
          <w:tcPr>
            <w:tcW w:w="1928" w:type="dxa"/>
            <w:vMerge/>
            <w:tcBorders>
              <w:top w:val="nil"/>
              <w:left w:val="single" w:sz="6" w:space="0" w:color="000000"/>
              <w:bottom w:val="single" w:sz="6" w:space="0" w:color="000000"/>
              <w:right w:val="single" w:sz="6" w:space="0" w:color="000000"/>
            </w:tcBorders>
          </w:tcPr>
          <w:p w14:paraId="5B4FFA67" w14:textId="77777777" w:rsidR="005B2FBF" w:rsidRPr="00005DA0" w:rsidRDefault="005B2FBF" w:rsidP="00C177A2">
            <w:pPr>
              <w:jc w:val="center"/>
              <w:rPr>
                <w:color w:val="000000"/>
                <w:sz w:val="20"/>
                <w:szCs w:val="20"/>
              </w:rPr>
            </w:pPr>
          </w:p>
        </w:tc>
        <w:tc>
          <w:tcPr>
            <w:tcW w:w="3175" w:type="dxa"/>
            <w:tcBorders>
              <w:top w:val="single" w:sz="6" w:space="0" w:color="000000"/>
              <w:bottom w:val="single" w:sz="6" w:space="0" w:color="000000"/>
            </w:tcBorders>
          </w:tcPr>
          <w:p w14:paraId="26462659" w14:textId="77777777" w:rsidR="005B2FBF" w:rsidRPr="00371A50" w:rsidRDefault="00005DA0" w:rsidP="00371A50">
            <w:pPr>
              <w:jc w:val="center"/>
              <w:rPr>
                <w:sz w:val="20"/>
              </w:rPr>
            </w:pPr>
            <w:r w:rsidRPr="00371A50">
              <w:rPr>
                <w:sz w:val="20"/>
              </w:rPr>
              <w:t>Произведения зарубежных писателей на тему взросления человека (не менее двух).</w:t>
            </w:r>
          </w:p>
          <w:p w14:paraId="6C39F181" w14:textId="77777777" w:rsidR="005B2FBF" w:rsidRPr="00371A50" w:rsidRDefault="00005DA0" w:rsidP="00371A50">
            <w:pPr>
              <w:jc w:val="center"/>
              <w:rPr>
                <w:sz w:val="20"/>
              </w:rPr>
            </w:pPr>
            <w:r w:rsidRPr="00371A50">
              <w:rPr>
                <w:sz w:val="20"/>
              </w:rPr>
              <w:t>Например, Ж. Верн. «Дети капитана Гранта» (главы по</w:t>
            </w:r>
          </w:p>
        </w:tc>
        <w:tc>
          <w:tcPr>
            <w:tcW w:w="5046" w:type="dxa"/>
            <w:tcBorders>
              <w:top w:val="single" w:sz="6" w:space="0" w:color="000000"/>
              <w:bottom w:val="single" w:sz="6" w:space="0" w:color="000000"/>
            </w:tcBorders>
          </w:tcPr>
          <w:p w14:paraId="05F2E584" w14:textId="77777777" w:rsidR="005B2FBF" w:rsidRPr="00371A50" w:rsidRDefault="00005DA0" w:rsidP="00371A50">
            <w:pPr>
              <w:jc w:val="center"/>
              <w:rPr>
                <w:sz w:val="20"/>
              </w:rPr>
            </w:pPr>
            <w:r w:rsidRPr="00371A50">
              <w:rPr>
                <w:sz w:val="20"/>
              </w:rPr>
              <w:t>Читать, отвечать на вопросы. Самостоятельно формулировать вопросы к произведению в процессе его анализа. Владеть разными видами анализа.</w:t>
            </w:r>
          </w:p>
          <w:p w14:paraId="525BB1F9" w14:textId="77777777" w:rsidR="005B2FBF" w:rsidRPr="00371A50" w:rsidRDefault="00005DA0" w:rsidP="00371A50">
            <w:pPr>
              <w:jc w:val="center"/>
              <w:rPr>
                <w:sz w:val="20"/>
              </w:rPr>
            </w:pPr>
            <w:r w:rsidRPr="00371A50">
              <w:rPr>
                <w:sz w:val="20"/>
              </w:rPr>
              <w:t>Выявлять сюжет, композицию произведения. Находить информацию об авторе и произведении</w:t>
            </w:r>
          </w:p>
        </w:tc>
      </w:tr>
      <w:tr w:rsidR="00005DA0" w:rsidRPr="00005DA0" w14:paraId="7D2EB5EA" w14:textId="77777777" w:rsidTr="00371A50">
        <w:trPr>
          <w:trHeight w:val="1207"/>
        </w:trPr>
        <w:tc>
          <w:tcPr>
            <w:tcW w:w="1928" w:type="dxa"/>
            <w:vMerge w:val="restart"/>
            <w:tcBorders>
              <w:left w:val="single" w:sz="6" w:space="0" w:color="000000"/>
              <w:right w:val="single" w:sz="6" w:space="0" w:color="000000"/>
            </w:tcBorders>
          </w:tcPr>
          <w:p w14:paraId="5A88C126" w14:textId="77777777" w:rsidR="005B2FBF" w:rsidRPr="00005DA0" w:rsidRDefault="005B2FBF" w:rsidP="00C177A2">
            <w:pPr>
              <w:pStyle w:val="TableParagraph"/>
              <w:ind w:left="0"/>
              <w:jc w:val="center"/>
              <w:rPr>
                <w:color w:val="000000"/>
                <w:sz w:val="20"/>
                <w:szCs w:val="20"/>
              </w:rPr>
            </w:pPr>
          </w:p>
        </w:tc>
        <w:tc>
          <w:tcPr>
            <w:tcW w:w="3175" w:type="dxa"/>
          </w:tcPr>
          <w:p w14:paraId="4B66B8C1" w14:textId="77777777" w:rsidR="005B2FBF" w:rsidRPr="00371A50" w:rsidRDefault="00371A50" w:rsidP="00371A50">
            <w:pPr>
              <w:jc w:val="center"/>
              <w:rPr>
                <w:sz w:val="20"/>
              </w:rPr>
            </w:pPr>
            <w:r w:rsidRPr="00371A50">
              <w:rPr>
                <w:sz w:val="20"/>
              </w:rPr>
              <w:t>выбору); Х. Ли. «Убить пере</w:t>
            </w:r>
            <w:r w:rsidR="00005DA0" w:rsidRPr="00371A50">
              <w:rPr>
                <w:sz w:val="20"/>
              </w:rPr>
              <w:t>смешника» (главы по выбору) и др. (4 ч)</w:t>
            </w:r>
          </w:p>
        </w:tc>
        <w:tc>
          <w:tcPr>
            <w:tcW w:w="5046" w:type="dxa"/>
          </w:tcPr>
          <w:p w14:paraId="3ECA97CF" w14:textId="77777777" w:rsidR="005B2FBF" w:rsidRPr="00371A50" w:rsidRDefault="00005DA0" w:rsidP="00371A50">
            <w:pPr>
              <w:jc w:val="center"/>
              <w:rPr>
                <w:sz w:val="20"/>
              </w:rPr>
            </w:pPr>
            <w:r w:rsidRPr="00371A50">
              <w:rPr>
                <w:sz w:val="20"/>
              </w:rPr>
              <w:t xml:space="preserve">в справочной, энциклопедической литературе. Выстраивать с </w:t>
            </w:r>
            <w:r w:rsidR="00371A50" w:rsidRPr="00371A50">
              <w:rPr>
                <w:sz w:val="20"/>
              </w:rPr>
              <w:t>помощью учителя траекторию само</w:t>
            </w:r>
            <w:r w:rsidRPr="00371A50">
              <w:rPr>
                <w:sz w:val="20"/>
              </w:rPr>
              <w:t>стоятельного чтения. Участвовать в разработке учебных проектов. Писать отзыв на прочитанную книгу.</w:t>
            </w:r>
          </w:p>
        </w:tc>
      </w:tr>
      <w:tr w:rsidR="00005DA0" w:rsidRPr="00005DA0" w14:paraId="454144BA" w14:textId="77777777" w:rsidTr="00371A50">
        <w:trPr>
          <w:trHeight w:val="2675"/>
        </w:trPr>
        <w:tc>
          <w:tcPr>
            <w:tcW w:w="1928" w:type="dxa"/>
            <w:vMerge/>
            <w:tcBorders>
              <w:top w:val="nil"/>
              <w:left w:val="single" w:sz="6" w:space="0" w:color="000000"/>
              <w:right w:val="single" w:sz="6" w:space="0" w:color="000000"/>
            </w:tcBorders>
          </w:tcPr>
          <w:p w14:paraId="0405CA6C" w14:textId="77777777" w:rsidR="005B2FBF" w:rsidRPr="00005DA0" w:rsidRDefault="005B2FBF" w:rsidP="00C177A2">
            <w:pPr>
              <w:jc w:val="center"/>
              <w:rPr>
                <w:color w:val="000000"/>
                <w:sz w:val="20"/>
                <w:szCs w:val="20"/>
              </w:rPr>
            </w:pPr>
          </w:p>
        </w:tc>
        <w:tc>
          <w:tcPr>
            <w:tcW w:w="3175" w:type="dxa"/>
          </w:tcPr>
          <w:p w14:paraId="6D3340D0" w14:textId="77777777" w:rsidR="005B2FBF" w:rsidRPr="00371A50" w:rsidRDefault="00005DA0" w:rsidP="00371A50">
            <w:pPr>
              <w:jc w:val="center"/>
              <w:rPr>
                <w:sz w:val="20"/>
              </w:rPr>
            </w:pPr>
            <w:r w:rsidRPr="00371A50">
              <w:rPr>
                <w:sz w:val="20"/>
              </w:rPr>
              <w:t xml:space="preserve">Произведения современных зарубежных </w:t>
            </w:r>
            <w:r w:rsidR="00371A50" w:rsidRPr="00371A50">
              <w:rPr>
                <w:sz w:val="20"/>
              </w:rPr>
              <w:t>писателей-фанта</w:t>
            </w:r>
            <w:r w:rsidRPr="00371A50">
              <w:rPr>
                <w:sz w:val="20"/>
              </w:rPr>
              <w:t>стов (не менее двух).</w:t>
            </w:r>
          </w:p>
          <w:p w14:paraId="624A5283" w14:textId="77777777" w:rsidR="005B2FBF" w:rsidRPr="00371A50" w:rsidRDefault="00005DA0" w:rsidP="00371A50">
            <w:pPr>
              <w:jc w:val="center"/>
              <w:rPr>
                <w:sz w:val="20"/>
              </w:rPr>
            </w:pPr>
            <w:r w:rsidRPr="00371A50">
              <w:rPr>
                <w:sz w:val="20"/>
              </w:rPr>
              <w:t>Например, Дж. К. Роулинг.</w:t>
            </w:r>
          </w:p>
          <w:p w14:paraId="584C5B9B" w14:textId="77777777" w:rsidR="005B2FBF" w:rsidRPr="00371A50" w:rsidRDefault="00005DA0" w:rsidP="00371A50">
            <w:pPr>
              <w:jc w:val="center"/>
              <w:rPr>
                <w:sz w:val="20"/>
              </w:rPr>
            </w:pPr>
            <w:r w:rsidRPr="00371A50">
              <w:rPr>
                <w:sz w:val="20"/>
              </w:rPr>
              <w:t xml:space="preserve">«Гарри Поттер» (главы по </w:t>
            </w:r>
            <w:r w:rsidR="00371A50" w:rsidRPr="00371A50">
              <w:rPr>
                <w:sz w:val="20"/>
              </w:rPr>
              <w:t>выбору), Д. У. Джонс. «Дом с харак</w:t>
            </w:r>
            <w:r w:rsidRPr="00371A50">
              <w:rPr>
                <w:sz w:val="20"/>
              </w:rPr>
              <w:t>тером» и др. (3 ч)</w:t>
            </w:r>
          </w:p>
        </w:tc>
        <w:tc>
          <w:tcPr>
            <w:tcW w:w="5046" w:type="dxa"/>
            <w:tcBorders>
              <w:bottom w:val="single" w:sz="6" w:space="0" w:color="000000"/>
            </w:tcBorders>
          </w:tcPr>
          <w:p w14:paraId="0463385B" w14:textId="77777777" w:rsidR="005B2FBF" w:rsidRPr="00371A50" w:rsidRDefault="00005DA0" w:rsidP="00371A50">
            <w:pPr>
              <w:jc w:val="center"/>
              <w:rPr>
                <w:sz w:val="20"/>
              </w:rPr>
            </w:pPr>
            <w:r w:rsidRPr="00371A50">
              <w:rPr>
                <w:sz w:val="20"/>
              </w:rPr>
              <w:t>Читать выразительно литературное произведение, отвечать на вопросы, самостоятельно формулировать вопросы. Опреде</w:t>
            </w:r>
            <w:r w:rsidR="00371A50" w:rsidRPr="00371A50">
              <w:rPr>
                <w:sz w:val="20"/>
              </w:rPr>
              <w:t>лять жанровую особенность произ</w:t>
            </w:r>
            <w:r w:rsidRPr="00371A50">
              <w:rPr>
                <w:sz w:val="20"/>
              </w:rPr>
              <w:t>ведения. Определять тему, идею, художественные</w:t>
            </w:r>
          </w:p>
          <w:p w14:paraId="6D75B5E0" w14:textId="77777777" w:rsidR="005B2FBF" w:rsidRPr="00371A50" w:rsidRDefault="00005DA0" w:rsidP="00371A50">
            <w:pPr>
              <w:jc w:val="center"/>
              <w:rPr>
                <w:sz w:val="20"/>
              </w:rPr>
            </w:pPr>
            <w:r w:rsidRPr="00371A50">
              <w:rPr>
                <w:sz w:val="20"/>
              </w:rPr>
              <w:t>и композиционные особенности произведения. Находить информацию об авторе и произведении в справочной, энциклопедической литературе.</w:t>
            </w:r>
          </w:p>
          <w:p w14:paraId="57CF42C4" w14:textId="77777777" w:rsidR="005B2FBF" w:rsidRPr="00371A50" w:rsidRDefault="00005DA0" w:rsidP="00371A50">
            <w:pPr>
              <w:jc w:val="center"/>
              <w:rPr>
                <w:sz w:val="20"/>
              </w:rPr>
            </w:pPr>
            <w:r w:rsidRPr="00371A50">
              <w:rPr>
                <w:sz w:val="20"/>
              </w:rPr>
              <w:t xml:space="preserve">Выстраивать с помощью учителя траекторию самостоятельного чтения. Участвовать в разработке учебных проектов. Писать отзыв на прочитанную книгу. Создавать аннотацию на прочитанное </w:t>
            </w:r>
            <w:r w:rsidR="00371A50" w:rsidRPr="00371A50">
              <w:rPr>
                <w:sz w:val="20"/>
              </w:rPr>
              <w:t>произ</w:t>
            </w:r>
            <w:r w:rsidRPr="00371A50">
              <w:rPr>
                <w:sz w:val="20"/>
              </w:rPr>
              <w:t>ведение.</w:t>
            </w:r>
          </w:p>
        </w:tc>
      </w:tr>
    </w:tbl>
    <w:p w14:paraId="73F66025" w14:textId="77777777" w:rsidR="005B2FBF" w:rsidRPr="00005DA0" w:rsidRDefault="00005DA0" w:rsidP="00005DA0">
      <w:pPr>
        <w:pStyle w:val="a5"/>
        <w:ind w:firstLine="567"/>
        <w:jc w:val="both"/>
        <w:rPr>
          <w:color w:val="000000"/>
        </w:rPr>
      </w:pPr>
      <w:r w:rsidRPr="00005DA0">
        <w:rPr>
          <w:color w:val="000000"/>
          <w:w w:val="115"/>
        </w:rPr>
        <w:t>Количество учебных часов на тему может варьироваться на усмо</w:t>
      </w:r>
      <w:r w:rsidR="00371A50">
        <w:rPr>
          <w:color w:val="000000"/>
          <w:w w:val="115"/>
        </w:rPr>
        <w:t>трение учителя, неизменным оста</w:t>
      </w:r>
      <w:r w:rsidRPr="00005DA0">
        <w:rPr>
          <w:color w:val="000000"/>
          <w:w w:val="115"/>
        </w:rPr>
        <w:t>ётся</w:t>
      </w:r>
      <w:r w:rsidRPr="00005DA0">
        <w:rPr>
          <w:color w:val="000000"/>
          <w:spacing w:val="-10"/>
          <w:w w:val="115"/>
        </w:rPr>
        <w:t xml:space="preserve"> </w:t>
      </w:r>
      <w:r w:rsidRPr="00005DA0">
        <w:rPr>
          <w:color w:val="000000"/>
          <w:w w:val="115"/>
        </w:rPr>
        <w:t>общее</w:t>
      </w:r>
      <w:r w:rsidRPr="00005DA0">
        <w:rPr>
          <w:color w:val="000000"/>
          <w:spacing w:val="-9"/>
          <w:w w:val="115"/>
        </w:rPr>
        <w:t xml:space="preserve"> </w:t>
      </w:r>
      <w:r w:rsidRPr="00005DA0">
        <w:rPr>
          <w:color w:val="000000"/>
          <w:w w:val="115"/>
        </w:rPr>
        <w:t>количество</w:t>
      </w:r>
      <w:r w:rsidRPr="00005DA0">
        <w:rPr>
          <w:color w:val="000000"/>
          <w:spacing w:val="-9"/>
          <w:w w:val="115"/>
        </w:rPr>
        <w:t xml:space="preserve"> </w:t>
      </w:r>
      <w:r w:rsidRPr="00005DA0">
        <w:rPr>
          <w:color w:val="000000"/>
          <w:w w:val="115"/>
        </w:rPr>
        <w:t>часов</w:t>
      </w:r>
      <w:r w:rsidRPr="00005DA0">
        <w:rPr>
          <w:color w:val="000000"/>
          <w:spacing w:val="-10"/>
          <w:w w:val="115"/>
        </w:rPr>
        <w:t xml:space="preserve"> </w:t>
      </w:r>
      <w:r w:rsidRPr="00005DA0">
        <w:rPr>
          <w:color w:val="000000"/>
          <w:w w:val="115"/>
        </w:rPr>
        <w:t>на</w:t>
      </w:r>
      <w:r w:rsidRPr="00005DA0">
        <w:rPr>
          <w:color w:val="000000"/>
          <w:spacing w:val="-9"/>
          <w:w w:val="115"/>
        </w:rPr>
        <w:t xml:space="preserve"> </w:t>
      </w:r>
      <w:r w:rsidRPr="00005DA0">
        <w:rPr>
          <w:color w:val="000000"/>
          <w:w w:val="115"/>
        </w:rPr>
        <w:t>весь</w:t>
      </w:r>
      <w:r w:rsidRPr="00005DA0">
        <w:rPr>
          <w:color w:val="000000"/>
          <w:spacing w:val="-9"/>
          <w:w w:val="115"/>
        </w:rPr>
        <w:t xml:space="preserve"> </w:t>
      </w:r>
      <w:r w:rsidRPr="00005DA0">
        <w:rPr>
          <w:color w:val="000000"/>
          <w:w w:val="115"/>
        </w:rPr>
        <w:t>год.</w:t>
      </w:r>
    </w:p>
    <w:p w14:paraId="4DD35DB5" w14:textId="77777777" w:rsidR="005B2FBF" w:rsidRPr="00005DA0" w:rsidRDefault="00005DA0" w:rsidP="00005DA0">
      <w:pPr>
        <w:pStyle w:val="a5"/>
        <w:ind w:firstLine="567"/>
        <w:jc w:val="both"/>
        <w:rPr>
          <w:color w:val="000000"/>
        </w:rPr>
      </w:pPr>
      <w:r w:rsidRPr="00005DA0">
        <w:rPr>
          <w:color w:val="000000"/>
          <w:w w:val="115"/>
        </w:rPr>
        <w:t>15 резервных уроков предназначены для самостоятельного распр</w:t>
      </w:r>
      <w:r w:rsidR="00371A50">
        <w:rPr>
          <w:color w:val="000000"/>
          <w:w w:val="115"/>
        </w:rPr>
        <w:t>еделения учителем количества ча</w:t>
      </w:r>
      <w:r w:rsidRPr="00005DA0">
        <w:rPr>
          <w:color w:val="000000"/>
          <w:w w:val="115"/>
        </w:rPr>
        <w:t>сов на тематический контроль, на дополнительное включение в тематическое планирование авторов</w:t>
      </w:r>
      <w:r w:rsidRPr="00005DA0">
        <w:rPr>
          <w:color w:val="000000"/>
          <w:spacing w:val="1"/>
          <w:w w:val="115"/>
        </w:rPr>
        <w:t xml:space="preserve"> </w:t>
      </w:r>
      <w:r w:rsidRPr="00005DA0">
        <w:rPr>
          <w:color w:val="000000"/>
          <w:w w:val="115"/>
        </w:rPr>
        <w:t>или</w:t>
      </w:r>
      <w:r w:rsidRPr="00005DA0">
        <w:rPr>
          <w:color w:val="000000"/>
          <w:spacing w:val="39"/>
          <w:w w:val="115"/>
        </w:rPr>
        <w:t xml:space="preserve"> </w:t>
      </w:r>
      <w:r w:rsidRPr="00005DA0">
        <w:rPr>
          <w:color w:val="000000"/>
          <w:w w:val="115"/>
        </w:rPr>
        <w:t>произведений,</w:t>
      </w:r>
      <w:r w:rsidRPr="00005DA0">
        <w:rPr>
          <w:color w:val="000000"/>
          <w:spacing w:val="39"/>
          <w:w w:val="115"/>
        </w:rPr>
        <w:t xml:space="preserve"> </w:t>
      </w:r>
      <w:r w:rsidRPr="00005DA0">
        <w:rPr>
          <w:color w:val="000000"/>
          <w:w w:val="115"/>
        </w:rPr>
        <w:t>на</w:t>
      </w:r>
      <w:r w:rsidRPr="00005DA0">
        <w:rPr>
          <w:color w:val="000000"/>
          <w:spacing w:val="39"/>
          <w:w w:val="115"/>
        </w:rPr>
        <w:t xml:space="preserve"> </w:t>
      </w:r>
      <w:r w:rsidRPr="00005DA0">
        <w:rPr>
          <w:color w:val="000000"/>
          <w:w w:val="115"/>
        </w:rPr>
        <w:t>рекомендации</w:t>
      </w:r>
      <w:r w:rsidRPr="00005DA0">
        <w:rPr>
          <w:color w:val="000000"/>
          <w:spacing w:val="39"/>
          <w:w w:val="115"/>
        </w:rPr>
        <w:t xml:space="preserve"> </w:t>
      </w:r>
      <w:r w:rsidRPr="00005DA0">
        <w:rPr>
          <w:color w:val="000000"/>
          <w:w w:val="115"/>
        </w:rPr>
        <w:t>по</w:t>
      </w:r>
      <w:r w:rsidRPr="00005DA0">
        <w:rPr>
          <w:color w:val="000000"/>
          <w:spacing w:val="40"/>
          <w:w w:val="115"/>
        </w:rPr>
        <w:t xml:space="preserve"> </w:t>
      </w:r>
      <w:r w:rsidRPr="00005DA0">
        <w:rPr>
          <w:color w:val="000000"/>
          <w:w w:val="115"/>
        </w:rPr>
        <w:t>индивидуальному</w:t>
      </w:r>
      <w:r w:rsidRPr="00005DA0">
        <w:rPr>
          <w:color w:val="000000"/>
          <w:spacing w:val="39"/>
          <w:w w:val="115"/>
        </w:rPr>
        <w:t xml:space="preserve"> </w:t>
      </w:r>
      <w:r w:rsidRPr="00005DA0">
        <w:rPr>
          <w:color w:val="000000"/>
          <w:w w:val="115"/>
        </w:rPr>
        <w:t>планированию</w:t>
      </w:r>
      <w:r w:rsidRPr="00005DA0">
        <w:rPr>
          <w:color w:val="000000"/>
          <w:spacing w:val="39"/>
          <w:w w:val="115"/>
        </w:rPr>
        <w:t xml:space="preserve"> </w:t>
      </w:r>
      <w:r w:rsidRPr="00005DA0">
        <w:rPr>
          <w:color w:val="000000"/>
          <w:w w:val="115"/>
        </w:rPr>
        <w:t>самостоятельного</w:t>
      </w:r>
      <w:r w:rsidRPr="00005DA0">
        <w:rPr>
          <w:color w:val="000000"/>
          <w:spacing w:val="39"/>
          <w:w w:val="115"/>
        </w:rPr>
        <w:t xml:space="preserve"> </w:t>
      </w:r>
      <w:r w:rsidRPr="00005DA0">
        <w:rPr>
          <w:color w:val="000000"/>
          <w:w w:val="115"/>
        </w:rPr>
        <w:t>чтения,</w:t>
      </w:r>
      <w:r w:rsidRPr="00005DA0">
        <w:rPr>
          <w:color w:val="000000"/>
          <w:spacing w:val="-55"/>
          <w:w w:val="115"/>
        </w:rPr>
        <w:t xml:space="preserve"> </w:t>
      </w:r>
      <w:r w:rsidRPr="00005DA0">
        <w:rPr>
          <w:color w:val="000000"/>
          <w:w w:val="115"/>
        </w:rPr>
        <w:t>на обучение подготовке элементарных учебных проектов, на разви</w:t>
      </w:r>
      <w:r w:rsidR="00DA4997">
        <w:rPr>
          <w:color w:val="000000"/>
          <w:w w:val="115"/>
        </w:rPr>
        <w:t>тие умения пользоваться словаря</w:t>
      </w:r>
      <w:r w:rsidRPr="00005DA0">
        <w:rPr>
          <w:color w:val="000000"/>
          <w:w w:val="115"/>
        </w:rPr>
        <w:t>ми</w:t>
      </w:r>
      <w:r w:rsidRPr="00005DA0">
        <w:rPr>
          <w:color w:val="000000"/>
          <w:spacing w:val="-8"/>
          <w:w w:val="115"/>
        </w:rPr>
        <w:t xml:space="preserve"> </w:t>
      </w:r>
      <w:r w:rsidRPr="00005DA0">
        <w:rPr>
          <w:color w:val="000000"/>
          <w:w w:val="115"/>
        </w:rPr>
        <w:t>и</w:t>
      </w:r>
      <w:r w:rsidRPr="00005DA0">
        <w:rPr>
          <w:color w:val="000000"/>
          <w:spacing w:val="-8"/>
          <w:w w:val="115"/>
        </w:rPr>
        <w:t xml:space="preserve"> </w:t>
      </w:r>
      <w:r w:rsidRPr="00005DA0">
        <w:rPr>
          <w:color w:val="000000"/>
          <w:w w:val="115"/>
        </w:rPr>
        <w:t>справочной</w:t>
      </w:r>
      <w:r w:rsidRPr="00005DA0">
        <w:rPr>
          <w:color w:val="000000"/>
          <w:spacing w:val="-7"/>
          <w:w w:val="115"/>
        </w:rPr>
        <w:t xml:space="preserve"> </w:t>
      </w:r>
      <w:r w:rsidRPr="00005DA0">
        <w:rPr>
          <w:color w:val="000000"/>
          <w:w w:val="115"/>
        </w:rPr>
        <w:t>литературой,</w:t>
      </w:r>
      <w:r w:rsidRPr="00005DA0">
        <w:rPr>
          <w:color w:val="000000"/>
          <w:spacing w:val="-8"/>
          <w:w w:val="115"/>
        </w:rPr>
        <w:t xml:space="preserve"> </w:t>
      </w:r>
      <w:r w:rsidRPr="00005DA0">
        <w:rPr>
          <w:color w:val="000000"/>
          <w:w w:val="115"/>
        </w:rPr>
        <w:t>в</w:t>
      </w:r>
      <w:r w:rsidRPr="00005DA0">
        <w:rPr>
          <w:color w:val="000000"/>
          <w:spacing w:val="-7"/>
          <w:w w:val="115"/>
        </w:rPr>
        <w:t xml:space="preserve"> </w:t>
      </w:r>
      <w:r w:rsidRPr="00005DA0">
        <w:rPr>
          <w:color w:val="000000"/>
          <w:w w:val="115"/>
        </w:rPr>
        <w:t>том</w:t>
      </w:r>
      <w:r w:rsidRPr="00005DA0">
        <w:rPr>
          <w:color w:val="000000"/>
          <w:spacing w:val="-8"/>
          <w:w w:val="115"/>
        </w:rPr>
        <w:t xml:space="preserve"> </w:t>
      </w:r>
      <w:r w:rsidRPr="00005DA0">
        <w:rPr>
          <w:color w:val="000000"/>
          <w:w w:val="115"/>
        </w:rPr>
        <w:t>числе</w:t>
      </w:r>
      <w:r w:rsidRPr="00005DA0">
        <w:rPr>
          <w:color w:val="000000"/>
          <w:spacing w:val="-7"/>
          <w:w w:val="115"/>
        </w:rPr>
        <w:t xml:space="preserve"> </w:t>
      </w:r>
      <w:r w:rsidRPr="00005DA0">
        <w:rPr>
          <w:color w:val="000000"/>
          <w:w w:val="115"/>
        </w:rPr>
        <w:t>в</w:t>
      </w:r>
      <w:r w:rsidRPr="00005DA0">
        <w:rPr>
          <w:color w:val="000000"/>
          <w:spacing w:val="-8"/>
          <w:w w:val="115"/>
        </w:rPr>
        <w:t xml:space="preserve"> </w:t>
      </w:r>
      <w:r w:rsidRPr="00005DA0">
        <w:rPr>
          <w:color w:val="000000"/>
          <w:w w:val="115"/>
        </w:rPr>
        <w:t>электронной</w:t>
      </w:r>
      <w:r w:rsidRPr="00005DA0">
        <w:rPr>
          <w:color w:val="000000"/>
          <w:spacing w:val="-7"/>
          <w:w w:val="115"/>
        </w:rPr>
        <w:t xml:space="preserve"> </w:t>
      </w:r>
      <w:r w:rsidRPr="00005DA0">
        <w:rPr>
          <w:color w:val="000000"/>
          <w:w w:val="115"/>
        </w:rPr>
        <w:t>форме</w:t>
      </w:r>
      <w:r w:rsidRPr="00005DA0">
        <w:rPr>
          <w:color w:val="000000"/>
          <w:spacing w:val="-8"/>
          <w:w w:val="115"/>
        </w:rPr>
        <w:t xml:space="preserve"> </w:t>
      </w:r>
      <w:r w:rsidRPr="00005DA0">
        <w:rPr>
          <w:color w:val="000000"/>
          <w:w w:val="115"/>
        </w:rPr>
        <w:t>и</w:t>
      </w:r>
      <w:r w:rsidRPr="00005DA0">
        <w:rPr>
          <w:color w:val="000000"/>
          <w:spacing w:val="-7"/>
          <w:w w:val="115"/>
        </w:rPr>
        <w:t xml:space="preserve"> </w:t>
      </w:r>
      <w:r w:rsidRPr="00005DA0">
        <w:rPr>
          <w:color w:val="000000"/>
          <w:w w:val="115"/>
        </w:rPr>
        <w:t>в</w:t>
      </w:r>
      <w:r w:rsidRPr="00005DA0">
        <w:rPr>
          <w:color w:val="000000"/>
          <w:spacing w:val="-8"/>
          <w:w w:val="115"/>
        </w:rPr>
        <w:t xml:space="preserve"> </w:t>
      </w:r>
      <w:r w:rsidRPr="00005DA0">
        <w:rPr>
          <w:color w:val="000000"/>
          <w:w w:val="115"/>
        </w:rPr>
        <w:t>Интернете.</w:t>
      </w:r>
    </w:p>
    <w:p w14:paraId="40BEC2BE" w14:textId="77777777" w:rsidR="005B2FBF" w:rsidRPr="00005DA0" w:rsidRDefault="005B2FBF" w:rsidP="00005DA0">
      <w:pPr>
        <w:ind w:firstLine="567"/>
        <w:jc w:val="both"/>
        <w:rPr>
          <w:color w:val="000000"/>
          <w:sz w:val="20"/>
          <w:szCs w:val="20"/>
        </w:rPr>
        <w:sectPr w:rsidR="005B2FBF" w:rsidRPr="00005DA0">
          <w:pgSz w:w="12020" w:h="7830" w:orient="landscape"/>
          <w:pgMar w:top="700" w:right="620" w:bottom="280" w:left="1020" w:header="720" w:footer="720" w:gutter="0"/>
          <w:cols w:space="720"/>
        </w:sectPr>
      </w:pPr>
    </w:p>
    <w:p w14:paraId="7141D2A1" w14:textId="77777777" w:rsidR="005B2FBF" w:rsidRPr="00180568" w:rsidRDefault="00180568" w:rsidP="00180568">
      <w:pPr>
        <w:pStyle w:val="31"/>
        <w:tabs>
          <w:tab w:val="left" w:pos="308"/>
        </w:tabs>
        <w:ind w:left="567"/>
        <w:jc w:val="center"/>
        <w:rPr>
          <w:rFonts w:ascii="Times New Roman" w:hAnsi="Times New Roman" w:cs="Times New Roman"/>
          <w:b/>
          <w:color w:val="000000"/>
          <w:sz w:val="20"/>
          <w:szCs w:val="20"/>
        </w:rPr>
      </w:pPr>
      <w:bookmarkStart w:id="21" w:name="_Toc106276921"/>
      <w:r w:rsidRPr="00180568">
        <w:rPr>
          <w:rFonts w:ascii="Times New Roman" w:hAnsi="Times New Roman" w:cs="Times New Roman"/>
          <w:b/>
          <w:color w:val="000000"/>
          <w:w w:val="95"/>
          <w:sz w:val="20"/>
          <w:szCs w:val="20"/>
        </w:rPr>
        <w:lastRenderedPageBreak/>
        <w:t xml:space="preserve">7 </w:t>
      </w:r>
      <w:r w:rsidR="00005DA0" w:rsidRPr="00180568">
        <w:rPr>
          <w:rFonts w:ascii="Times New Roman" w:hAnsi="Times New Roman" w:cs="Times New Roman"/>
          <w:b/>
          <w:color w:val="000000"/>
          <w:w w:val="95"/>
          <w:sz w:val="20"/>
          <w:szCs w:val="20"/>
        </w:rPr>
        <w:t>КЛАСС</w:t>
      </w:r>
      <w:r w:rsidR="00005DA0" w:rsidRPr="00180568">
        <w:rPr>
          <w:rFonts w:ascii="Times New Roman" w:hAnsi="Times New Roman" w:cs="Times New Roman"/>
          <w:b/>
          <w:color w:val="000000"/>
          <w:spacing w:val="11"/>
          <w:w w:val="95"/>
          <w:sz w:val="20"/>
          <w:szCs w:val="20"/>
        </w:rPr>
        <w:t xml:space="preserve"> </w:t>
      </w:r>
      <w:r w:rsidR="00005DA0" w:rsidRPr="00180568">
        <w:rPr>
          <w:rFonts w:ascii="Times New Roman" w:hAnsi="Times New Roman" w:cs="Times New Roman"/>
          <w:b/>
          <w:color w:val="000000"/>
          <w:w w:val="95"/>
          <w:sz w:val="20"/>
          <w:szCs w:val="20"/>
        </w:rPr>
        <w:t>(68</w:t>
      </w:r>
      <w:r w:rsidR="00005DA0" w:rsidRPr="00180568">
        <w:rPr>
          <w:rFonts w:ascii="Times New Roman" w:hAnsi="Times New Roman" w:cs="Times New Roman"/>
          <w:b/>
          <w:color w:val="000000"/>
          <w:spacing w:val="12"/>
          <w:w w:val="95"/>
          <w:sz w:val="20"/>
          <w:szCs w:val="20"/>
        </w:rPr>
        <w:t xml:space="preserve"> </w:t>
      </w:r>
      <w:r w:rsidR="00005DA0" w:rsidRPr="00180568">
        <w:rPr>
          <w:rFonts w:ascii="Times New Roman" w:hAnsi="Times New Roman" w:cs="Times New Roman"/>
          <w:b/>
          <w:color w:val="000000"/>
          <w:w w:val="95"/>
          <w:sz w:val="20"/>
          <w:szCs w:val="20"/>
        </w:rPr>
        <w:t>ЧАСОВ)</w:t>
      </w:r>
      <w:bookmarkEnd w:id="21"/>
    </w:p>
    <w:p w14:paraId="053A6201" w14:textId="77777777" w:rsidR="005B2FBF" w:rsidRPr="00005DA0" w:rsidRDefault="00005DA0" w:rsidP="00005DA0">
      <w:pPr>
        <w:pStyle w:val="a5"/>
        <w:ind w:firstLine="567"/>
        <w:jc w:val="both"/>
        <w:rPr>
          <w:color w:val="000000"/>
        </w:rPr>
      </w:pPr>
      <w:r w:rsidRPr="00005DA0">
        <w:rPr>
          <w:color w:val="000000"/>
          <w:w w:val="115"/>
        </w:rPr>
        <w:t>Всего:</w:t>
      </w:r>
      <w:r w:rsidRPr="00005DA0">
        <w:rPr>
          <w:color w:val="000000"/>
          <w:spacing w:val="-2"/>
          <w:w w:val="115"/>
        </w:rPr>
        <w:t xml:space="preserve"> </w:t>
      </w:r>
      <w:r w:rsidRPr="00005DA0">
        <w:rPr>
          <w:color w:val="000000"/>
          <w:w w:val="115"/>
        </w:rPr>
        <w:t>на</w:t>
      </w:r>
      <w:r w:rsidRPr="00005DA0">
        <w:rPr>
          <w:color w:val="000000"/>
          <w:spacing w:val="-2"/>
          <w:w w:val="115"/>
        </w:rPr>
        <w:t xml:space="preserve"> </w:t>
      </w:r>
      <w:r w:rsidRPr="00005DA0">
        <w:rPr>
          <w:color w:val="000000"/>
          <w:w w:val="115"/>
        </w:rPr>
        <w:t>чтение,</w:t>
      </w:r>
      <w:r w:rsidRPr="00005DA0">
        <w:rPr>
          <w:color w:val="000000"/>
          <w:spacing w:val="-1"/>
          <w:w w:val="115"/>
        </w:rPr>
        <w:t xml:space="preserve"> </w:t>
      </w:r>
      <w:r w:rsidRPr="00005DA0">
        <w:rPr>
          <w:color w:val="000000"/>
          <w:w w:val="115"/>
        </w:rPr>
        <w:t>изучение</w:t>
      </w:r>
      <w:r w:rsidRPr="00005DA0">
        <w:rPr>
          <w:color w:val="000000"/>
          <w:spacing w:val="-2"/>
          <w:w w:val="115"/>
        </w:rPr>
        <w:t xml:space="preserve"> </w:t>
      </w:r>
      <w:r w:rsidRPr="00005DA0">
        <w:rPr>
          <w:color w:val="000000"/>
          <w:w w:val="115"/>
        </w:rPr>
        <w:t>и</w:t>
      </w:r>
      <w:r w:rsidRPr="00005DA0">
        <w:rPr>
          <w:color w:val="000000"/>
          <w:spacing w:val="-1"/>
          <w:w w:val="115"/>
        </w:rPr>
        <w:t xml:space="preserve"> </w:t>
      </w:r>
      <w:r w:rsidRPr="00005DA0">
        <w:rPr>
          <w:color w:val="000000"/>
          <w:w w:val="115"/>
        </w:rPr>
        <w:t>обсуждение</w:t>
      </w:r>
      <w:r w:rsidRPr="00005DA0">
        <w:rPr>
          <w:color w:val="000000"/>
          <w:spacing w:val="-2"/>
          <w:w w:val="115"/>
        </w:rPr>
        <w:t xml:space="preserve"> </w:t>
      </w:r>
      <w:r w:rsidRPr="00005DA0">
        <w:rPr>
          <w:color w:val="000000"/>
          <w:w w:val="115"/>
        </w:rPr>
        <w:t>52</w:t>
      </w:r>
      <w:r w:rsidRPr="00005DA0">
        <w:rPr>
          <w:color w:val="000000"/>
          <w:spacing w:val="-1"/>
          <w:w w:val="115"/>
        </w:rPr>
        <w:t xml:space="preserve"> </w:t>
      </w:r>
      <w:r w:rsidRPr="00005DA0">
        <w:rPr>
          <w:color w:val="000000"/>
          <w:w w:val="115"/>
        </w:rPr>
        <w:t>ч.</w:t>
      </w:r>
    </w:p>
    <w:p w14:paraId="2BCE690D" w14:textId="77777777" w:rsidR="005B2FBF" w:rsidRPr="00005DA0" w:rsidRDefault="00005DA0" w:rsidP="00180568">
      <w:pPr>
        <w:pStyle w:val="a5"/>
        <w:numPr>
          <w:ilvl w:val="0"/>
          <w:numId w:val="23"/>
        </w:numPr>
        <w:jc w:val="both"/>
        <w:rPr>
          <w:color w:val="000000"/>
        </w:rPr>
      </w:pPr>
      <w:r w:rsidRPr="00005DA0">
        <w:rPr>
          <w:color w:val="000000"/>
          <w:w w:val="115"/>
        </w:rPr>
        <w:t>на</w:t>
      </w:r>
      <w:r w:rsidRPr="00005DA0">
        <w:rPr>
          <w:color w:val="000000"/>
          <w:spacing w:val="-3"/>
          <w:w w:val="115"/>
        </w:rPr>
        <w:t xml:space="preserve"> </w:t>
      </w:r>
      <w:r w:rsidRPr="00005DA0">
        <w:rPr>
          <w:color w:val="000000"/>
          <w:w w:val="115"/>
        </w:rPr>
        <w:t>развитие</w:t>
      </w:r>
      <w:r w:rsidRPr="00005DA0">
        <w:rPr>
          <w:color w:val="000000"/>
          <w:spacing w:val="-3"/>
          <w:w w:val="115"/>
        </w:rPr>
        <w:t xml:space="preserve"> </w:t>
      </w:r>
      <w:r w:rsidRPr="00005DA0">
        <w:rPr>
          <w:color w:val="000000"/>
          <w:w w:val="115"/>
        </w:rPr>
        <w:t>речи</w:t>
      </w:r>
      <w:r w:rsidRPr="00005DA0">
        <w:rPr>
          <w:color w:val="000000"/>
          <w:spacing w:val="-3"/>
          <w:w w:val="115"/>
        </w:rPr>
        <w:t xml:space="preserve"> </w:t>
      </w:r>
      <w:r w:rsidRPr="00005DA0">
        <w:rPr>
          <w:color w:val="000000"/>
          <w:w w:val="115"/>
        </w:rPr>
        <w:t>5</w:t>
      </w:r>
      <w:r w:rsidRPr="00005DA0">
        <w:rPr>
          <w:color w:val="000000"/>
          <w:spacing w:val="-3"/>
          <w:w w:val="115"/>
        </w:rPr>
        <w:t xml:space="preserve"> </w:t>
      </w:r>
      <w:r w:rsidRPr="00005DA0">
        <w:rPr>
          <w:color w:val="000000"/>
          <w:w w:val="115"/>
        </w:rPr>
        <w:t>ч</w:t>
      </w:r>
      <w:r w:rsidR="00180568">
        <w:rPr>
          <w:color w:val="000000"/>
          <w:w w:val="115"/>
        </w:rPr>
        <w:t>;</w:t>
      </w:r>
    </w:p>
    <w:p w14:paraId="28A0E367" w14:textId="77777777" w:rsidR="005B2FBF" w:rsidRPr="00005DA0" w:rsidRDefault="00005DA0" w:rsidP="00180568">
      <w:pPr>
        <w:pStyle w:val="a5"/>
        <w:numPr>
          <w:ilvl w:val="0"/>
          <w:numId w:val="23"/>
        </w:numPr>
        <w:jc w:val="both"/>
        <w:rPr>
          <w:color w:val="000000"/>
        </w:rPr>
      </w:pPr>
      <w:r w:rsidRPr="00005DA0">
        <w:rPr>
          <w:color w:val="000000"/>
          <w:w w:val="115"/>
        </w:rPr>
        <w:t>на</w:t>
      </w:r>
      <w:r w:rsidRPr="00005DA0">
        <w:rPr>
          <w:color w:val="000000"/>
          <w:spacing w:val="1"/>
          <w:w w:val="115"/>
        </w:rPr>
        <w:t xml:space="preserve"> </w:t>
      </w:r>
      <w:r w:rsidRPr="00005DA0">
        <w:rPr>
          <w:color w:val="000000"/>
          <w:w w:val="115"/>
        </w:rPr>
        <w:t>уроки внеклассного</w:t>
      </w:r>
      <w:r w:rsidRPr="00005DA0">
        <w:rPr>
          <w:color w:val="000000"/>
          <w:spacing w:val="1"/>
          <w:w w:val="115"/>
        </w:rPr>
        <w:t xml:space="preserve"> </w:t>
      </w:r>
      <w:r w:rsidRPr="00005DA0">
        <w:rPr>
          <w:color w:val="000000"/>
          <w:w w:val="115"/>
        </w:rPr>
        <w:t>чтения</w:t>
      </w:r>
      <w:r w:rsidRPr="00005DA0">
        <w:rPr>
          <w:color w:val="000000"/>
          <w:spacing w:val="1"/>
          <w:w w:val="115"/>
        </w:rPr>
        <w:t xml:space="preserve"> </w:t>
      </w:r>
      <w:r w:rsidRPr="00005DA0">
        <w:rPr>
          <w:color w:val="000000"/>
          <w:w w:val="115"/>
        </w:rPr>
        <w:t>2 ч</w:t>
      </w:r>
      <w:r w:rsidR="00180568">
        <w:rPr>
          <w:color w:val="000000"/>
          <w:w w:val="115"/>
        </w:rPr>
        <w:t>;</w:t>
      </w:r>
    </w:p>
    <w:p w14:paraId="3F40AB6D" w14:textId="77777777" w:rsidR="005B2FBF" w:rsidRPr="00005DA0" w:rsidRDefault="00005DA0" w:rsidP="00180568">
      <w:pPr>
        <w:pStyle w:val="a5"/>
        <w:numPr>
          <w:ilvl w:val="0"/>
          <w:numId w:val="23"/>
        </w:numPr>
        <w:jc w:val="both"/>
        <w:rPr>
          <w:color w:val="000000"/>
        </w:rPr>
      </w:pPr>
      <w:r w:rsidRPr="00005DA0">
        <w:rPr>
          <w:color w:val="000000"/>
          <w:w w:val="115"/>
        </w:rPr>
        <w:t>итоговые</w:t>
      </w:r>
      <w:r w:rsidRPr="00005DA0">
        <w:rPr>
          <w:color w:val="000000"/>
          <w:spacing w:val="-4"/>
          <w:w w:val="115"/>
        </w:rPr>
        <w:t xml:space="preserve"> </w:t>
      </w:r>
      <w:r w:rsidRPr="00005DA0">
        <w:rPr>
          <w:color w:val="000000"/>
          <w:w w:val="115"/>
        </w:rPr>
        <w:t>контрольные</w:t>
      </w:r>
      <w:r w:rsidRPr="00005DA0">
        <w:rPr>
          <w:color w:val="000000"/>
          <w:spacing w:val="-5"/>
          <w:w w:val="115"/>
        </w:rPr>
        <w:t xml:space="preserve"> </w:t>
      </w:r>
      <w:r w:rsidRPr="00005DA0">
        <w:rPr>
          <w:color w:val="000000"/>
          <w:w w:val="115"/>
        </w:rPr>
        <w:t>работы</w:t>
      </w:r>
      <w:r w:rsidRPr="00005DA0">
        <w:rPr>
          <w:color w:val="000000"/>
          <w:spacing w:val="-4"/>
          <w:w w:val="115"/>
        </w:rPr>
        <w:t xml:space="preserve"> </w:t>
      </w:r>
      <w:r w:rsidRPr="00005DA0">
        <w:rPr>
          <w:color w:val="000000"/>
          <w:w w:val="115"/>
        </w:rPr>
        <w:t>2</w:t>
      </w:r>
      <w:r w:rsidRPr="00005DA0">
        <w:rPr>
          <w:color w:val="000000"/>
          <w:spacing w:val="-4"/>
          <w:w w:val="115"/>
        </w:rPr>
        <w:t xml:space="preserve"> </w:t>
      </w:r>
      <w:r w:rsidRPr="00005DA0">
        <w:rPr>
          <w:color w:val="000000"/>
          <w:w w:val="115"/>
        </w:rPr>
        <w:t>ч</w:t>
      </w:r>
      <w:r w:rsidR="00180568">
        <w:rPr>
          <w:color w:val="000000"/>
          <w:w w:val="115"/>
        </w:rPr>
        <w:t>;</w:t>
      </w:r>
    </w:p>
    <w:p w14:paraId="2EFD599A" w14:textId="77777777" w:rsidR="005B2FBF" w:rsidRPr="00005DA0" w:rsidRDefault="00005DA0" w:rsidP="00180568">
      <w:pPr>
        <w:pStyle w:val="a5"/>
        <w:numPr>
          <w:ilvl w:val="0"/>
          <w:numId w:val="23"/>
        </w:numPr>
        <w:jc w:val="both"/>
        <w:rPr>
          <w:color w:val="000000"/>
        </w:rPr>
      </w:pPr>
      <w:r w:rsidRPr="00005DA0">
        <w:rPr>
          <w:color w:val="000000"/>
          <w:w w:val="115"/>
        </w:rPr>
        <w:t>резервные</w:t>
      </w:r>
      <w:r w:rsidRPr="00005DA0">
        <w:rPr>
          <w:color w:val="000000"/>
          <w:spacing w:val="-3"/>
          <w:w w:val="115"/>
        </w:rPr>
        <w:t xml:space="preserve"> </w:t>
      </w:r>
      <w:r w:rsidRPr="00005DA0">
        <w:rPr>
          <w:color w:val="000000"/>
          <w:w w:val="115"/>
        </w:rPr>
        <w:t>уроки</w:t>
      </w:r>
      <w:r w:rsidRPr="00005DA0">
        <w:rPr>
          <w:color w:val="000000"/>
          <w:spacing w:val="-4"/>
          <w:w w:val="115"/>
        </w:rPr>
        <w:t xml:space="preserve"> </w:t>
      </w:r>
      <w:r w:rsidRPr="00005DA0">
        <w:rPr>
          <w:color w:val="000000"/>
          <w:w w:val="115"/>
        </w:rPr>
        <w:t>7</w:t>
      </w:r>
      <w:r w:rsidRPr="00005DA0">
        <w:rPr>
          <w:color w:val="000000"/>
          <w:spacing w:val="-3"/>
          <w:w w:val="115"/>
        </w:rPr>
        <w:t xml:space="preserve"> </w:t>
      </w:r>
      <w:r w:rsidRPr="00005DA0">
        <w:rPr>
          <w:color w:val="000000"/>
          <w:w w:val="115"/>
        </w:rPr>
        <w:t>ч</w:t>
      </w:r>
      <w:r w:rsidR="00180568">
        <w:rPr>
          <w:color w:val="000000"/>
          <w:w w:val="115"/>
        </w:rPr>
        <w:t>.</w:t>
      </w:r>
    </w:p>
    <w:p w14:paraId="48633D17" w14:textId="77777777" w:rsidR="005B2FBF" w:rsidRPr="00005DA0" w:rsidRDefault="005B2FBF" w:rsidP="00005DA0">
      <w:pPr>
        <w:pStyle w:val="a5"/>
        <w:ind w:firstLine="567"/>
        <w:jc w:val="both"/>
        <w:rPr>
          <w:color w:val="00000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046"/>
      </w:tblGrid>
      <w:tr w:rsidR="00005DA0" w:rsidRPr="00005DA0" w14:paraId="471CC3C0" w14:textId="77777777" w:rsidTr="007C6E3D">
        <w:trPr>
          <w:trHeight w:val="550"/>
        </w:trPr>
        <w:tc>
          <w:tcPr>
            <w:tcW w:w="1928" w:type="dxa"/>
          </w:tcPr>
          <w:p w14:paraId="222B7486" w14:textId="77777777" w:rsidR="005B2FBF" w:rsidRPr="0041149A" w:rsidRDefault="00005DA0" w:rsidP="0041149A">
            <w:pPr>
              <w:jc w:val="center"/>
              <w:rPr>
                <w:b/>
                <w:sz w:val="20"/>
              </w:rPr>
            </w:pPr>
            <w:r w:rsidRPr="0041149A">
              <w:rPr>
                <w:b/>
                <w:sz w:val="20"/>
              </w:rPr>
              <w:t>Тематический блок/раздел</w:t>
            </w:r>
          </w:p>
        </w:tc>
        <w:tc>
          <w:tcPr>
            <w:tcW w:w="3175" w:type="dxa"/>
          </w:tcPr>
          <w:p w14:paraId="7821F1FF" w14:textId="77777777" w:rsidR="005B2FBF" w:rsidRPr="0041149A" w:rsidRDefault="00005DA0" w:rsidP="0041149A">
            <w:pPr>
              <w:jc w:val="center"/>
              <w:rPr>
                <w:b/>
                <w:sz w:val="20"/>
              </w:rPr>
            </w:pPr>
            <w:r w:rsidRPr="0041149A">
              <w:rPr>
                <w:b/>
                <w:sz w:val="20"/>
              </w:rPr>
              <w:t>Основное содержание</w:t>
            </w:r>
          </w:p>
        </w:tc>
        <w:tc>
          <w:tcPr>
            <w:tcW w:w="5046" w:type="dxa"/>
            <w:tcBorders>
              <w:bottom w:val="single" w:sz="6" w:space="0" w:color="000000"/>
            </w:tcBorders>
          </w:tcPr>
          <w:p w14:paraId="494DC21E" w14:textId="77777777" w:rsidR="005B2FBF" w:rsidRPr="0041149A" w:rsidRDefault="00005DA0" w:rsidP="0041149A">
            <w:pPr>
              <w:jc w:val="center"/>
              <w:rPr>
                <w:b/>
                <w:sz w:val="20"/>
              </w:rPr>
            </w:pPr>
            <w:r w:rsidRPr="0041149A">
              <w:rPr>
                <w:b/>
                <w:sz w:val="20"/>
              </w:rPr>
              <w:t>Основные виды деятельности обучающихся</w:t>
            </w:r>
          </w:p>
        </w:tc>
      </w:tr>
      <w:tr w:rsidR="00005DA0" w:rsidRPr="00005DA0" w14:paraId="78D80DCF" w14:textId="77777777" w:rsidTr="007C6E3D">
        <w:trPr>
          <w:trHeight w:val="1980"/>
        </w:trPr>
        <w:tc>
          <w:tcPr>
            <w:tcW w:w="1928" w:type="dxa"/>
            <w:tcBorders>
              <w:left w:val="single" w:sz="6" w:space="0" w:color="000000"/>
            </w:tcBorders>
          </w:tcPr>
          <w:p w14:paraId="358E8833"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Древнерусская</w:t>
            </w:r>
            <w:r w:rsidRPr="00005DA0">
              <w:rPr>
                <w:color w:val="000000"/>
                <w:spacing w:val="1"/>
                <w:w w:val="115"/>
                <w:sz w:val="20"/>
                <w:szCs w:val="20"/>
              </w:rPr>
              <w:t xml:space="preserve"> </w:t>
            </w:r>
            <w:r w:rsidRPr="00005DA0">
              <w:rPr>
                <w:color w:val="000000"/>
                <w:w w:val="115"/>
                <w:sz w:val="20"/>
                <w:szCs w:val="20"/>
              </w:rPr>
              <w:t>литература</w:t>
            </w:r>
            <w:r w:rsidRPr="00005DA0">
              <w:rPr>
                <w:color w:val="000000"/>
                <w:spacing w:val="2"/>
                <w:w w:val="115"/>
                <w:sz w:val="20"/>
                <w:szCs w:val="20"/>
              </w:rPr>
              <w:t xml:space="preserve"> </w:t>
            </w:r>
            <w:r w:rsidRPr="00005DA0">
              <w:rPr>
                <w:color w:val="000000"/>
                <w:w w:val="115"/>
                <w:sz w:val="20"/>
                <w:szCs w:val="20"/>
              </w:rPr>
              <w:t>(1ч)</w:t>
            </w:r>
          </w:p>
        </w:tc>
        <w:tc>
          <w:tcPr>
            <w:tcW w:w="3175" w:type="dxa"/>
          </w:tcPr>
          <w:p w14:paraId="380BD223"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Древнерусские повести (одна</w:t>
            </w:r>
            <w:r w:rsidRPr="00005DA0">
              <w:rPr>
                <w:color w:val="000000"/>
                <w:spacing w:val="1"/>
                <w:w w:val="115"/>
                <w:sz w:val="20"/>
                <w:szCs w:val="20"/>
              </w:rPr>
              <w:t xml:space="preserve"> </w:t>
            </w:r>
            <w:r w:rsidRPr="00005DA0">
              <w:rPr>
                <w:color w:val="000000"/>
                <w:w w:val="115"/>
                <w:sz w:val="20"/>
                <w:szCs w:val="20"/>
              </w:rPr>
              <w:t>повесть</w:t>
            </w:r>
            <w:r w:rsidRPr="00005DA0">
              <w:rPr>
                <w:color w:val="000000"/>
                <w:spacing w:val="-6"/>
                <w:w w:val="115"/>
                <w:sz w:val="20"/>
                <w:szCs w:val="20"/>
              </w:rPr>
              <w:t xml:space="preserve"> </w:t>
            </w:r>
            <w:r w:rsidRPr="00005DA0">
              <w:rPr>
                <w:color w:val="000000"/>
                <w:w w:val="115"/>
                <w:sz w:val="20"/>
                <w:szCs w:val="20"/>
              </w:rPr>
              <w:t>по</w:t>
            </w:r>
            <w:r w:rsidRPr="00005DA0">
              <w:rPr>
                <w:color w:val="000000"/>
                <w:spacing w:val="-5"/>
                <w:w w:val="115"/>
                <w:sz w:val="20"/>
                <w:szCs w:val="20"/>
              </w:rPr>
              <w:t xml:space="preserve"> </w:t>
            </w:r>
            <w:r w:rsidRPr="00005DA0">
              <w:rPr>
                <w:color w:val="000000"/>
                <w:w w:val="115"/>
                <w:sz w:val="20"/>
                <w:szCs w:val="20"/>
              </w:rPr>
              <w:t>выбору).</w:t>
            </w:r>
            <w:r w:rsidRPr="00005DA0">
              <w:rPr>
                <w:color w:val="000000"/>
                <w:spacing w:val="-5"/>
                <w:w w:val="115"/>
                <w:sz w:val="20"/>
                <w:szCs w:val="20"/>
              </w:rPr>
              <w:t xml:space="preserve"> </w:t>
            </w:r>
            <w:r w:rsidRPr="00005DA0">
              <w:rPr>
                <w:color w:val="000000"/>
                <w:w w:val="115"/>
                <w:sz w:val="20"/>
                <w:szCs w:val="20"/>
              </w:rPr>
              <w:t>Например,</w:t>
            </w:r>
          </w:p>
          <w:p w14:paraId="388958BD"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«Поучение</w:t>
            </w:r>
            <w:r w:rsidRPr="00005DA0">
              <w:rPr>
                <w:color w:val="000000"/>
                <w:spacing w:val="-13"/>
                <w:w w:val="115"/>
                <w:sz w:val="20"/>
                <w:szCs w:val="20"/>
              </w:rPr>
              <w:t xml:space="preserve"> </w:t>
            </w:r>
            <w:r w:rsidRPr="00005DA0">
              <w:rPr>
                <w:color w:val="000000"/>
                <w:w w:val="115"/>
                <w:sz w:val="20"/>
                <w:szCs w:val="20"/>
              </w:rPr>
              <w:t>Владимира</w:t>
            </w:r>
            <w:r w:rsidRPr="00005DA0">
              <w:rPr>
                <w:color w:val="000000"/>
                <w:spacing w:val="-12"/>
                <w:w w:val="115"/>
                <w:sz w:val="20"/>
                <w:szCs w:val="20"/>
              </w:rPr>
              <w:t xml:space="preserve"> </w:t>
            </w:r>
            <w:r w:rsidR="00180568">
              <w:rPr>
                <w:color w:val="000000"/>
                <w:w w:val="115"/>
                <w:sz w:val="20"/>
                <w:szCs w:val="20"/>
              </w:rPr>
              <w:t>Монома</w:t>
            </w:r>
            <w:r w:rsidRPr="00005DA0">
              <w:rPr>
                <w:color w:val="000000"/>
                <w:w w:val="115"/>
                <w:sz w:val="20"/>
                <w:szCs w:val="20"/>
              </w:rPr>
              <w:t>ха</w:t>
            </w:r>
            <w:r w:rsidRPr="00005DA0">
              <w:rPr>
                <w:color w:val="000000"/>
                <w:spacing w:val="-8"/>
                <w:w w:val="115"/>
                <w:sz w:val="20"/>
                <w:szCs w:val="20"/>
              </w:rPr>
              <w:t xml:space="preserve"> </w:t>
            </w:r>
            <w:r w:rsidRPr="00005DA0">
              <w:rPr>
                <w:color w:val="000000"/>
                <w:w w:val="115"/>
                <w:sz w:val="20"/>
                <w:szCs w:val="20"/>
              </w:rPr>
              <w:t>(в</w:t>
            </w:r>
            <w:r w:rsidRPr="00005DA0">
              <w:rPr>
                <w:color w:val="000000"/>
                <w:spacing w:val="-7"/>
                <w:w w:val="115"/>
                <w:sz w:val="20"/>
                <w:szCs w:val="20"/>
              </w:rPr>
              <w:t xml:space="preserve"> </w:t>
            </w:r>
            <w:r w:rsidRPr="00005DA0">
              <w:rPr>
                <w:color w:val="000000"/>
                <w:w w:val="115"/>
                <w:sz w:val="20"/>
                <w:szCs w:val="20"/>
              </w:rPr>
              <w:t>сокращении)</w:t>
            </w:r>
            <w:r w:rsidRPr="00005DA0">
              <w:rPr>
                <w:color w:val="000000"/>
                <w:spacing w:val="-7"/>
                <w:w w:val="115"/>
                <w:sz w:val="20"/>
                <w:szCs w:val="20"/>
              </w:rPr>
              <w:t xml:space="preserve"> </w:t>
            </w:r>
            <w:r w:rsidRPr="00005DA0">
              <w:rPr>
                <w:color w:val="000000"/>
                <w:w w:val="115"/>
                <w:sz w:val="20"/>
                <w:szCs w:val="20"/>
              </w:rPr>
              <w:t>(1</w:t>
            </w:r>
            <w:r w:rsidRPr="00005DA0">
              <w:rPr>
                <w:color w:val="000000"/>
                <w:spacing w:val="-7"/>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081E2434"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Воспринимать</w:t>
            </w:r>
            <w:r w:rsidRPr="00005DA0">
              <w:rPr>
                <w:color w:val="000000"/>
                <w:spacing w:val="6"/>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выразительно</w:t>
            </w:r>
            <w:r w:rsidRPr="00005DA0">
              <w:rPr>
                <w:color w:val="000000"/>
                <w:spacing w:val="6"/>
                <w:w w:val="115"/>
                <w:sz w:val="20"/>
                <w:szCs w:val="20"/>
              </w:rPr>
              <w:t xml:space="preserve"> </w:t>
            </w:r>
            <w:r w:rsidRPr="00005DA0">
              <w:rPr>
                <w:color w:val="000000"/>
                <w:w w:val="115"/>
                <w:sz w:val="20"/>
                <w:szCs w:val="20"/>
              </w:rPr>
              <w:t>читать</w:t>
            </w:r>
            <w:r w:rsidRPr="00005DA0">
              <w:rPr>
                <w:color w:val="000000"/>
                <w:spacing w:val="6"/>
                <w:w w:val="115"/>
                <w:sz w:val="20"/>
                <w:szCs w:val="20"/>
              </w:rPr>
              <w:t xml:space="preserve"> </w:t>
            </w:r>
            <w:r w:rsidRPr="00005DA0">
              <w:rPr>
                <w:color w:val="000000"/>
                <w:w w:val="115"/>
                <w:sz w:val="20"/>
                <w:szCs w:val="20"/>
              </w:rPr>
              <w:t>произведения</w:t>
            </w:r>
            <w:r w:rsidRPr="00005DA0">
              <w:rPr>
                <w:color w:val="000000"/>
                <w:spacing w:val="1"/>
                <w:w w:val="115"/>
                <w:sz w:val="20"/>
                <w:szCs w:val="20"/>
              </w:rPr>
              <w:t xml:space="preserve"> </w:t>
            </w:r>
            <w:r w:rsidRPr="00005DA0">
              <w:rPr>
                <w:color w:val="000000"/>
                <w:w w:val="115"/>
                <w:sz w:val="20"/>
                <w:szCs w:val="20"/>
              </w:rPr>
              <w:t>древнерусской литературы. Выражать личное</w:t>
            </w:r>
            <w:r w:rsidRPr="00005DA0">
              <w:rPr>
                <w:color w:val="000000"/>
                <w:spacing w:val="1"/>
                <w:w w:val="115"/>
                <w:sz w:val="20"/>
                <w:szCs w:val="20"/>
              </w:rPr>
              <w:t xml:space="preserve"> </w:t>
            </w:r>
            <w:r w:rsidRPr="00005DA0">
              <w:rPr>
                <w:color w:val="000000"/>
                <w:w w:val="115"/>
                <w:sz w:val="20"/>
                <w:szCs w:val="20"/>
              </w:rPr>
              <w:t>читательское отношение к прочитанному. Устно или</w:t>
            </w:r>
            <w:r w:rsidRPr="00005DA0">
              <w:rPr>
                <w:color w:val="000000"/>
                <w:spacing w:val="1"/>
                <w:w w:val="115"/>
                <w:sz w:val="20"/>
                <w:szCs w:val="20"/>
              </w:rPr>
              <w:t xml:space="preserve"> </w:t>
            </w:r>
            <w:r w:rsidRPr="00005DA0">
              <w:rPr>
                <w:color w:val="000000"/>
                <w:w w:val="115"/>
                <w:sz w:val="20"/>
                <w:szCs w:val="20"/>
              </w:rPr>
              <w:t>письменно отвечать</w:t>
            </w:r>
            <w:r w:rsidRPr="00005DA0">
              <w:rPr>
                <w:color w:val="000000"/>
                <w:spacing w:val="1"/>
                <w:w w:val="115"/>
                <w:sz w:val="20"/>
                <w:szCs w:val="20"/>
              </w:rPr>
              <w:t xml:space="preserve"> </w:t>
            </w:r>
            <w:r w:rsidRPr="00005DA0">
              <w:rPr>
                <w:color w:val="000000"/>
                <w:w w:val="115"/>
                <w:sz w:val="20"/>
                <w:szCs w:val="20"/>
              </w:rPr>
              <w:t>на вопросы.</w:t>
            </w:r>
            <w:r w:rsidRPr="00005DA0">
              <w:rPr>
                <w:color w:val="000000"/>
                <w:spacing w:val="1"/>
                <w:w w:val="115"/>
                <w:sz w:val="20"/>
                <w:szCs w:val="20"/>
              </w:rPr>
              <w:t xml:space="preserve"> </w:t>
            </w:r>
            <w:r w:rsidRPr="00005DA0">
              <w:rPr>
                <w:color w:val="000000"/>
                <w:w w:val="115"/>
                <w:sz w:val="20"/>
                <w:szCs w:val="20"/>
              </w:rPr>
              <w:t>Составлять</w:t>
            </w:r>
            <w:r w:rsidRPr="00005DA0">
              <w:rPr>
                <w:color w:val="000000"/>
                <w:spacing w:val="1"/>
                <w:w w:val="115"/>
                <w:sz w:val="20"/>
                <w:szCs w:val="20"/>
              </w:rPr>
              <w:t xml:space="preserve"> </w:t>
            </w:r>
            <w:r w:rsidR="00180568">
              <w:rPr>
                <w:color w:val="000000"/>
                <w:w w:val="115"/>
                <w:sz w:val="20"/>
                <w:szCs w:val="20"/>
              </w:rPr>
              <w:t>лексиче</w:t>
            </w:r>
            <w:r w:rsidRPr="00005DA0">
              <w:rPr>
                <w:color w:val="000000"/>
                <w:w w:val="115"/>
                <w:sz w:val="20"/>
                <w:szCs w:val="20"/>
              </w:rPr>
              <w:t>ские</w:t>
            </w:r>
            <w:r w:rsidRPr="00005DA0">
              <w:rPr>
                <w:color w:val="000000"/>
                <w:spacing w:val="16"/>
                <w:w w:val="115"/>
                <w:sz w:val="20"/>
                <w:szCs w:val="20"/>
              </w:rPr>
              <w:t xml:space="preserve"> </w:t>
            </w:r>
            <w:r w:rsidRPr="00005DA0">
              <w:rPr>
                <w:color w:val="000000"/>
                <w:w w:val="115"/>
                <w:sz w:val="20"/>
                <w:szCs w:val="20"/>
              </w:rPr>
              <w:t>и</w:t>
            </w:r>
            <w:r w:rsidRPr="00005DA0">
              <w:rPr>
                <w:color w:val="000000"/>
                <w:spacing w:val="16"/>
                <w:w w:val="115"/>
                <w:sz w:val="20"/>
                <w:szCs w:val="20"/>
              </w:rPr>
              <w:t xml:space="preserve"> </w:t>
            </w:r>
            <w:r w:rsidRPr="00005DA0">
              <w:rPr>
                <w:color w:val="000000"/>
                <w:w w:val="115"/>
                <w:sz w:val="20"/>
                <w:szCs w:val="20"/>
              </w:rPr>
              <w:t>историко-культурные</w:t>
            </w:r>
            <w:r w:rsidRPr="00005DA0">
              <w:rPr>
                <w:color w:val="000000"/>
                <w:spacing w:val="16"/>
                <w:w w:val="115"/>
                <w:sz w:val="20"/>
                <w:szCs w:val="20"/>
              </w:rPr>
              <w:t xml:space="preserve"> </w:t>
            </w:r>
            <w:r w:rsidRPr="00005DA0">
              <w:rPr>
                <w:color w:val="000000"/>
                <w:w w:val="115"/>
                <w:sz w:val="20"/>
                <w:szCs w:val="20"/>
              </w:rPr>
              <w:t>комментарии.</w:t>
            </w:r>
            <w:r w:rsidRPr="00005DA0">
              <w:rPr>
                <w:color w:val="000000"/>
                <w:spacing w:val="16"/>
                <w:w w:val="115"/>
                <w:sz w:val="20"/>
                <w:szCs w:val="20"/>
              </w:rPr>
              <w:t xml:space="preserve"> </w:t>
            </w:r>
            <w:r w:rsidR="00180568">
              <w:rPr>
                <w:color w:val="000000"/>
                <w:w w:val="115"/>
                <w:sz w:val="20"/>
                <w:szCs w:val="20"/>
              </w:rPr>
              <w:t>Анализи</w:t>
            </w:r>
            <w:r w:rsidRPr="00005DA0">
              <w:rPr>
                <w:color w:val="000000"/>
                <w:w w:val="115"/>
                <w:sz w:val="20"/>
                <w:szCs w:val="20"/>
              </w:rPr>
              <w:t>ровать произведен</w:t>
            </w:r>
            <w:r w:rsidR="00180568">
              <w:rPr>
                <w:color w:val="000000"/>
                <w:w w:val="115"/>
                <w:sz w:val="20"/>
                <w:szCs w:val="20"/>
              </w:rPr>
              <w:t>ие с учётом его жанровых особен</w:t>
            </w:r>
            <w:r w:rsidRPr="00005DA0">
              <w:rPr>
                <w:color w:val="000000"/>
                <w:w w:val="115"/>
                <w:sz w:val="20"/>
                <w:szCs w:val="20"/>
              </w:rPr>
              <w:t>ностей.</w:t>
            </w:r>
            <w:r w:rsidRPr="00005DA0">
              <w:rPr>
                <w:color w:val="000000"/>
                <w:spacing w:val="-3"/>
                <w:w w:val="115"/>
                <w:sz w:val="20"/>
                <w:szCs w:val="20"/>
              </w:rPr>
              <w:t xml:space="preserve"> </w:t>
            </w:r>
            <w:r w:rsidRPr="00005DA0">
              <w:rPr>
                <w:color w:val="000000"/>
                <w:w w:val="115"/>
                <w:sz w:val="20"/>
                <w:szCs w:val="20"/>
              </w:rPr>
              <w:t>Характеризовать</w:t>
            </w:r>
            <w:r w:rsidRPr="00005DA0">
              <w:rPr>
                <w:color w:val="000000"/>
                <w:spacing w:val="-3"/>
                <w:w w:val="115"/>
                <w:sz w:val="20"/>
                <w:szCs w:val="20"/>
              </w:rPr>
              <w:t xml:space="preserve"> </w:t>
            </w:r>
            <w:r w:rsidRPr="00005DA0">
              <w:rPr>
                <w:color w:val="000000"/>
                <w:w w:val="115"/>
                <w:sz w:val="20"/>
                <w:szCs w:val="20"/>
              </w:rPr>
              <w:t>героев</w:t>
            </w:r>
            <w:r w:rsidRPr="00005DA0">
              <w:rPr>
                <w:color w:val="000000"/>
                <w:spacing w:val="-3"/>
                <w:w w:val="115"/>
                <w:sz w:val="20"/>
                <w:szCs w:val="20"/>
              </w:rPr>
              <w:t xml:space="preserve"> </w:t>
            </w:r>
            <w:r w:rsidRPr="00005DA0">
              <w:rPr>
                <w:color w:val="000000"/>
                <w:w w:val="115"/>
                <w:sz w:val="20"/>
                <w:szCs w:val="20"/>
              </w:rPr>
              <w:t>произведения.</w:t>
            </w:r>
          </w:p>
          <w:p w14:paraId="075F94B1"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Работать</w:t>
            </w:r>
            <w:r w:rsidRPr="00005DA0">
              <w:rPr>
                <w:color w:val="000000"/>
                <w:spacing w:val="3"/>
                <w:w w:val="115"/>
                <w:sz w:val="20"/>
                <w:szCs w:val="20"/>
              </w:rPr>
              <w:t xml:space="preserve"> </w:t>
            </w:r>
            <w:r w:rsidRPr="00005DA0">
              <w:rPr>
                <w:color w:val="000000"/>
                <w:w w:val="115"/>
                <w:sz w:val="20"/>
                <w:szCs w:val="20"/>
              </w:rPr>
              <w:t>со</w:t>
            </w:r>
            <w:r w:rsidRPr="00005DA0">
              <w:rPr>
                <w:color w:val="000000"/>
                <w:spacing w:val="4"/>
                <w:w w:val="115"/>
                <w:sz w:val="20"/>
                <w:szCs w:val="20"/>
              </w:rPr>
              <w:t xml:space="preserve"> </w:t>
            </w:r>
            <w:r w:rsidRPr="00005DA0">
              <w:rPr>
                <w:color w:val="000000"/>
                <w:w w:val="115"/>
                <w:sz w:val="20"/>
                <w:szCs w:val="20"/>
              </w:rPr>
              <w:t>словарями,</w:t>
            </w:r>
            <w:r w:rsidRPr="00005DA0">
              <w:rPr>
                <w:color w:val="000000"/>
                <w:spacing w:val="3"/>
                <w:w w:val="115"/>
                <w:sz w:val="20"/>
                <w:szCs w:val="20"/>
              </w:rPr>
              <w:t xml:space="preserve"> </w:t>
            </w:r>
            <w:r w:rsidRPr="00005DA0">
              <w:rPr>
                <w:color w:val="000000"/>
                <w:w w:val="115"/>
                <w:sz w:val="20"/>
                <w:szCs w:val="20"/>
              </w:rPr>
              <w:t>определять</w:t>
            </w:r>
            <w:r w:rsidRPr="00005DA0">
              <w:rPr>
                <w:color w:val="000000"/>
                <w:spacing w:val="4"/>
                <w:w w:val="115"/>
                <w:sz w:val="20"/>
                <w:szCs w:val="20"/>
              </w:rPr>
              <w:t xml:space="preserve"> </w:t>
            </w:r>
            <w:r w:rsidRPr="00005DA0">
              <w:rPr>
                <w:color w:val="000000"/>
                <w:w w:val="115"/>
                <w:sz w:val="20"/>
                <w:szCs w:val="20"/>
              </w:rPr>
              <w:t>значение</w:t>
            </w:r>
            <w:r w:rsidRPr="00005DA0">
              <w:rPr>
                <w:color w:val="000000"/>
                <w:spacing w:val="3"/>
                <w:w w:val="115"/>
                <w:sz w:val="20"/>
                <w:szCs w:val="20"/>
              </w:rPr>
              <w:t xml:space="preserve"> </w:t>
            </w:r>
            <w:r w:rsidR="00180568">
              <w:rPr>
                <w:color w:val="000000"/>
                <w:w w:val="115"/>
                <w:sz w:val="20"/>
                <w:szCs w:val="20"/>
              </w:rPr>
              <w:t>устарев</w:t>
            </w:r>
            <w:r w:rsidRPr="00005DA0">
              <w:rPr>
                <w:color w:val="000000"/>
                <w:w w:val="115"/>
                <w:sz w:val="20"/>
                <w:szCs w:val="20"/>
              </w:rPr>
              <w:t>ших</w:t>
            </w:r>
            <w:r w:rsidRPr="00005DA0">
              <w:rPr>
                <w:color w:val="000000"/>
                <w:spacing w:val="-8"/>
                <w:w w:val="115"/>
                <w:sz w:val="20"/>
                <w:szCs w:val="20"/>
              </w:rPr>
              <w:t xml:space="preserve"> </w:t>
            </w:r>
            <w:r w:rsidRPr="00005DA0">
              <w:rPr>
                <w:color w:val="000000"/>
                <w:w w:val="115"/>
                <w:sz w:val="20"/>
                <w:szCs w:val="20"/>
              </w:rPr>
              <w:t>слов</w:t>
            </w:r>
            <w:r w:rsidRPr="00005DA0">
              <w:rPr>
                <w:color w:val="000000"/>
                <w:spacing w:val="-8"/>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выражений.</w:t>
            </w:r>
          </w:p>
        </w:tc>
      </w:tr>
      <w:tr w:rsidR="00005DA0" w:rsidRPr="00005DA0" w14:paraId="5CD85F4F" w14:textId="77777777" w:rsidTr="007C6E3D">
        <w:trPr>
          <w:trHeight w:val="837"/>
        </w:trPr>
        <w:tc>
          <w:tcPr>
            <w:tcW w:w="1928" w:type="dxa"/>
            <w:tcBorders>
              <w:left w:val="single" w:sz="6" w:space="0" w:color="000000"/>
              <w:bottom w:val="single" w:sz="6" w:space="0" w:color="000000"/>
            </w:tcBorders>
          </w:tcPr>
          <w:p w14:paraId="1396B14B"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Литература</w:t>
            </w:r>
            <w:r w:rsidRPr="00005DA0">
              <w:rPr>
                <w:color w:val="000000"/>
                <w:spacing w:val="1"/>
                <w:w w:val="115"/>
                <w:sz w:val="20"/>
                <w:szCs w:val="20"/>
              </w:rPr>
              <w:t xml:space="preserve"> </w:t>
            </w:r>
            <w:r w:rsidRPr="00005DA0">
              <w:rPr>
                <w:color w:val="000000"/>
                <w:w w:val="115"/>
                <w:sz w:val="20"/>
                <w:szCs w:val="20"/>
              </w:rPr>
              <w:t>первой половины</w:t>
            </w:r>
            <w:r w:rsidRPr="00005DA0">
              <w:rPr>
                <w:color w:val="000000"/>
                <w:spacing w:val="-49"/>
                <w:w w:val="115"/>
                <w:sz w:val="20"/>
                <w:szCs w:val="20"/>
              </w:rPr>
              <w:t xml:space="preserve"> </w:t>
            </w:r>
            <w:r w:rsidRPr="00005DA0">
              <w:rPr>
                <w:color w:val="000000"/>
                <w:w w:val="115"/>
                <w:sz w:val="20"/>
                <w:szCs w:val="20"/>
              </w:rPr>
              <w:t>XIX</w:t>
            </w:r>
            <w:r w:rsidRPr="00005DA0">
              <w:rPr>
                <w:color w:val="000000"/>
                <w:spacing w:val="-5"/>
                <w:w w:val="115"/>
                <w:sz w:val="20"/>
                <w:szCs w:val="20"/>
              </w:rPr>
              <w:t xml:space="preserve"> </w:t>
            </w:r>
            <w:r w:rsidRPr="00005DA0">
              <w:rPr>
                <w:color w:val="000000"/>
                <w:w w:val="115"/>
                <w:sz w:val="20"/>
                <w:szCs w:val="20"/>
              </w:rPr>
              <w:t>века</w:t>
            </w:r>
            <w:r w:rsidRPr="00005DA0">
              <w:rPr>
                <w:color w:val="000000"/>
                <w:spacing w:val="-5"/>
                <w:w w:val="115"/>
                <w:sz w:val="20"/>
                <w:szCs w:val="20"/>
              </w:rPr>
              <w:t xml:space="preserve"> </w:t>
            </w:r>
            <w:r w:rsidRPr="00005DA0">
              <w:rPr>
                <w:color w:val="000000"/>
                <w:w w:val="115"/>
                <w:sz w:val="20"/>
                <w:szCs w:val="20"/>
              </w:rPr>
              <w:t>(13</w:t>
            </w:r>
            <w:r w:rsidRPr="00005DA0">
              <w:rPr>
                <w:color w:val="000000"/>
                <w:spacing w:val="-5"/>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171C3DBA"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А.</w:t>
            </w:r>
            <w:r w:rsidRPr="00005DA0">
              <w:rPr>
                <w:color w:val="000000"/>
                <w:spacing w:val="10"/>
                <w:w w:val="115"/>
                <w:sz w:val="20"/>
                <w:szCs w:val="20"/>
              </w:rPr>
              <w:t xml:space="preserve"> </w:t>
            </w:r>
            <w:r w:rsidRPr="00005DA0">
              <w:rPr>
                <w:color w:val="000000"/>
                <w:w w:val="115"/>
                <w:sz w:val="20"/>
                <w:szCs w:val="20"/>
              </w:rPr>
              <w:t>С.</w:t>
            </w:r>
            <w:r w:rsidRPr="00005DA0">
              <w:rPr>
                <w:color w:val="000000"/>
                <w:spacing w:val="10"/>
                <w:w w:val="115"/>
                <w:sz w:val="20"/>
                <w:szCs w:val="20"/>
              </w:rPr>
              <w:t xml:space="preserve"> </w:t>
            </w:r>
            <w:r w:rsidRPr="00005DA0">
              <w:rPr>
                <w:color w:val="000000"/>
                <w:w w:val="115"/>
                <w:sz w:val="20"/>
                <w:szCs w:val="20"/>
              </w:rPr>
              <w:t>Пушкин.</w:t>
            </w:r>
            <w:r w:rsidRPr="00005DA0">
              <w:rPr>
                <w:color w:val="000000"/>
                <w:spacing w:val="10"/>
                <w:w w:val="115"/>
                <w:sz w:val="20"/>
                <w:szCs w:val="20"/>
              </w:rPr>
              <w:t xml:space="preserve"> </w:t>
            </w:r>
            <w:r w:rsidRPr="00005DA0">
              <w:rPr>
                <w:color w:val="000000"/>
                <w:w w:val="115"/>
                <w:sz w:val="20"/>
                <w:szCs w:val="20"/>
              </w:rPr>
              <w:t>Стихотворения</w:t>
            </w:r>
            <w:r w:rsidRPr="00005DA0">
              <w:rPr>
                <w:color w:val="000000"/>
                <w:spacing w:val="-49"/>
                <w:w w:val="115"/>
                <w:sz w:val="20"/>
                <w:szCs w:val="20"/>
              </w:rPr>
              <w:t xml:space="preserve"> </w:t>
            </w:r>
            <w:r w:rsidRPr="00005DA0">
              <w:rPr>
                <w:color w:val="000000"/>
                <w:w w:val="115"/>
                <w:sz w:val="20"/>
                <w:szCs w:val="20"/>
              </w:rPr>
              <w:t>(не</w:t>
            </w:r>
            <w:r w:rsidRPr="00005DA0">
              <w:rPr>
                <w:color w:val="000000"/>
                <w:spacing w:val="3"/>
                <w:w w:val="115"/>
                <w:sz w:val="20"/>
                <w:szCs w:val="20"/>
              </w:rPr>
              <w:t xml:space="preserve"> </w:t>
            </w:r>
            <w:r w:rsidRPr="00005DA0">
              <w:rPr>
                <w:color w:val="000000"/>
                <w:w w:val="115"/>
                <w:sz w:val="20"/>
                <w:szCs w:val="20"/>
              </w:rPr>
              <w:t>менее</w:t>
            </w:r>
            <w:r w:rsidRPr="00005DA0">
              <w:rPr>
                <w:color w:val="000000"/>
                <w:spacing w:val="3"/>
                <w:w w:val="115"/>
                <w:sz w:val="20"/>
                <w:szCs w:val="20"/>
              </w:rPr>
              <w:t xml:space="preserve"> </w:t>
            </w:r>
            <w:r w:rsidRPr="00005DA0">
              <w:rPr>
                <w:color w:val="000000"/>
                <w:w w:val="115"/>
                <w:sz w:val="20"/>
                <w:szCs w:val="20"/>
              </w:rPr>
              <w:t>четырёх).</w:t>
            </w:r>
            <w:r w:rsidRPr="00005DA0">
              <w:rPr>
                <w:color w:val="000000"/>
                <w:spacing w:val="4"/>
                <w:w w:val="115"/>
                <w:sz w:val="20"/>
                <w:szCs w:val="20"/>
              </w:rPr>
              <w:t xml:space="preserve"> </w:t>
            </w:r>
            <w:r w:rsidRPr="00005DA0">
              <w:rPr>
                <w:color w:val="000000"/>
                <w:w w:val="115"/>
                <w:sz w:val="20"/>
                <w:szCs w:val="20"/>
              </w:rPr>
              <w:t>Например,</w:t>
            </w:r>
          </w:p>
          <w:p w14:paraId="3178B3E1" w14:textId="77777777" w:rsidR="005B2FBF" w:rsidRPr="00005DA0" w:rsidRDefault="00005DA0" w:rsidP="00180568">
            <w:pPr>
              <w:pStyle w:val="TableParagraph"/>
              <w:ind w:left="0"/>
              <w:jc w:val="center"/>
              <w:rPr>
                <w:color w:val="000000"/>
                <w:sz w:val="20"/>
                <w:szCs w:val="20"/>
              </w:rPr>
            </w:pPr>
            <w:r w:rsidRPr="00005DA0">
              <w:rPr>
                <w:color w:val="000000"/>
                <w:w w:val="110"/>
                <w:sz w:val="20"/>
                <w:szCs w:val="20"/>
              </w:rPr>
              <w:t>«Во</w:t>
            </w:r>
            <w:r w:rsidRPr="00005DA0">
              <w:rPr>
                <w:color w:val="000000"/>
                <w:spacing w:val="23"/>
                <w:w w:val="110"/>
                <w:sz w:val="20"/>
                <w:szCs w:val="20"/>
              </w:rPr>
              <w:t xml:space="preserve"> </w:t>
            </w:r>
            <w:r w:rsidRPr="00005DA0">
              <w:rPr>
                <w:color w:val="000000"/>
                <w:w w:val="110"/>
                <w:sz w:val="20"/>
                <w:szCs w:val="20"/>
              </w:rPr>
              <w:t>глубине</w:t>
            </w:r>
            <w:r w:rsidRPr="00005DA0">
              <w:rPr>
                <w:color w:val="000000"/>
                <w:spacing w:val="23"/>
                <w:w w:val="110"/>
                <w:sz w:val="20"/>
                <w:szCs w:val="20"/>
              </w:rPr>
              <w:t xml:space="preserve"> </w:t>
            </w:r>
            <w:r w:rsidRPr="00005DA0">
              <w:rPr>
                <w:color w:val="000000"/>
                <w:w w:val="110"/>
                <w:sz w:val="20"/>
                <w:szCs w:val="20"/>
              </w:rPr>
              <w:t>сибирских</w:t>
            </w:r>
            <w:r w:rsidRPr="00005DA0">
              <w:rPr>
                <w:color w:val="000000"/>
                <w:spacing w:val="23"/>
                <w:w w:val="110"/>
                <w:sz w:val="20"/>
                <w:szCs w:val="20"/>
              </w:rPr>
              <w:t xml:space="preserve"> </w:t>
            </w:r>
            <w:r w:rsidRPr="00005DA0">
              <w:rPr>
                <w:color w:val="000000"/>
                <w:w w:val="110"/>
                <w:sz w:val="20"/>
                <w:szCs w:val="20"/>
              </w:rPr>
              <w:t>руд…»,</w:t>
            </w:r>
          </w:p>
          <w:p w14:paraId="7E999820"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lastRenderedPageBreak/>
              <w:t>«19</w:t>
            </w:r>
            <w:r w:rsidRPr="00005DA0">
              <w:rPr>
                <w:color w:val="000000"/>
                <w:spacing w:val="5"/>
                <w:w w:val="115"/>
                <w:sz w:val="20"/>
                <w:szCs w:val="20"/>
              </w:rPr>
              <w:t xml:space="preserve"> </w:t>
            </w:r>
            <w:r w:rsidRPr="00005DA0">
              <w:rPr>
                <w:color w:val="000000"/>
                <w:w w:val="115"/>
                <w:sz w:val="20"/>
                <w:szCs w:val="20"/>
              </w:rPr>
              <w:t>октября»</w:t>
            </w:r>
            <w:r w:rsidRPr="00005DA0">
              <w:rPr>
                <w:color w:val="000000"/>
                <w:spacing w:val="5"/>
                <w:w w:val="115"/>
                <w:sz w:val="20"/>
                <w:szCs w:val="20"/>
              </w:rPr>
              <w:t xml:space="preserve"> </w:t>
            </w:r>
            <w:r w:rsidRPr="00005DA0">
              <w:rPr>
                <w:color w:val="000000"/>
                <w:w w:val="115"/>
                <w:sz w:val="20"/>
                <w:szCs w:val="20"/>
              </w:rPr>
              <w:t>(«Роняет</w:t>
            </w:r>
            <w:r w:rsidRPr="00005DA0">
              <w:rPr>
                <w:color w:val="000000"/>
                <w:spacing w:val="6"/>
                <w:w w:val="115"/>
                <w:sz w:val="20"/>
                <w:szCs w:val="20"/>
              </w:rPr>
              <w:t xml:space="preserve"> </w:t>
            </w:r>
            <w:r w:rsidRPr="00005DA0">
              <w:rPr>
                <w:color w:val="000000"/>
                <w:w w:val="115"/>
                <w:sz w:val="20"/>
                <w:szCs w:val="20"/>
              </w:rPr>
              <w:t>лес</w:t>
            </w:r>
            <w:r w:rsidRPr="00005DA0">
              <w:rPr>
                <w:color w:val="000000"/>
                <w:spacing w:val="-49"/>
                <w:w w:val="115"/>
                <w:sz w:val="20"/>
                <w:szCs w:val="20"/>
              </w:rPr>
              <w:t xml:space="preserve"> </w:t>
            </w:r>
            <w:r w:rsidRPr="00005DA0">
              <w:rPr>
                <w:color w:val="000000"/>
                <w:w w:val="115"/>
                <w:sz w:val="20"/>
                <w:szCs w:val="20"/>
              </w:rPr>
              <w:t>багряный</w:t>
            </w:r>
            <w:r w:rsidRPr="00005DA0">
              <w:rPr>
                <w:color w:val="000000"/>
                <w:spacing w:val="-13"/>
                <w:w w:val="115"/>
                <w:sz w:val="20"/>
                <w:szCs w:val="20"/>
              </w:rPr>
              <w:t xml:space="preserve"> </w:t>
            </w:r>
            <w:r w:rsidRPr="00005DA0">
              <w:rPr>
                <w:color w:val="000000"/>
                <w:w w:val="115"/>
                <w:sz w:val="20"/>
                <w:szCs w:val="20"/>
              </w:rPr>
              <w:t>свой</w:t>
            </w:r>
            <w:r w:rsidRPr="00005DA0">
              <w:rPr>
                <w:color w:val="000000"/>
                <w:spacing w:val="-12"/>
                <w:w w:val="115"/>
                <w:sz w:val="20"/>
                <w:szCs w:val="20"/>
              </w:rPr>
              <w:t xml:space="preserve"> </w:t>
            </w:r>
            <w:r w:rsidRPr="00005DA0">
              <w:rPr>
                <w:color w:val="000000"/>
                <w:w w:val="115"/>
                <w:sz w:val="20"/>
                <w:szCs w:val="20"/>
              </w:rPr>
              <w:t>убор…»),</w:t>
            </w:r>
          </w:p>
          <w:p w14:paraId="656DF836"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«И.</w:t>
            </w:r>
            <w:r w:rsidRPr="00005DA0">
              <w:rPr>
                <w:color w:val="000000"/>
                <w:spacing w:val="11"/>
                <w:w w:val="115"/>
                <w:sz w:val="20"/>
                <w:szCs w:val="20"/>
              </w:rPr>
              <w:t xml:space="preserve"> </w:t>
            </w:r>
            <w:r w:rsidRPr="00005DA0">
              <w:rPr>
                <w:color w:val="000000"/>
                <w:w w:val="115"/>
                <w:sz w:val="20"/>
                <w:szCs w:val="20"/>
              </w:rPr>
              <w:t>И.</w:t>
            </w:r>
            <w:r w:rsidRPr="00005DA0">
              <w:rPr>
                <w:color w:val="000000"/>
                <w:spacing w:val="11"/>
                <w:w w:val="115"/>
                <w:sz w:val="20"/>
                <w:szCs w:val="20"/>
              </w:rPr>
              <w:t xml:space="preserve"> </w:t>
            </w:r>
            <w:r w:rsidRPr="00005DA0">
              <w:rPr>
                <w:color w:val="000000"/>
                <w:w w:val="115"/>
                <w:sz w:val="20"/>
                <w:szCs w:val="20"/>
              </w:rPr>
              <w:t>Пущину»,</w:t>
            </w:r>
            <w:r w:rsidRPr="00005DA0">
              <w:rPr>
                <w:color w:val="000000"/>
                <w:spacing w:val="11"/>
                <w:w w:val="115"/>
                <w:sz w:val="20"/>
                <w:szCs w:val="20"/>
              </w:rPr>
              <w:t xml:space="preserve"> </w:t>
            </w:r>
            <w:r w:rsidRPr="00005DA0">
              <w:rPr>
                <w:color w:val="000000"/>
                <w:w w:val="115"/>
                <w:sz w:val="20"/>
                <w:szCs w:val="20"/>
              </w:rPr>
              <w:t>«На</w:t>
            </w:r>
            <w:r w:rsidRPr="00005DA0">
              <w:rPr>
                <w:color w:val="000000"/>
                <w:spacing w:val="11"/>
                <w:w w:val="115"/>
                <w:sz w:val="20"/>
                <w:szCs w:val="20"/>
              </w:rPr>
              <w:t xml:space="preserve"> </w:t>
            </w:r>
            <w:r w:rsidRPr="00005DA0">
              <w:rPr>
                <w:color w:val="000000"/>
                <w:w w:val="115"/>
                <w:sz w:val="20"/>
                <w:szCs w:val="20"/>
              </w:rPr>
              <w:t>холмах</w:t>
            </w:r>
            <w:r w:rsidRPr="00005DA0">
              <w:rPr>
                <w:color w:val="000000"/>
                <w:spacing w:val="-49"/>
                <w:w w:val="115"/>
                <w:sz w:val="20"/>
                <w:szCs w:val="20"/>
              </w:rPr>
              <w:t xml:space="preserve"> </w:t>
            </w:r>
            <w:r w:rsidRPr="00005DA0">
              <w:rPr>
                <w:color w:val="000000"/>
                <w:w w:val="115"/>
                <w:sz w:val="20"/>
                <w:szCs w:val="20"/>
              </w:rPr>
              <w:t>Грузии</w:t>
            </w:r>
            <w:r w:rsidRPr="00005DA0">
              <w:rPr>
                <w:color w:val="000000"/>
                <w:spacing w:val="-8"/>
                <w:w w:val="115"/>
                <w:sz w:val="20"/>
                <w:szCs w:val="20"/>
              </w:rPr>
              <w:t xml:space="preserve"> </w:t>
            </w:r>
            <w:r w:rsidRPr="00005DA0">
              <w:rPr>
                <w:color w:val="000000"/>
                <w:w w:val="115"/>
                <w:sz w:val="20"/>
                <w:szCs w:val="20"/>
              </w:rPr>
              <w:t>лежит</w:t>
            </w:r>
            <w:r w:rsidRPr="00005DA0">
              <w:rPr>
                <w:color w:val="000000"/>
                <w:spacing w:val="-7"/>
                <w:w w:val="115"/>
                <w:sz w:val="20"/>
                <w:szCs w:val="20"/>
              </w:rPr>
              <w:t xml:space="preserve"> </w:t>
            </w:r>
            <w:r w:rsidRPr="00005DA0">
              <w:rPr>
                <w:color w:val="000000"/>
                <w:w w:val="115"/>
                <w:sz w:val="20"/>
                <w:szCs w:val="20"/>
              </w:rPr>
              <w:t>ночная</w:t>
            </w:r>
            <w:r w:rsidRPr="00005DA0">
              <w:rPr>
                <w:color w:val="000000"/>
                <w:spacing w:val="-8"/>
                <w:w w:val="115"/>
                <w:sz w:val="20"/>
                <w:szCs w:val="20"/>
              </w:rPr>
              <w:t xml:space="preserve"> </w:t>
            </w:r>
            <w:r w:rsidRPr="00005DA0">
              <w:rPr>
                <w:color w:val="000000"/>
                <w:w w:val="115"/>
                <w:sz w:val="20"/>
                <w:szCs w:val="20"/>
              </w:rPr>
              <w:t>мгла…»</w:t>
            </w:r>
            <w:r w:rsidRPr="00005DA0">
              <w:rPr>
                <w:color w:val="000000"/>
                <w:spacing w:val="-48"/>
                <w:w w:val="115"/>
                <w:sz w:val="20"/>
                <w:szCs w:val="20"/>
              </w:rPr>
              <w:t xml:space="preserve"> </w:t>
            </w:r>
            <w:r w:rsidRPr="00005DA0">
              <w:rPr>
                <w:color w:val="000000"/>
                <w:w w:val="115"/>
                <w:sz w:val="20"/>
                <w:szCs w:val="20"/>
              </w:rPr>
              <w:t>и др. «Повести Белкина»</w:t>
            </w:r>
            <w:r w:rsidRPr="00005DA0">
              <w:rPr>
                <w:color w:val="000000"/>
                <w:spacing w:val="1"/>
                <w:w w:val="115"/>
                <w:sz w:val="20"/>
                <w:szCs w:val="20"/>
              </w:rPr>
              <w:t xml:space="preserve"> </w:t>
            </w:r>
            <w:r w:rsidRPr="00005DA0">
              <w:rPr>
                <w:color w:val="000000"/>
                <w:w w:val="115"/>
                <w:sz w:val="20"/>
                <w:szCs w:val="20"/>
              </w:rPr>
              <w:t>(«Станционный</w:t>
            </w:r>
            <w:r w:rsidRPr="00005DA0">
              <w:rPr>
                <w:color w:val="000000"/>
                <w:spacing w:val="1"/>
                <w:w w:val="115"/>
                <w:sz w:val="20"/>
                <w:szCs w:val="20"/>
              </w:rPr>
              <w:t xml:space="preserve"> </w:t>
            </w:r>
            <w:r w:rsidRPr="00005DA0">
              <w:rPr>
                <w:color w:val="000000"/>
                <w:w w:val="115"/>
                <w:sz w:val="20"/>
                <w:szCs w:val="20"/>
              </w:rPr>
              <w:t>смотритель»</w:t>
            </w:r>
            <w:r w:rsidRPr="00005DA0">
              <w:rPr>
                <w:color w:val="000000"/>
                <w:spacing w:val="1"/>
                <w:w w:val="115"/>
                <w:sz w:val="20"/>
                <w:szCs w:val="20"/>
              </w:rPr>
              <w:t xml:space="preserve"> </w:t>
            </w:r>
            <w:r w:rsidRPr="00005DA0">
              <w:rPr>
                <w:color w:val="000000"/>
                <w:w w:val="115"/>
                <w:sz w:val="20"/>
                <w:szCs w:val="20"/>
              </w:rPr>
              <w:t>и</w:t>
            </w:r>
            <w:r w:rsidRPr="00005DA0">
              <w:rPr>
                <w:color w:val="000000"/>
                <w:spacing w:val="-9"/>
                <w:w w:val="115"/>
                <w:sz w:val="20"/>
                <w:szCs w:val="20"/>
              </w:rPr>
              <w:t xml:space="preserve"> </w:t>
            </w:r>
            <w:r w:rsidRPr="00005DA0">
              <w:rPr>
                <w:color w:val="000000"/>
                <w:w w:val="115"/>
                <w:sz w:val="20"/>
                <w:szCs w:val="20"/>
              </w:rPr>
              <w:t>др.).</w:t>
            </w:r>
          </w:p>
        </w:tc>
        <w:tc>
          <w:tcPr>
            <w:tcW w:w="5046" w:type="dxa"/>
            <w:tcBorders>
              <w:top w:val="single" w:sz="6" w:space="0" w:color="000000"/>
              <w:bottom w:val="single" w:sz="6" w:space="0" w:color="000000"/>
            </w:tcBorders>
          </w:tcPr>
          <w:p w14:paraId="46D821BC"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lastRenderedPageBreak/>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4"/>
                <w:w w:val="115"/>
                <w:sz w:val="20"/>
                <w:szCs w:val="20"/>
              </w:rPr>
              <w:t xml:space="preserve"> </w:t>
            </w:r>
            <w:r w:rsidRPr="00005DA0">
              <w:rPr>
                <w:color w:val="000000"/>
                <w:w w:val="115"/>
                <w:sz w:val="20"/>
                <w:szCs w:val="20"/>
              </w:rPr>
              <w:t>и</w:t>
            </w:r>
            <w:r w:rsidRPr="00005DA0">
              <w:rPr>
                <w:color w:val="000000"/>
                <w:spacing w:val="5"/>
                <w:w w:val="115"/>
                <w:sz w:val="20"/>
                <w:szCs w:val="20"/>
              </w:rPr>
              <w:t xml:space="preserve"> </w:t>
            </w:r>
            <w:r w:rsidRPr="00005DA0">
              <w:rPr>
                <w:color w:val="000000"/>
                <w:w w:val="115"/>
                <w:sz w:val="20"/>
                <w:szCs w:val="20"/>
              </w:rPr>
              <w:t>выразительно</w:t>
            </w:r>
            <w:r w:rsidRPr="00005DA0">
              <w:rPr>
                <w:color w:val="000000"/>
                <w:spacing w:val="4"/>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произведения (в том числе наизусть). Выражать</w:t>
            </w:r>
            <w:r w:rsidRPr="00005DA0">
              <w:rPr>
                <w:color w:val="000000"/>
                <w:spacing w:val="1"/>
                <w:w w:val="115"/>
                <w:sz w:val="20"/>
                <w:szCs w:val="20"/>
              </w:rPr>
              <w:t xml:space="preserve"> </w:t>
            </w:r>
            <w:r w:rsidRPr="00005DA0">
              <w:rPr>
                <w:color w:val="000000"/>
                <w:w w:val="115"/>
                <w:sz w:val="20"/>
                <w:szCs w:val="20"/>
              </w:rPr>
              <w:t>личное</w:t>
            </w:r>
            <w:r w:rsidRPr="00005DA0">
              <w:rPr>
                <w:color w:val="000000"/>
                <w:spacing w:val="-2"/>
                <w:w w:val="115"/>
                <w:sz w:val="20"/>
                <w:szCs w:val="20"/>
              </w:rPr>
              <w:t xml:space="preserve"> </w:t>
            </w:r>
            <w:r w:rsidRPr="00005DA0">
              <w:rPr>
                <w:color w:val="000000"/>
                <w:w w:val="115"/>
                <w:sz w:val="20"/>
                <w:szCs w:val="20"/>
              </w:rPr>
              <w:t>читательское</w:t>
            </w:r>
            <w:r w:rsidRPr="00005DA0">
              <w:rPr>
                <w:color w:val="000000"/>
                <w:spacing w:val="-2"/>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прочитанному.</w:t>
            </w:r>
          </w:p>
          <w:p w14:paraId="6C92F546"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Составлять</w:t>
            </w:r>
            <w:r w:rsidRPr="00005DA0">
              <w:rPr>
                <w:color w:val="000000"/>
                <w:spacing w:val="2"/>
                <w:w w:val="115"/>
                <w:sz w:val="20"/>
                <w:szCs w:val="20"/>
              </w:rPr>
              <w:t xml:space="preserve"> </w:t>
            </w:r>
            <w:r w:rsidRPr="00005DA0">
              <w:rPr>
                <w:color w:val="000000"/>
                <w:w w:val="115"/>
                <w:sz w:val="20"/>
                <w:szCs w:val="20"/>
              </w:rPr>
              <w:t>тезисный</w:t>
            </w:r>
            <w:r w:rsidRPr="00005DA0">
              <w:rPr>
                <w:color w:val="000000"/>
                <w:spacing w:val="3"/>
                <w:w w:val="115"/>
                <w:sz w:val="20"/>
                <w:szCs w:val="20"/>
              </w:rPr>
              <w:t xml:space="preserve"> </w:t>
            </w:r>
            <w:r w:rsidRPr="00005DA0">
              <w:rPr>
                <w:color w:val="000000"/>
                <w:w w:val="115"/>
                <w:sz w:val="20"/>
                <w:szCs w:val="20"/>
              </w:rPr>
              <w:t>план</w:t>
            </w:r>
            <w:r w:rsidRPr="00005DA0">
              <w:rPr>
                <w:color w:val="000000"/>
                <w:spacing w:val="3"/>
                <w:w w:val="115"/>
                <w:sz w:val="20"/>
                <w:szCs w:val="20"/>
              </w:rPr>
              <w:t xml:space="preserve"> </w:t>
            </w:r>
            <w:r w:rsidRPr="00005DA0">
              <w:rPr>
                <w:color w:val="000000"/>
                <w:w w:val="115"/>
                <w:sz w:val="20"/>
                <w:szCs w:val="20"/>
              </w:rPr>
              <w:t>статьи</w:t>
            </w:r>
            <w:r w:rsidRPr="00005DA0">
              <w:rPr>
                <w:color w:val="000000"/>
                <w:spacing w:val="2"/>
                <w:w w:val="115"/>
                <w:sz w:val="20"/>
                <w:szCs w:val="20"/>
              </w:rPr>
              <w:t xml:space="preserve"> </w:t>
            </w:r>
            <w:r w:rsidRPr="00005DA0">
              <w:rPr>
                <w:color w:val="000000"/>
                <w:w w:val="115"/>
                <w:sz w:val="20"/>
                <w:szCs w:val="20"/>
              </w:rPr>
              <w:t>учебника.</w:t>
            </w:r>
            <w:r w:rsidRPr="00005DA0">
              <w:rPr>
                <w:color w:val="000000"/>
                <w:spacing w:val="3"/>
                <w:w w:val="115"/>
                <w:sz w:val="20"/>
                <w:szCs w:val="20"/>
              </w:rPr>
              <w:t xml:space="preserve"> </w:t>
            </w:r>
            <w:r w:rsidR="00180568">
              <w:rPr>
                <w:color w:val="000000"/>
                <w:w w:val="115"/>
                <w:sz w:val="20"/>
                <w:szCs w:val="20"/>
              </w:rPr>
              <w:lastRenderedPageBreak/>
              <w:t>Участво</w:t>
            </w:r>
            <w:r w:rsidRPr="00005DA0">
              <w:rPr>
                <w:color w:val="000000"/>
                <w:w w:val="115"/>
                <w:sz w:val="20"/>
                <w:szCs w:val="20"/>
              </w:rPr>
              <w:t>вать в коллектив</w:t>
            </w:r>
            <w:r w:rsidR="00180568">
              <w:rPr>
                <w:color w:val="000000"/>
                <w:w w:val="115"/>
                <w:sz w:val="20"/>
                <w:szCs w:val="20"/>
              </w:rPr>
              <w:t>ном диалоге. Составлять лексиче</w:t>
            </w:r>
            <w:r w:rsidRPr="00005DA0">
              <w:rPr>
                <w:color w:val="000000"/>
                <w:w w:val="115"/>
                <w:sz w:val="20"/>
                <w:szCs w:val="20"/>
              </w:rPr>
              <w:t>ские и историко-культурные комментарии.</w:t>
            </w:r>
            <w:r w:rsidRPr="00005DA0">
              <w:rPr>
                <w:color w:val="000000"/>
                <w:spacing w:val="1"/>
                <w:w w:val="115"/>
                <w:sz w:val="20"/>
                <w:szCs w:val="20"/>
              </w:rPr>
              <w:t xml:space="preserve"> </w:t>
            </w:r>
            <w:r w:rsidR="00180568">
              <w:rPr>
                <w:color w:val="000000"/>
                <w:w w:val="115"/>
                <w:sz w:val="20"/>
                <w:szCs w:val="20"/>
              </w:rPr>
              <w:t>Опреде</w:t>
            </w:r>
            <w:r w:rsidRPr="00005DA0">
              <w:rPr>
                <w:color w:val="000000"/>
                <w:w w:val="115"/>
                <w:sz w:val="20"/>
                <w:szCs w:val="20"/>
              </w:rPr>
              <w:t>лять</w:t>
            </w:r>
            <w:r w:rsidRPr="00005DA0">
              <w:rPr>
                <w:color w:val="000000"/>
                <w:spacing w:val="6"/>
                <w:w w:val="115"/>
                <w:sz w:val="20"/>
                <w:szCs w:val="20"/>
              </w:rPr>
              <w:t xml:space="preserve"> </w:t>
            </w:r>
            <w:r w:rsidRPr="00005DA0">
              <w:rPr>
                <w:color w:val="000000"/>
                <w:w w:val="115"/>
                <w:sz w:val="20"/>
                <w:szCs w:val="20"/>
              </w:rPr>
              <w:t>тему,</w:t>
            </w:r>
            <w:r w:rsidRPr="00005DA0">
              <w:rPr>
                <w:color w:val="000000"/>
                <w:spacing w:val="7"/>
                <w:w w:val="115"/>
                <w:sz w:val="20"/>
                <w:szCs w:val="20"/>
              </w:rPr>
              <w:t xml:space="preserve"> </w:t>
            </w:r>
            <w:r w:rsidRPr="00005DA0">
              <w:rPr>
                <w:color w:val="000000"/>
                <w:w w:val="115"/>
                <w:sz w:val="20"/>
                <w:szCs w:val="20"/>
              </w:rPr>
              <w:t>идею,</w:t>
            </w:r>
            <w:r w:rsidRPr="00005DA0">
              <w:rPr>
                <w:color w:val="000000"/>
                <w:spacing w:val="6"/>
                <w:w w:val="115"/>
                <w:sz w:val="20"/>
                <w:szCs w:val="20"/>
              </w:rPr>
              <w:t xml:space="preserve"> </w:t>
            </w:r>
            <w:r w:rsidRPr="00005DA0">
              <w:rPr>
                <w:color w:val="000000"/>
                <w:w w:val="115"/>
                <w:sz w:val="20"/>
                <w:szCs w:val="20"/>
              </w:rPr>
              <w:t>художественные</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композиционные</w:t>
            </w:r>
            <w:r w:rsidRPr="00005DA0">
              <w:rPr>
                <w:color w:val="000000"/>
                <w:spacing w:val="-49"/>
                <w:w w:val="115"/>
                <w:sz w:val="20"/>
                <w:szCs w:val="20"/>
              </w:rPr>
              <w:t xml:space="preserve"> </w:t>
            </w:r>
            <w:r w:rsidRPr="00005DA0">
              <w:rPr>
                <w:color w:val="000000"/>
                <w:w w:val="115"/>
                <w:sz w:val="20"/>
                <w:szCs w:val="20"/>
              </w:rPr>
              <w:t>особенности лирич</w:t>
            </w:r>
            <w:r w:rsidR="00180568">
              <w:rPr>
                <w:color w:val="000000"/>
                <w:w w:val="115"/>
                <w:sz w:val="20"/>
                <w:szCs w:val="20"/>
              </w:rPr>
              <w:t>еского, лиро-эпического и эпиче</w:t>
            </w:r>
            <w:r w:rsidRPr="00005DA0">
              <w:rPr>
                <w:color w:val="000000"/>
                <w:w w:val="115"/>
                <w:sz w:val="20"/>
                <w:szCs w:val="20"/>
              </w:rPr>
              <w:t>ского</w:t>
            </w:r>
            <w:r w:rsidRPr="00005DA0">
              <w:rPr>
                <w:color w:val="000000"/>
                <w:spacing w:val="5"/>
                <w:w w:val="115"/>
                <w:sz w:val="20"/>
                <w:szCs w:val="20"/>
              </w:rPr>
              <w:t xml:space="preserve"> </w:t>
            </w:r>
            <w:r w:rsidRPr="00005DA0">
              <w:rPr>
                <w:color w:val="000000"/>
                <w:w w:val="115"/>
                <w:sz w:val="20"/>
                <w:szCs w:val="20"/>
              </w:rPr>
              <w:t>произведения.</w:t>
            </w:r>
            <w:r w:rsidRPr="00005DA0">
              <w:rPr>
                <w:color w:val="000000"/>
                <w:spacing w:val="6"/>
                <w:w w:val="115"/>
                <w:sz w:val="20"/>
                <w:szCs w:val="20"/>
              </w:rPr>
              <w:t xml:space="preserve"> </w:t>
            </w:r>
            <w:r w:rsidRPr="00005DA0">
              <w:rPr>
                <w:color w:val="000000"/>
                <w:w w:val="115"/>
                <w:sz w:val="20"/>
                <w:szCs w:val="20"/>
              </w:rPr>
              <w:t>Характеризовать</w:t>
            </w:r>
            <w:r w:rsidRPr="00005DA0">
              <w:rPr>
                <w:color w:val="000000"/>
                <w:spacing w:val="6"/>
                <w:w w:val="115"/>
                <w:sz w:val="20"/>
                <w:szCs w:val="20"/>
              </w:rPr>
              <w:t xml:space="preserve"> </w:t>
            </w:r>
            <w:r w:rsidRPr="00005DA0">
              <w:rPr>
                <w:color w:val="000000"/>
                <w:w w:val="115"/>
                <w:sz w:val="20"/>
                <w:szCs w:val="20"/>
              </w:rPr>
              <w:t>лирического</w:t>
            </w:r>
            <w:r w:rsidRPr="00005DA0">
              <w:rPr>
                <w:color w:val="000000"/>
                <w:spacing w:val="1"/>
                <w:w w:val="115"/>
                <w:sz w:val="20"/>
                <w:szCs w:val="20"/>
              </w:rPr>
              <w:t xml:space="preserve"> </w:t>
            </w:r>
            <w:r w:rsidRPr="00005DA0">
              <w:rPr>
                <w:color w:val="000000"/>
                <w:w w:val="115"/>
                <w:sz w:val="20"/>
                <w:szCs w:val="20"/>
              </w:rPr>
              <w:t>героя.</w:t>
            </w:r>
            <w:r w:rsidRPr="00005DA0">
              <w:rPr>
                <w:color w:val="000000"/>
                <w:spacing w:val="-1"/>
                <w:w w:val="115"/>
                <w:sz w:val="20"/>
                <w:szCs w:val="20"/>
              </w:rPr>
              <w:t xml:space="preserve"> </w:t>
            </w:r>
            <w:r w:rsidRPr="00005DA0">
              <w:rPr>
                <w:color w:val="000000"/>
                <w:w w:val="115"/>
                <w:sz w:val="20"/>
                <w:szCs w:val="20"/>
              </w:rPr>
              <w:t>Характеризовать</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сопоставлять</w:t>
            </w:r>
            <w:r w:rsidRPr="00005DA0">
              <w:rPr>
                <w:color w:val="000000"/>
                <w:spacing w:val="-1"/>
                <w:w w:val="115"/>
                <w:sz w:val="20"/>
                <w:szCs w:val="20"/>
              </w:rPr>
              <w:t xml:space="preserve"> </w:t>
            </w:r>
            <w:r w:rsidRPr="00005DA0">
              <w:rPr>
                <w:color w:val="000000"/>
                <w:w w:val="115"/>
                <w:sz w:val="20"/>
                <w:szCs w:val="20"/>
              </w:rPr>
              <w:t>основных</w:t>
            </w:r>
          </w:p>
        </w:tc>
      </w:tr>
      <w:tr w:rsidR="00005DA0" w:rsidRPr="00005DA0" w14:paraId="56898868" w14:textId="77777777" w:rsidTr="007C6E3D">
        <w:trPr>
          <w:trHeight w:val="3350"/>
        </w:trPr>
        <w:tc>
          <w:tcPr>
            <w:tcW w:w="1928" w:type="dxa"/>
            <w:vMerge w:val="restart"/>
            <w:tcBorders>
              <w:left w:val="single" w:sz="6" w:space="0" w:color="000000"/>
              <w:bottom w:val="single" w:sz="6" w:space="0" w:color="000000"/>
              <w:right w:val="single" w:sz="6" w:space="0" w:color="000000"/>
            </w:tcBorders>
          </w:tcPr>
          <w:p w14:paraId="73CD54A7" w14:textId="77777777" w:rsidR="005B2FBF" w:rsidRPr="00005DA0" w:rsidRDefault="005B2FBF" w:rsidP="00180568">
            <w:pPr>
              <w:pStyle w:val="TableParagraph"/>
              <w:ind w:left="0"/>
              <w:jc w:val="center"/>
              <w:rPr>
                <w:color w:val="000000"/>
                <w:sz w:val="20"/>
                <w:szCs w:val="20"/>
              </w:rPr>
            </w:pPr>
          </w:p>
        </w:tc>
        <w:tc>
          <w:tcPr>
            <w:tcW w:w="3175" w:type="dxa"/>
          </w:tcPr>
          <w:p w14:paraId="27358DA5"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Поэма «Полтава» (фрагмент)</w:t>
            </w:r>
            <w:r w:rsidRPr="00005DA0">
              <w:rPr>
                <w:color w:val="000000"/>
                <w:spacing w:val="-49"/>
                <w:w w:val="115"/>
                <w:sz w:val="20"/>
                <w:szCs w:val="20"/>
              </w:rPr>
              <w:t xml:space="preserve"> </w:t>
            </w:r>
            <w:r w:rsidRPr="00005DA0">
              <w:rPr>
                <w:color w:val="000000"/>
                <w:w w:val="120"/>
                <w:sz w:val="20"/>
                <w:szCs w:val="20"/>
              </w:rPr>
              <w:t>и</w:t>
            </w:r>
            <w:r w:rsidRPr="00005DA0">
              <w:rPr>
                <w:color w:val="000000"/>
                <w:spacing w:val="-12"/>
                <w:w w:val="120"/>
                <w:sz w:val="20"/>
                <w:szCs w:val="20"/>
              </w:rPr>
              <w:t xml:space="preserve"> </w:t>
            </w:r>
            <w:r w:rsidRPr="00005DA0">
              <w:rPr>
                <w:color w:val="000000"/>
                <w:w w:val="120"/>
                <w:sz w:val="20"/>
                <w:szCs w:val="20"/>
              </w:rPr>
              <w:t>др.</w:t>
            </w:r>
            <w:r w:rsidRPr="00005DA0">
              <w:rPr>
                <w:color w:val="000000"/>
                <w:spacing w:val="-11"/>
                <w:w w:val="120"/>
                <w:sz w:val="20"/>
                <w:szCs w:val="20"/>
              </w:rPr>
              <w:t xml:space="preserve"> </w:t>
            </w:r>
            <w:r w:rsidRPr="00005DA0">
              <w:rPr>
                <w:color w:val="000000"/>
                <w:w w:val="120"/>
                <w:sz w:val="20"/>
                <w:szCs w:val="20"/>
              </w:rPr>
              <w:t>(6</w:t>
            </w:r>
            <w:r w:rsidRPr="00005DA0">
              <w:rPr>
                <w:color w:val="000000"/>
                <w:spacing w:val="-12"/>
                <w:w w:val="120"/>
                <w:sz w:val="20"/>
                <w:szCs w:val="20"/>
              </w:rPr>
              <w:t xml:space="preserve"> </w:t>
            </w:r>
            <w:r w:rsidRPr="00005DA0">
              <w:rPr>
                <w:color w:val="000000"/>
                <w:w w:val="120"/>
                <w:sz w:val="20"/>
                <w:szCs w:val="20"/>
              </w:rPr>
              <w:t>ч)</w:t>
            </w:r>
          </w:p>
        </w:tc>
        <w:tc>
          <w:tcPr>
            <w:tcW w:w="5046" w:type="dxa"/>
            <w:tcBorders>
              <w:bottom w:val="single" w:sz="6" w:space="0" w:color="000000"/>
            </w:tcBorders>
          </w:tcPr>
          <w:p w14:paraId="4C87B9E6"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героев</w:t>
            </w:r>
            <w:r w:rsidRPr="00005DA0">
              <w:rPr>
                <w:color w:val="000000"/>
                <w:spacing w:val="7"/>
                <w:w w:val="115"/>
                <w:sz w:val="20"/>
                <w:szCs w:val="20"/>
              </w:rPr>
              <w:t xml:space="preserve"> </w:t>
            </w:r>
            <w:r w:rsidRPr="00005DA0">
              <w:rPr>
                <w:color w:val="000000"/>
                <w:w w:val="115"/>
                <w:sz w:val="20"/>
                <w:szCs w:val="20"/>
              </w:rPr>
              <w:t>повести,</w:t>
            </w:r>
            <w:r w:rsidRPr="00005DA0">
              <w:rPr>
                <w:color w:val="000000"/>
                <w:spacing w:val="7"/>
                <w:w w:val="115"/>
                <w:sz w:val="20"/>
                <w:szCs w:val="20"/>
              </w:rPr>
              <w:t xml:space="preserve"> </w:t>
            </w:r>
            <w:r w:rsidRPr="00005DA0">
              <w:rPr>
                <w:color w:val="000000"/>
                <w:w w:val="115"/>
                <w:sz w:val="20"/>
                <w:szCs w:val="20"/>
              </w:rPr>
              <w:t>выявлять</w:t>
            </w:r>
            <w:r w:rsidRPr="00005DA0">
              <w:rPr>
                <w:color w:val="000000"/>
                <w:spacing w:val="7"/>
                <w:w w:val="115"/>
                <w:sz w:val="20"/>
                <w:szCs w:val="20"/>
              </w:rPr>
              <w:t xml:space="preserve"> </w:t>
            </w:r>
            <w:r w:rsidRPr="00005DA0">
              <w:rPr>
                <w:color w:val="000000"/>
                <w:w w:val="115"/>
                <w:sz w:val="20"/>
                <w:szCs w:val="20"/>
              </w:rPr>
              <w:t>художественные</w:t>
            </w:r>
            <w:r w:rsidRPr="00005DA0">
              <w:rPr>
                <w:color w:val="000000"/>
                <w:spacing w:val="7"/>
                <w:w w:val="115"/>
                <w:sz w:val="20"/>
                <w:szCs w:val="20"/>
              </w:rPr>
              <w:t xml:space="preserve"> </w:t>
            </w:r>
            <w:r w:rsidRPr="00005DA0">
              <w:rPr>
                <w:color w:val="000000"/>
                <w:w w:val="115"/>
                <w:sz w:val="20"/>
                <w:szCs w:val="20"/>
              </w:rPr>
              <w:t>средства</w:t>
            </w:r>
            <w:r w:rsidRPr="00005DA0">
              <w:rPr>
                <w:color w:val="000000"/>
                <w:spacing w:val="1"/>
                <w:w w:val="115"/>
                <w:sz w:val="20"/>
                <w:szCs w:val="20"/>
              </w:rPr>
              <w:t xml:space="preserve"> </w:t>
            </w:r>
            <w:r w:rsidRPr="00005DA0">
              <w:rPr>
                <w:color w:val="000000"/>
                <w:w w:val="115"/>
                <w:sz w:val="20"/>
                <w:szCs w:val="20"/>
              </w:rPr>
              <w:t>их</w:t>
            </w:r>
            <w:r w:rsidRPr="00005DA0">
              <w:rPr>
                <w:color w:val="000000"/>
                <w:spacing w:val="7"/>
                <w:w w:val="115"/>
                <w:sz w:val="20"/>
                <w:szCs w:val="20"/>
              </w:rPr>
              <w:t xml:space="preserve"> </w:t>
            </w:r>
            <w:r w:rsidRPr="00005DA0">
              <w:rPr>
                <w:color w:val="000000"/>
                <w:w w:val="115"/>
                <w:sz w:val="20"/>
                <w:szCs w:val="20"/>
              </w:rPr>
              <w:t>создания.</w:t>
            </w:r>
            <w:r w:rsidRPr="00005DA0">
              <w:rPr>
                <w:color w:val="000000"/>
                <w:spacing w:val="7"/>
                <w:w w:val="115"/>
                <w:sz w:val="20"/>
                <w:szCs w:val="20"/>
              </w:rPr>
              <w:t xml:space="preserve"> </w:t>
            </w:r>
            <w:r w:rsidRPr="00005DA0">
              <w:rPr>
                <w:color w:val="000000"/>
                <w:w w:val="115"/>
                <w:sz w:val="20"/>
                <w:szCs w:val="20"/>
              </w:rPr>
              <w:t>Анализировать</w:t>
            </w:r>
            <w:r w:rsidRPr="00005DA0">
              <w:rPr>
                <w:color w:val="000000"/>
                <w:spacing w:val="7"/>
                <w:w w:val="115"/>
                <w:sz w:val="20"/>
                <w:szCs w:val="20"/>
              </w:rPr>
              <w:t xml:space="preserve"> </w:t>
            </w:r>
            <w:r w:rsidRPr="00005DA0">
              <w:rPr>
                <w:color w:val="000000"/>
                <w:w w:val="115"/>
                <w:sz w:val="20"/>
                <w:szCs w:val="20"/>
              </w:rPr>
              <w:t>произведение</w:t>
            </w:r>
            <w:r w:rsidRPr="00005DA0">
              <w:rPr>
                <w:color w:val="000000"/>
                <w:spacing w:val="7"/>
                <w:w w:val="115"/>
                <w:sz w:val="20"/>
                <w:szCs w:val="20"/>
              </w:rPr>
              <w:t xml:space="preserve"> </w:t>
            </w:r>
            <w:r w:rsidRPr="00005DA0">
              <w:rPr>
                <w:color w:val="000000"/>
                <w:w w:val="115"/>
                <w:sz w:val="20"/>
                <w:szCs w:val="20"/>
              </w:rPr>
              <w:t>с</w:t>
            </w:r>
            <w:r w:rsidRPr="00005DA0">
              <w:rPr>
                <w:color w:val="000000"/>
                <w:spacing w:val="7"/>
                <w:w w:val="115"/>
                <w:sz w:val="20"/>
                <w:szCs w:val="20"/>
              </w:rPr>
              <w:t xml:space="preserve"> </w:t>
            </w:r>
            <w:r w:rsidRPr="00005DA0">
              <w:rPr>
                <w:color w:val="000000"/>
                <w:w w:val="115"/>
                <w:sz w:val="20"/>
                <w:szCs w:val="20"/>
              </w:rPr>
              <w:t>учётом</w:t>
            </w:r>
            <w:r w:rsidRPr="00005DA0">
              <w:rPr>
                <w:color w:val="000000"/>
                <w:spacing w:val="-49"/>
                <w:w w:val="115"/>
                <w:sz w:val="20"/>
                <w:szCs w:val="20"/>
              </w:rPr>
              <w:t xml:space="preserve"> </w:t>
            </w:r>
            <w:r w:rsidRPr="00005DA0">
              <w:rPr>
                <w:color w:val="000000"/>
                <w:w w:val="115"/>
                <w:sz w:val="20"/>
                <w:szCs w:val="20"/>
              </w:rPr>
              <w:t>его</w:t>
            </w:r>
            <w:r w:rsidRPr="00005DA0">
              <w:rPr>
                <w:color w:val="000000"/>
                <w:spacing w:val="1"/>
                <w:w w:val="115"/>
                <w:sz w:val="20"/>
                <w:szCs w:val="20"/>
              </w:rPr>
              <w:t xml:space="preserve"> </w:t>
            </w:r>
            <w:r w:rsidRPr="00005DA0">
              <w:rPr>
                <w:color w:val="000000"/>
                <w:w w:val="115"/>
                <w:sz w:val="20"/>
                <w:szCs w:val="20"/>
              </w:rPr>
              <w:t>родо-жанровой</w:t>
            </w:r>
            <w:r w:rsidRPr="00005DA0">
              <w:rPr>
                <w:color w:val="000000"/>
                <w:spacing w:val="1"/>
                <w:w w:val="115"/>
                <w:sz w:val="20"/>
                <w:szCs w:val="20"/>
              </w:rPr>
              <w:t xml:space="preserve"> </w:t>
            </w:r>
            <w:r w:rsidRPr="00005DA0">
              <w:rPr>
                <w:color w:val="000000"/>
                <w:w w:val="115"/>
                <w:sz w:val="20"/>
                <w:szCs w:val="20"/>
              </w:rPr>
              <w:t>принадлежности.</w:t>
            </w:r>
            <w:r w:rsidRPr="00005DA0">
              <w:rPr>
                <w:color w:val="000000"/>
                <w:spacing w:val="1"/>
                <w:w w:val="115"/>
                <w:sz w:val="20"/>
                <w:szCs w:val="20"/>
              </w:rPr>
              <w:t xml:space="preserve"> </w:t>
            </w:r>
            <w:r w:rsidRPr="00005DA0">
              <w:rPr>
                <w:color w:val="000000"/>
                <w:w w:val="115"/>
                <w:sz w:val="20"/>
                <w:szCs w:val="20"/>
              </w:rPr>
              <w:t>Сопоставлять</w:t>
            </w:r>
            <w:r w:rsidRPr="00005DA0">
              <w:rPr>
                <w:color w:val="000000"/>
                <w:spacing w:val="1"/>
                <w:w w:val="115"/>
                <w:sz w:val="20"/>
                <w:szCs w:val="20"/>
              </w:rPr>
              <w:t xml:space="preserve"> </w:t>
            </w:r>
            <w:r w:rsidRPr="00005DA0">
              <w:rPr>
                <w:color w:val="000000"/>
                <w:w w:val="115"/>
                <w:sz w:val="20"/>
                <w:szCs w:val="20"/>
              </w:rPr>
              <w:t>произведения одного и разных авторов по заданным</w:t>
            </w:r>
            <w:r w:rsidRPr="00005DA0">
              <w:rPr>
                <w:color w:val="000000"/>
                <w:spacing w:val="-49"/>
                <w:w w:val="115"/>
                <w:sz w:val="20"/>
                <w:szCs w:val="20"/>
              </w:rPr>
              <w:t xml:space="preserve"> </w:t>
            </w:r>
            <w:r w:rsidRPr="00005DA0">
              <w:rPr>
                <w:color w:val="000000"/>
                <w:w w:val="115"/>
                <w:sz w:val="20"/>
                <w:szCs w:val="20"/>
              </w:rPr>
              <w:t>основаниям. Выявлять</w:t>
            </w:r>
            <w:r w:rsidRPr="00005DA0">
              <w:rPr>
                <w:color w:val="000000"/>
                <w:spacing w:val="1"/>
                <w:w w:val="115"/>
                <w:sz w:val="20"/>
                <w:szCs w:val="20"/>
              </w:rPr>
              <w:t xml:space="preserve"> </w:t>
            </w:r>
            <w:r w:rsidRPr="00005DA0">
              <w:rPr>
                <w:color w:val="000000"/>
                <w:w w:val="115"/>
                <w:sz w:val="20"/>
                <w:szCs w:val="20"/>
              </w:rPr>
              <w:t>средства художественной</w:t>
            </w:r>
            <w:r w:rsidRPr="00005DA0">
              <w:rPr>
                <w:color w:val="000000"/>
                <w:spacing w:val="1"/>
                <w:w w:val="115"/>
                <w:sz w:val="20"/>
                <w:szCs w:val="20"/>
              </w:rPr>
              <w:t xml:space="preserve"> </w:t>
            </w:r>
            <w:r w:rsidRPr="00005DA0">
              <w:rPr>
                <w:color w:val="000000"/>
                <w:w w:val="115"/>
                <w:sz w:val="20"/>
                <w:szCs w:val="20"/>
              </w:rPr>
              <w:t>изобразительности</w:t>
            </w:r>
            <w:r w:rsidRPr="00005DA0">
              <w:rPr>
                <w:color w:val="000000"/>
                <w:spacing w:val="4"/>
                <w:w w:val="115"/>
                <w:sz w:val="20"/>
                <w:szCs w:val="20"/>
              </w:rPr>
              <w:t xml:space="preserve"> </w:t>
            </w:r>
            <w:r w:rsidRPr="00005DA0">
              <w:rPr>
                <w:color w:val="000000"/>
                <w:w w:val="115"/>
                <w:sz w:val="20"/>
                <w:szCs w:val="20"/>
              </w:rPr>
              <w:t>в</w:t>
            </w:r>
            <w:r w:rsidRPr="00005DA0">
              <w:rPr>
                <w:color w:val="000000"/>
                <w:spacing w:val="5"/>
                <w:w w:val="115"/>
                <w:sz w:val="20"/>
                <w:szCs w:val="20"/>
              </w:rPr>
              <w:t xml:space="preserve"> </w:t>
            </w:r>
            <w:r w:rsidRPr="00005DA0">
              <w:rPr>
                <w:color w:val="000000"/>
                <w:w w:val="115"/>
                <w:sz w:val="20"/>
                <w:szCs w:val="20"/>
              </w:rPr>
              <w:t>лирических</w:t>
            </w:r>
            <w:r w:rsidRPr="00005DA0">
              <w:rPr>
                <w:color w:val="000000"/>
                <w:spacing w:val="4"/>
                <w:w w:val="115"/>
                <w:sz w:val="20"/>
                <w:szCs w:val="20"/>
              </w:rPr>
              <w:t xml:space="preserve"> </w:t>
            </w:r>
            <w:r w:rsidRPr="00005DA0">
              <w:rPr>
                <w:color w:val="000000"/>
                <w:w w:val="115"/>
                <w:sz w:val="20"/>
                <w:szCs w:val="20"/>
              </w:rPr>
              <w:t>произведениях.</w:t>
            </w:r>
          </w:p>
          <w:p w14:paraId="0DF386EC"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Пересказывать</w:t>
            </w:r>
            <w:r w:rsidRPr="00005DA0">
              <w:rPr>
                <w:color w:val="000000"/>
                <w:spacing w:val="6"/>
                <w:w w:val="115"/>
                <w:sz w:val="20"/>
                <w:szCs w:val="20"/>
              </w:rPr>
              <w:t xml:space="preserve"> </w:t>
            </w:r>
            <w:r w:rsidRPr="00005DA0">
              <w:rPr>
                <w:color w:val="000000"/>
                <w:w w:val="115"/>
                <w:sz w:val="20"/>
                <w:szCs w:val="20"/>
              </w:rPr>
              <w:t>(кратко,</w:t>
            </w:r>
            <w:r w:rsidRPr="00005DA0">
              <w:rPr>
                <w:color w:val="000000"/>
                <w:spacing w:val="6"/>
                <w:w w:val="115"/>
                <w:sz w:val="20"/>
                <w:szCs w:val="20"/>
              </w:rPr>
              <w:t xml:space="preserve"> </w:t>
            </w:r>
            <w:r w:rsidRPr="00005DA0">
              <w:rPr>
                <w:color w:val="000000"/>
                <w:w w:val="115"/>
                <w:sz w:val="20"/>
                <w:szCs w:val="20"/>
              </w:rPr>
              <w:t>подробно,</w:t>
            </w:r>
            <w:r w:rsidRPr="00005DA0">
              <w:rPr>
                <w:color w:val="000000"/>
                <w:spacing w:val="7"/>
                <w:w w:val="115"/>
                <w:sz w:val="20"/>
                <w:szCs w:val="20"/>
              </w:rPr>
              <w:t xml:space="preserve"> </w:t>
            </w:r>
            <w:r w:rsidRPr="00005DA0">
              <w:rPr>
                <w:color w:val="000000"/>
                <w:w w:val="115"/>
                <w:sz w:val="20"/>
                <w:szCs w:val="20"/>
              </w:rPr>
              <w:t>выборочно)</w:t>
            </w:r>
            <w:r w:rsidRPr="00005DA0">
              <w:rPr>
                <w:color w:val="000000"/>
                <w:spacing w:val="6"/>
                <w:w w:val="115"/>
                <w:sz w:val="20"/>
                <w:szCs w:val="20"/>
              </w:rPr>
              <w:t xml:space="preserve"> </w:t>
            </w:r>
            <w:r w:rsidRPr="00005DA0">
              <w:rPr>
                <w:color w:val="000000"/>
                <w:w w:val="115"/>
                <w:sz w:val="20"/>
                <w:szCs w:val="20"/>
              </w:rPr>
              <w:t>текст</w:t>
            </w:r>
            <w:r w:rsidRPr="00005DA0">
              <w:rPr>
                <w:color w:val="000000"/>
                <w:spacing w:val="-49"/>
                <w:w w:val="115"/>
                <w:sz w:val="20"/>
                <w:szCs w:val="20"/>
              </w:rPr>
              <w:t xml:space="preserve"> </w:t>
            </w:r>
            <w:r w:rsidRPr="00005DA0">
              <w:rPr>
                <w:color w:val="000000"/>
                <w:w w:val="115"/>
                <w:sz w:val="20"/>
                <w:szCs w:val="20"/>
              </w:rPr>
              <w:t>повести или её фрагмент. Устно или письменно</w:t>
            </w:r>
            <w:r w:rsidRPr="00005DA0">
              <w:rPr>
                <w:color w:val="000000"/>
                <w:spacing w:val="1"/>
                <w:w w:val="115"/>
                <w:sz w:val="20"/>
                <w:szCs w:val="20"/>
              </w:rPr>
              <w:t xml:space="preserve"> </w:t>
            </w:r>
            <w:r w:rsidRPr="00005DA0">
              <w:rPr>
                <w:color w:val="000000"/>
                <w:w w:val="115"/>
                <w:sz w:val="20"/>
                <w:szCs w:val="20"/>
              </w:rPr>
              <w:t>отвечать на воп</w:t>
            </w:r>
            <w:r w:rsidR="00180568">
              <w:rPr>
                <w:color w:val="000000"/>
                <w:w w:val="115"/>
                <w:sz w:val="20"/>
                <w:szCs w:val="20"/>
              </w:rPr>
              <w:t>росы (с использованием цитирова</w:t>
            </w:r>
            <w:r w:rsidRPr="00005DA0">
              <w:rPr>
                <w:color w:val="000000"/>
                <w:w w:val="115"/>
                <w:sz w:val="20"/>
                <w:szCs w:val="20"/>
              </w:rPr>
              <w:t>ния). Письменно отвечать на проблемный вопрос,</w:t>
            </w:r>
            <w:r w:rsidRPr="00005DA0">
              <w:rPr>
                <w:color w:val="000000"/>
                <w:spacing w:val="1"/>
                <w:w w:val="115"/>
                <w:sz w:val="20"/>
                <w:szCs w:val="20"/>
              </w:rPr>
              <w:t xml:space="preserve"> </w:t>
            </w:r>
            <w:r w:rsidRPr="00005DA0">
              <w:rPr>
                <w:color w:val="000000"/>
                <w:w w:val="115"/>
                <w:sz w:val="20"/>
                <w:szCs w:val="20"/>
              </w:rPr>
              <w:t>писать</w:t>
            </w:r>
            <w:r w:rsidRPr="00005DA0">
              <w:rPr>
                <w:color w:val="000000"/>
                <w:spacing w:val="5"/>
                <w:w w:val="115"/>
                <w:sz w:val="20"/>
                <w:szCs w:val="20"/>
              </w:rPr>
              <w:t xml:space="preserve"> </w:t>
            </w:r>
            <w:r w:rsidRPr="00005DA0">
              <w:rPr>
                <w:color w:val="000000"/>
                <w:w w:val="115"/>
                <w:sz w:val="20"/>
                <w:szCs w:val="20"/>
              </w:rPr>
              <w:t>сочинение</w:t>
            </w:r>
            <w:r w:rsidRPr="00005DA0">
              <w:rPr>
                <w:color w:val="000000"/>
                <w:spacing w:val="5"/>
                <w:w w:val="115"/>
                <w:sz w:val="20"/>
                <w:szCs w:val="20"/>
              </w:rPr>
              <w:t xml:space="preserve"> </w:t>
            </w:r>
            <w:r w:rsidRPr="00005DA0">
              <w:rPr>
                <w:color w:val="000000"/>
                <w:w w:val="115"/>
                <w:sz w:val="20"/>
                <w:szCs w:val="20"/>
              </w:rPr>
              <w:t>на</w:t>
            </w:r>
            <w:r w:rsidRPr="00005DA0">
              <w:rPr>
                <w:color w:val="000000"/>
                <w:spacing w:val="6"/>
                <w:w w:val="115"/>
                <w:sz w:val="20"/>
                <w:szCs w:val="20"/>
              </w:rPr>
              <w:t xml:space="preserve"> </w:t>
            </w:r>
            <w:r w:rsidRPr="00005DA0">
              <w:rPr>
                <w:color w:val="000000"/>
                <w:w w:val="115"/>
                <w:sz w:val="20"/>
                <w:szCs w:val="20"/>
              </w:rPr>
              <w:t>литературную</w:t>
            </w:r>
            <w:r w:rsidRPr="00005DA0">
              <w:rPr>
                <w:color w:val="000000"/>
                <w:spacing w:val="5"/>
                <w:w w:val="115"/>
                <w:sz w:val="20"/>
                <w:szCs w:val="20"/>
              </w:rPr>
              <w:t xml:space="preserve"> </w:t>
            </w:r>
            <w:r w:rsidRPr="00005DA0">
              <w:rPr>
                <w:color w:val="000000"/>
                <w:w w:val="115"/>
                <w:sz w:val="20"/>
                <w:szCs w:val="20"/>
              </w:rPr>
              <w:t>тему.</w:t>
            </w:r>
            <w:r w:rsidRPr="00005DA0">
              <w:rPr>
                <w:color w:val="000000"/>
                <w:spacing w:val="5"/>
                <w:w w:val="115"/>
                <w:sz w:val="20"/>
                <w:szCs w:val="20"/>
              </w:rPr>
              <w:t xml:space="preserve"> </w:t>
            </w:r>
            <w:r w:rsidRPr="00005DA0">
              <w:rPr>
                <w:color w:val="000000"/>
                <w:w w:val="115"/>
                <w:sz w:val="20"/>
                <w:szCs w:val="20"/>
              </w:rPr>
              <w:t>Работать</w:t>
            </w:r>
            <w:r w:rsidRPr="00005DA0">
              <w:rPr>
                <w:color w:val="000000"/>
                <w:spacing w:val="1"/>
                <w:w w:val="115"/>
                <w:sz w:val="20"/>
                <w:szCs w:val="20"/>
              </w:rPr>
              <w:t xml:space="preserve"> </w:t>
            </w:r>
            <w:r w:rsidRPr="00005DA0">
              <w:rPr>
                <w:color w:val="000000"/>
                <w:w w:val="115"/>
                <w:sz w:val="20"/>
                <w:szCs w:val="20"/>
              </w:rPr>
              <w:t>со</w:t>
            </w:r>
            <w:r w:rsidRPr="00005DA0">
              <w:rPr>
                <w:color w:val="000000"/>
                <w:spacing w:val="4"/>
                <w:w w:val="115"/>
                <w:sz w:val="20"/>
                <w:szCs w:val="20"/>
              </w:rPr>
              <w:t xml:space="preserve"> </w:t>
            </w:r>
            <w:r w:rsidRPr="00005DA0">
              <w:rPr>
                <w:color w:val="000000"/>
                <w:w w:val="115"/>
                <w:sz w:val="20"/>
                <w:szCs w:val="20"/>
              </w:rPr>
              <w:t>словарями,</w:t>
            </w:r>
            <w:r w:rsidRPr="00005DA0">
              <w:rPr>
                <w:color w:val="000000"/>
                <w:spacing w:val="5"/>
                <w:w w:val="115"/>
                <w:sz w:val="20"/>
                <w:szCs w:val="20"/>
              </w:rPr>
              <w:t xml:space="preserve"> </w:t>
            </w:r>
            <w:r w:rsidRPr="00005DA0">
              <w:rPr>
                <w:color w:val="000000"/>
                <w:w w:val="115"/>
                <w:sz w:val="20"/>
                <w:szCs w:val="20"/>
              </w:rPr>
              <w:t>определять</w:t>
            </w:r>
            <w:r w:rsidRPr="00005DA0">
              <w:rPr>
                <w:color w:val="000000"/>
                <w:spacing w:val="5"/>
                <w:w w:val="115"/>
                <w:sz w:val="20"/>
                <w:szCs w:val="20"/>
              </w:rPr>
              <w:t xml:space="preserve"> </w:t>
            </w:r>
            <w:r w:rsidRPr="00005DA0">
              <w:rPr>
                <w:color w:val="000000"/>
                <w:w w:val="115"/>
                <w:sz w:val="20"/>
                <w:szCs w:val="20"/>
              </w:rPr>
              <w:t>значение</w:t>
            </w:r>
            <w:r w:rsidRPr="00005DA0">
              <w:rPr>
                <w:color w:val="000000"/>
                <w:spacing w:val="5"/>
                <w:w w:val="115"/>
                <w:sz w:val="20"/>
                <w:szCs w:val="20"/>
              </w:rPr>
              <w:t xml:space="preserve"> </w:t>
            </w:r>
            <w:r w:rsidRPr="00005DA0">
              <w:rPr>
                <w:color w:val="000000"/>
                <w:w w:val="115"/>
                <w:sz w:val="20"/>
                <w:szCs w:val="20"/>
              </w:rPr>
              <w:t>устаревших</w:t>
            </w:r>
            <w:r w:rsidRPr="00005DA0">
              <w:rPr>
                <w:color w:val="000000"/>
                <w:spacing w:val="5"/>
                <w:w w:val="115"/>
                <w:sz w:val="20"/>
                <w:szCs w:val="20"/>
              </w:rPr>
              <w:t xml:space="preserve"> </w:t>
            </w:r>
            <w:r w:rsidRPr="00005DA0">
              <w:rPr>
                <w:color w:val="000000"/>
                <w:w w:val="115"/>
                <w:sz w:val="20"/>
                <w:szCs w:val="20"/>
              </w:rPr>
              <w:t>слов</w:t>
            </w:r>
            <w:r w:rsidRPr="00005DA0">
              <w:rPr>
                <w:color w:val="000000"/>
                <w:spacing w:val="-49"/>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выражений.</w:t>
            </w:r>
            <w:r w:rsidRPr="00005DA0">
              <w:rPr>
                <w:color w:val="000000"/>
                <w:spacing w:val="-2"/>
                <w:w w:val="115"/>
                <w:sz w:val="20"/>
                <w:szCs w:val="20"/>
              </w:rPr>
              <w:t xml:space="preserve"> </w:t>
            </w:r>
            <w:r w:rsidRPr="00005DA0">
              <w:rPr>
                <w:color w:val="000000"/>
                <w:w w:val="115"/>
                <w:sz w:val="20"/>
                <w:szCs w:val="20"/>
              </w:rPr>
              <w:t>Подбирать</w:t>
            </w:r>
            <w:r w:rsidRPr="00005DA0">
              <w:rPr>
                <w:color w:val="000000"/>
                <w:spacing w:val="-2"/>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обобщать</w:t>
            </w:r>
            <w:r w:rsidRPr="00005DA0">
              <w:rPr>
                <w:color w:val="000000"/>
                <w:spacing w:val="-3"/>
                <w:w w:val="115"/>
                <w:sz w:val="20"/>
                <w:szCs w:val="20"/>
              </w:rPr>
              <w:t xml:space="preserve"> </w:t>
            </w:r>
            <w:r w:rsidRPr="00005DA0">
              <w:rPr>
                <w:color w:val="000000"/>
                <w:w w:val="115"/>
                <w:sz w:val="20"/>
                <w:szCs w:val="20"/>
              </w:rPr>
              <w:t>материалы</w:t>
            </w:r>
          </w:p>
          <w:p w14:paraId="528BC175"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 xml:space="preserve">об авторах и произведениях с использованием </w:t>
            </w:r>
            <w:r w:rsidRPr="00005DA0">
              <w:rPr>
                <w:color w:val="000000"/>
                <w:w w:val="115"/>
                <w:sz w:val="20"/>
                <w:szCs w:val="20"/>
              </w:rPr>
              <w:lastRenderedPageBreak/>
              <w:t>статьи</w:t>
            </w:r>
            <w:r w:rsidRPr="00005DA0">
              <w:rPr>
                <w:color w:val="000000"/>
                <w:spacing w:val="-49"/>
                <w:w w:val="115"/>
                <w:sz w:val="20"/>
                <w:szCs w:val="20"/>
              </w:rPr>
              <w:t xml:space="preserve"> </w:t>
            </w:r>
            <w:r w:rsidRPr="00005DA0">
              <w:rPr>
                <w:color w:val="000000"/>
                <w:w w:val="115"/>
                <w:sz w:val="20"/>
                <w:szCs w:val="20"/>
              </w:rPr>
              <w:t>учебника, справоч</w:t>
            </w:r>
            <w:r w:rsidR="00180568">
              <w:rPr>
                <w:color w:val="000000"/>
                <w:w w:val="115"/>
                <w:sz w:val="20"/>
                <w:szCs w:val="20"/>
              </w:rPr>
              <w:t>ной литературы и ресурсов Интер</w:t>
            </w:r>
            <w:r w:rsidRPr="00005DA0">
              <w:rPr>
                <w:color w:val="000000"/>
                <w:w w:val="115"/>
                <w:sz w:val="20"/>
                <w:szCs w:val="20"/>
              </w:rPr>
              <w:t>нета.</w:t>
            </w:r>
          </w:p>
        </w:tc>
      </w:tr>
      <w:tr w:rsidR="00005DA0" w:rsidRPr="00005DA0" w14:paraId="0EB2E87B" w14:textId="77777777" w:rsidTr="007C6E3D">
        <w:trPr>
          <w:trHeight w:val="2948"/>
        </w:trPr>
        <w:tc>
          <w:tcPr>
            <w:tcW w:w="1928" w:type="dxa"/>
            <w:vMerge/>
            <w:tcBorders>
              <w:top w:val="nil"/>
              <w:left w:val="single" w:sz="6" w:space="0" w:color="000000"/>
              <w:bottom w:val="single" w:sz="6" w:space="0" w:color="000000"/>
              <w:right w:val="single" w:sz="6" w:space="0" w:color="000000"/>
            </w:tcBorders>
          </w:tcPr>
          <w:p w14:paraId="7542F4FD" w14:textId="77777777" w:rsidR="005B2FBF" w:rsidRPr="00005DA0" w:rsidRDefault="005B2FBF" w:rsidP="00180568">
            <w:pPr>
              <w:jc w:val="center"/>
              <w:rPr>
                <w:color w:val="000000"/>
                <w:sz w:val="20"/>
                <w:szCs w:val="20"/>
              </w:rPr>
            </w:pPr>
          </w:p>
        </w:tc>
        <w:tc>
          <w:tcPr>
            <w:tcW w:w="3175" w:type="dxa"/>
            <w:tcBorders>
              <w:bottom w:val="single" w:sz="6" w:space="0" w:color="000000"/>
            </w:tcBorders>
          </w:tcPr>
          <w:p w14:paraId="24BD8DBD"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М. Ю. Лермо</w:t>
            </w:r>
            <w:r w:rsidR="00180568">
              <w:rPr>
                <w:color w:val="000000"/>
                <w:w w:val="115"/>
                <w:sz w:val="20"/>
                <w:szCs w:val="20"/>
              </w:rPr>
              <w:t>нтов. Стихотворе</w:t>
            </w:r>
            <w:r w:rsidRPr="00005DA0">
              <w:rPr>
                <w:color w:val="000000"/>
                <w:w w:val="115"/>
                <w:sz w:val="20"/>
                <w:szCs w:val="20"/>
              </w:rPr>
              <w:t>ния (не</w:t>
            </w:r>
            <w:r w:rsidRPr="00005DA0">
              <w:rPr>
                <w:color w:val="000000"/>
                <w:spacing w:val="1"/>
                <w:w w:val="115"/>
                <w:sz w:val="20"/>
                <w:szCs w:val="20"/>
              </w:rPr>
              <w:t xml:space="preserve"> </w:t>
            </w:r>
            <w:r w:rsidRPr="00005DA0">
              <w:rPr>
                <w:color w:val="000000"/>
                <w:w w:val="115"/>
                <w:sz w:val="20"/>
                <w:szCs w:val="20"/>
              </w:rPr>
              <w:t>менее</w:t>
            </w:r>
            <w:r w:rsidRPr="00005DA0">
              <w:rPr>
                <w:color w:val="000000"/>
                <w:spacing w:val="1"/>
                <w:w w:val="115"/>
                <w:sz w:val="20"/>
                <w:szCs w:val="20"/>
              </w:rPr>
              <w:t xml:space="preserve"> </w:t>
            </w:r>
            <w:r w:rsidR="00180568">
              <w:rPr>
                <w:color w:val="000000"/>
                <w:w w:val="115"/>
                <w:sz w:val="20"/>
                <w:szCs w:val="20"/>
              </w:rPr>
              <w:t>четырёх). Напри</w:t>
            </w:r>
            <w:r w:rsidRPr="00005DA0">
              <w:rPr>
                <w:color w:val="000000"/>
                <w:spacing w:val="-3"/>
                <w:w w:val="120"/>
                <w:sz w:val="20"/>
                <w:szCs w:val="20"/>
              </w:rPr>
              <w:t>мер,</w:t>
            </w:r>
            <w:r w:rsidRPr="00005DA0">
              <w:rPr>
                <w:color w:val="000000"/>
                <w:spacing w:val="-9"/>
                <w:w w:val="120"/>
                <w:sz w:val="20"/>
                <w:szCs w:val="20"/>
              </w:rPr>
              <w:t xml:space="preserve"> </w:t>
            </w:r>
            <w:r w:rsidRPr="00005DA0">
              <w:rPr>
                <w:color w:val="000000"/>
                <w:spacing w:val="-3"/>
                <w:w w:val="120"/>
                <w:sz w:val="20"/>
                <w:szCs w:val="20"/>
              </w:rPr>
              <w:t>«Узник»,</w:t>
            </w:r>
            <w:r w:rsidRPr="00005DA0">
              <w:rPr>
                <w:color w:val="000000"/>
                <w:spacing w:val="-9"/>
                <w:w w:val="120"/>
                <w:sz w:val="20"/>
                <w:szCs w:val="20"/>
              </w:rPr>
              <w:t xml:space="preserve"> </w:t>
            </w:r>
            <w:r w:rsidRPr="00005DA0">
              <w:rPr>
                <w:color w:val="000000"/>
                <w:spacing w:val="-2"/>
                <w:w w:val="120"/>
                <w:sz w:val="20"/>
                <w:szCs w:val="20"/>
              </w:rPr>
              <w:t>«Парус»,</w:t>
            </w:r>
            <w:r w:rsidRPr="00005DA0">
              <w:rPr>
                <w:color w:val="000000"/>
                <w:spacing w:val="-9"/>
                <w:w w:val="120"/>
                <w:sz w:val="20"/>
                <w:szCs w:val="20"/>
              </w:rPr>
              <w:t xml:space="preserve"> </w:t>
            </w:r>
            <w:r w:rsidRPr="00005DA0">
              <w:rPr>
                <w:color w:val="000000"/>
                <w:spacing w:val="-2"/>
                <w:w w:val="120"/>
                <w:sz w:val="20"/>
                <w:szCs w:val="20"/>
              </w:rPr>
              <w:t>«Тучи»,</w:t>
            </w:r>
          </w:p>
          <w:p w14:paraId="16F36102"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«Желанье» («Отворите мне</w:t>
            </w:r>
            <w:r w:rsidRPr="00005DA0">
              <w:rPr>
                <w:color w:val="000000"/>
                <w:spacing w:val="1"/>
                <w:w w:val="115"/>
                <w:sz w:val="20"/>
                <w:szCs w:val="20"/>
              </w:rPr>
              <w:t xml:space="preserve"> </w:t>
            </w:r>
            <w:r w:rsidRPr="00005DA0">
              <w:rPr>
                <w:color w:val="000000"/>
                <w:spacing w:val="-1"/>
                <w:w w:val="115"/>
                <w:sz w:val="20"/>
                <w:szCs w:val="20"/>
              </w:rPr>
              <w:t>темницу…»), «Когда волнуется</w:t>
            </w:r>
            <w:r w:rsidRPr="00005DA0">
              <w:rPr>
                <w:color w:val="000000"/>
                <w:spacing w:val="-49"/>
                <w:w w:val="115"/>
                <w:sz w:val="20"/>
                <w:szCs w:val="20"/>
              </w:rPr>
              <w:t xml:space="preserve"> </w:t>
            </w:r>
            <w:r w:rsidRPr="00005DA0">
              <w:rPr>
                <w:color w:val="000000"/>
                <w:w w:val="115"/>
                <w:sz w:val="20"/>
                <w:szCs w:val="20"/>
              </w:rPr>
              <w:t>желтеющая</w:t>
            </w:r>
            <w:r w:rsidRPr="00005DA0">
              <w:rPr>
                <w:color w:val="000000"/>
                <w:spacing w:val="1"/>
                <w:w w:val="115"/>
                <w:sz w:val="20"/>
                <w:szCs w:val="20"/>
              </w:rPr>
              <w:t xml:space="preserve"> </w:t>
            </w:r>
            <w:r w:rsidRPr="00005DA0">
              <w:rPr>
                <w:color w:val="000000"/>
                <w:w w:val="115"/>
                <w:sz w:val="20"/>
                <w:szCs w:val="20"/>
              </w:rPr>
              <w:t>нива…»,</w:t>
            </w:r>
            <w:r w:rsidRPr="00005DA0">
              <w:rPr>
                <w:color w:val="000000"/>
                <w:spacing w:val="1"/>
                <w:w w:val="115"/>
                <w:sz w:val="20"/>
                <w:szCs w:val="20"/>
              </w:rPr>
              <w:t xml:space="preserve"> </w:t>
            </w:r>
            <w:r w:rsidRPr="00005DA0">
              <w:rPr>
                <w:color w:val="000000"/>
                <w:w w:val="115"/>
                <w:sz w:val="20"/>
                <w:szCs w:val="20"/>
              </w:rPr>
              <w:t>Ангел»,</w:t>
            </w:r>
          </w:p>
          <w:p w14:paraId="11DD38EF"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«Молитва» («В</w:t>
            </w:r>
            <w:r w:rsidRPr="00005DA0">
              <w:rPr>
                <w:color w:val="000000"/>
                <w:spacing w:val="1"/>
                <w:w w:val="115"/>
                <w:sz w:val="20"/>
                <w:szCs w:val="20"/>
              </w:rPr>
              <w:t xml:space="preserve"> </w:t>
            </w:r>
            <w:r w:rsidRPr="00005DA0">
              <w:rPr>
                <w:color w:val="000000"/>
                <w:w w:val="115"/>
                <w:sz w:val="20"/>
                <w:szCs w:val="20"/>
              </w:rPr>
              <w:t>минуту</w:t>
            </w:r>
            <w:r w:rsidRPr="00005DA0">
              <w:rPr>
                <w:color w:val="000000"/>
                <w:spacing w:val="1"/>
                <w:w w:val="115"/>
                <w:sz w:val="20"/>
                <w:szCs w:val="20"/>
              </w:rPr>
              <w:t xml:space="preserve"> </w:t>
            </w:r>
            <w:r w:rsidRPr="00005DA0">
              <w:rPr>
                <w:color w:val="000000"/>
                <w:w w:val="115"/>
                <w:sz w:val="20"/>
                <w:szCs w:val="20"/>
              </w:rPr>
              <w:t>жизни</w:t>
            </w:r>
            <w:r w:rsidRPr="00005DA0">
              <w:rPr>
                <w:color w:val="000000"/>
                <w:spacing w:val="-48"/>
                <w:w w:val="115"/>
                <w:sz w:val="20"/>
                <w:szCs w:val="20"/>
              </w:rPr>
              <w:t xml:space="preserve"> </w:t>
            </w:r>
            <w:r w:rsidRPr="00005DA0">
              <w:rPr>
                <w:color w:val="000000"/>
                <w:w w:val="115"/>
                <w:sz w:val="20"/>
                <w:szCs w:val="20"/>
              </w:rPr>
              <w:t>трудную…»)</w:t>
            </w:r>
            <w:r w:rsidRPr="00005DA0">
              <w:rPr>
                <w:color w:val="000000"/>
                <w:spacing w:val="-11"/>
                <w:w w:val="115"/>
                <w:sz w:val="20"/>
                <w:szCs w:val="20"/>
              </w:rPr>
              <w:t xml:space="preserve"> </w:t>
            </w:r>
            <w:r w:rsidRPr="00005DA0">
              <w:rPr>
                <w:color w:val="000000"/>
                <w:w w:val="115"/>
                <w:sz w:val="20"/>
                <w:szCs w:val="20"/>
              </w:rPr>
              <w:t>и</w:t>
            </w:r>
            <w:r w:rsidRPr="00005DA0">
              <w:rPr>
                <w:color w:val="000000"/>
                <w:spacing w:val="-10"/>
                <w:w w:val="115"/>
                <w:sz w:val="20"/>
                <w:szCs w:val="20"/>
              </w:rPr>
              <w:t xml:space="preserve"> </w:t>
            </w:r>
            <w:r w:rsidRPr="00005DA0">
              <w:rPr>
                <w:color w:val="000000"/>
                <w:w w:val="115"/>
                <w:sz w:val="20"/>
                <w:szCs w:val="20"/>
              </w:rPr>
              <w:t>др.</w:t>
            </w:r>
            <w:r w:rsidRPr="00005DA0">
              <w:rPr>
                <w:color w:val="000000"/>
                <w:spacing w:val="-10"/>
                <w:w w:val="115"/>
                <w:sz w:val="20"/>
                <w:szCs w:val="20"/>
              </w:rPr>
              <w:t xml:space="preserve"> </w:t>
            </w:r>
            <w:r w:rsidRPr="00005DA0">
              <w:rPr>
                <w:color w:val="000000"/>
                <w:w w:val="115"/>
                <w:sz w:val="20"/>
                <w:szCs w:val="20"/>
              </w:rPr>
              <w:t>«Песня</w:t>
            </w:r>
          </w:p>
          <w:p w14:paraId="6EDDECEE"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про</w:t>
            </w:r>
            <w:r w:rsidRPr="00005DA0">
              <w:rPr>
                <w:color w:val="000000"/>
                <w:spacing w:val="5"/>
                <w:w w:val="115"/>
                <w:sz w:val="20"/>
                <w:szCs w:val="20"/>
              </w:rPr>
              <w:t xml:space="preserve"> </w:t>
            </w:r>
            <w:r w:rsidRPr="00005DA0">
              <w:rPr>
                <w:color w:val="000000"/>
                <w:w w:val="115"/>
                <w:sz w:val="20"/>
                <w:szCs w:val="20"/>
              </w:rPr>
              <w:t>царя</w:t>
            </w:r>
            <w:r w:rsidRPr="00005DA0">
              <w:rPr>
                <w:color w:val="000000"/>
                <w:spacing w:val="6"/>
                <w:w w:val="115"/>
                <w:sz w:val="20"/>
                <w:szCs w:val="20"/>
              </w:rPr>
              <w:t xml:space="preserve"> </w:t>
            </w:r>
            <w:r w:rsidRPr="00005DA0">
              <w:rPr>
                <w:color w:val="000000"/>
                <w:w w:val="115"/>
                <w:sz w:val="20"/>
                <w:szCs w:val="20"/>
              </w:rPr>
              <w:t>Ивана</w:t>
            </w:r>
            <w:r w:rsidRPr="00005DA0">
              <w:rPr>
                <w:color w:val="000000"/>
                <w:spacing w:val="6"/>
                <w:w w:val="115"/>
                <w:sz w:val="20"/>
                <w:szCs w:val="20"/>
              </w:rPr>
              <w:t xml:space="preserve"> </w:t>
            </w:r>
            <w:r w:rsidRPr="00005DA0">
              <w:rPr>
                <w:color w:val="000000"/>
                <w:w w:val="115"/>
                <w:sz w:val="20"/>
                <w:szCs w:val="20"/>
              </w:rPr>
              <w:t>Васильевича,</w:t>
            </w:r>
            <w:r w:rsidRPr="00005DA0">
              <w:rPr>
                <w:color w:val="000000"/>
                <w:spacing w:val="1"/>
                <w:w w:val="115"/>
                <w:sz w:val="20"/>
                <w:szCs w:val="20"/>
              </w:rPr>
              <w:t xml:space="preserve"> </w:t>
            </w:r>
            <w:r w:rsidRPr="00005DA0">
              <w:rPr>
                <w:color w:val="000000"/>
                <w:w w:val="115"/>
                <w:sz w:val="20"/>
                <w:szCs w:val="20"/>
              </w:rPr>
              <w:t>молодого</w:t>
            </w:r>
            <w:r w:rsidRPr="00005DA0">
              <w:rPr>
                <w:color w:val="000000"/>
                <w:spacing w:val="-8"/>
                <w:w w:val="115"/>
                <w:sz w:val="20"/>
                <w:szCs w:val="20"/>
              </w:rPr>
              <w:t xml:space="preserve"> </w:t>
            </w:r>
            <w:r w:rsidRPr="00005DA0">
              <w:rPr>
                <w:color w:val="000000"/>
                <w:w w:val="115"/>
                <w:sz w:val="20"/>
                <w:szCs w:val="20"/>
              </w:rPr>
              <w:t>опричника</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удалого</w:t>
            </w:r>
            <w:r w:rsidRPr="00005DA0">
              <w:rPr>
                <w:color w:val="000000"/>
                <w:spacing w:val="-49"/>
                <w:w w:val="115"/>
                <w:sz w:val="20"/>
                <w:szCs w:val="20"/>
              </w:rPr>
              <w:t xml:space="preserve"> </w:t>
            </w:r>
            <w:r w:rsidRPr="00005DA0">
              <w:rPr>
                <w:color w:val="000000"/>
                <w:w w:val="120"/>
                <w:sz w:val="20"/>
                <w:szCs w:val="20"/>
              </w:rPr>
              <w:t>купца</w:t>
            </w:r>
            <w:r w:rsidRPr="00005DA0">
              <w:rPr>
                <w:color w:val="000000"/>
                <w:spacing w:val="-12"/>
                <w:w w:val="120"/>
                <w:sz w:val="20"/>
                <w:szCs w:val="20"/>
              </w:rPr>
              <w:t xml:space="preserve"> </w:t>
            </w:r>
            <w:r w:rsidRPr="00005DA0">
              <w:rPr>
                <w:color w:val="000000"/>
                <w:w w:val="120"/>
                <w:sz w:val="20"/>
                <w:szCs w:val="20"/>
              </w:rPr>
              <w:t>Калашникова»</w:t>
            </w:r>
          </w:p>
          <w:p w14:paraId="52D76AEF"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(4</w:t>
            </w:r>
            <w:r w:rsidRPr="00005DA0">
              <w:rPr>
                <w:color w:val="000000"/>
                <w:spacing w:val="-10"/>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2D2E320F"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произведения (в том числе наизусть). Выражать</w:t>
            </w:r>
            <w:r w:rsidRPr="00005DA0">
              <w:rPr>
                <w:color w:val="000000"/>
                <w:spacing w:val="1"/>
                <w:w w:val="115"/>
                <w:sz w:val="20"/>
                <w:szCs w:val="20"/>
              </w:rPr>
              <w:t xml:space="preserve"> </w:t>
            </w:r>
            <w:r w:rsidRPr="00005DA0">
              <w:rPr>
                <w:color w:val="000000"/>
                <w:w w:val="115"/>
                <w:sz w:val="20"/>
                <w:szCs w:val="20"/>
              </w:rPr>
              <w:t>личное</w:t>
            </w:r>
            <w:r w:rsidRPr="00005DA0">
              <w:rPr>
                <w:color w:val="000000"/>
                <w:spacing w:val="-2"/>
                <w:w w:val="115"/>
                <w:sz w:val="20"/>
                <w:szCs w:val="20"/>
              </w:rPr>
              <w:t xml:space="preserve"> </w:t>
            </w:r>
            <w:r w:rsidRPr="00005DA0">
              <w:rPr>
                <w:color w:val="000000"/>
                <w:w w:val="115"/>
                <w:sz w:val="20"/>
                <w:szCs w:val="20"/>
              </w:rPr>
              <w:t>читательское</w:t>
            </w:r>
            <w:r w:rsidRPr="00005DA0">
              <w:rPr>
                <w:color w:val="000000"/>
                <w:spacing w:val="-2"/>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прочитанному.</w:t>
            </w:r>
          </w:p>
          <w:p w14:paraId="60433E1E"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Составлять лексические и историко-культурные</w:t>
            </w:r>
            <w:r w:rsidRPr="00005DA0">
              <w:rPr>
                <w:color w:val="000000"/>
                <w:spacing w:val="1"/>
                <w:w w:val="115"/>
                <w:sz w:val="20"/>
                <w:szCs w:val="20"/>
              </w:rPr>
              <w:t xml:space="preserve"> </w:t>
            </w:r>
            <w:r w:rsidRPr="00005DA0">
              <w:rPr>
                <w:color w:val="000000"/>
                <w:w w:val="115"/>
                <w:sz w:val="20"/>
                <w:szCs w:val="20"/>
              </w:rPr>
              <w:t>комментарии.</w:t>
            </w:r>
            <w:r w:rsidRPr="00005DA0">
              <w:rPr>
                <w:color w:val="000000"/>
                <w:spacing w:val="3"/>
                <w:w w:val="115"/>
                <w:sz w:val="20"/>
                <w:szCs w:val="20"/>
              </w:rPr>
              <w:t xml:space="preserve"> </w:t>
            </w:r>
            <w:r w:rsidRPr="00005DA0">
              <w:rPr>
                <w:color w:val="000000"/>
                <w:w w:val="115"/>
                <w:sz w:val="20"/>
                <w:szCs w:val="20"/>
              </w:rPr>
              <w:t>Определять</w:t>
            </w:r>
            <w:r w:rsidRPr="00005DA0">
              <w:rPr>
                <w:color w:val="000000"/>
                <w:spacing w:val="4"/>
                <w:w w:val="115"/>
                <w:sz w:val="20"/>
                <w:szCs w:val="20"/>
              </w:rPr>
              <w:t xml:space="preserve"> </w:t>
            </w:r>
            <w:r w:rsidRPr="00005DA0">
              <w:rPr>
                <w:color w:val="000000"/>
                <w:w w:val="115"/>
                <w:sz w:val="20"/>
                <w:szCs w:val="20"/>
              </w:rPr>
              <w:t>тему,</w:t>
            </w:r>
            <w:r w:rsidRPr="00005DA0">
              <w:rPr>
                <w:color w:val="000000"/>
                <w:spacing w:val="4"/>
                <w:w w:val="115"/>
                <w:sz w:val="20"/>
                <w:szCs w:val="20"/>
              </w:rPr>
              <w:t xml:space="preserve"> </w:t>
            </w:r>
            <w:r w:rsidRPr="00005DA0">
              <w:rPr>
                <w:color w:val="000000"/>
                <w:w w:val="115"/>
                <w:sz w:val="20"/>
                <w:szCs w:val="20"/>
              </w:rPr>
              <w:t>идею,</w:t>
            </w:r>
            <w:r w:rsidRPr="00005DA0">
              <w:rPr>
                <w:color w:val="000000"/>
                <w:spacing w:val="3"/>
                <w:w w:val="115"/>
                <w:sz w:val="20"/>
                <w:szCs w:val="20"/>
              </w:rPr>
              <w:t xml:space="preserve"> </w:t>
            </w:r>
            <w:r w:rsidR="00180568">
              <w:rPr>
                <w:color w:val="000000"/>
                <w:w w:val="115"/>
                <w:sz w:val="20"/>
                <w:szCs w:val="20"/>
              </w:rPr>
              <w:t>художествен</w:t>
            </w:r>
            <w:r w:rsidRPr="00005DA0">
              <w:rPr>
                <w:color w:val="000000"/>
                <w:w w:val="115"/>
                <w:sz w:val="20"/>
                <w:szCs w:val="20"/>
              </w:rPr>
              <w:t>ные и композиционные особенности лирического</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13"/>
                <w:w w:val="115"/>
                <w:sz w:val="20"/>
                <w:szCs w:val="20"/>
              </w:rPr>
              <w:t xml:space="preserve"> </w:t>
            </w:r>
            <w:r w:rsidRPr="00005DA0">
              <w:rPr>
                <w:color w:val="000000"/>
                <w:w w:val="115"/>
                <w:sz w:val="20"/>
                <w:szCs w:val="20"/>
              </w:rPr>
              <w:t>Характеризовать</w:t>
            </w:r>
            <w:r w:rsidRPr="00005DA0">
              <w:rPr>
                <w:color w:val="000000"/>
                <w:spacing w:val="14"/>
                <w:w w:val="115"/>
                <w:sz w:val="20"/>
                <w:szCs w:val="20"/>
              </w:rPr>
              <w:t xml:space="preserve"> </w:t>
            </w:r>
            <w:r w:rsidRPr="00005DA0">
              <w:rPr>
                <w:color w:val="000000"/>
                <w:w w:val="115"/>
                <w:sz w:val="20"/>
                <w:szCs w:val="20"/>
              </w:rPr>
              <w:t>лирического</w:t>
            </w:r>
            <w:r w:rsidRPr="00005DA0">
              <w:rPr>
                <w:color w:val="000000"/>
                <w:spacing w:val="13"/>
                <w:w w:val="115"/>
                <w:sz w:val="20"/>
                <w:szCs w:val="20"/>
              </w:rPr>
              <w:t xml:space="preserve"> </w:t>
            </w:r>
            <w:r w:rsidRPr="00005DA0">
              <w:rPr>
                <w:color w:val="000000"/>
                <w:w w:val="115"/>
                <w:sz w:val="20"/>
                <w:szCs w:val="20"/>
              </w:rPr>
              <w:t>героя.</w:t>
            </w:r>
            <w:r w:rsidRPr="00005DA0">
              <w:rPr>
                <w:color w:val="000000"/>
                <w:spacing w:val="1"/>
                <w:w w:val="115"/>
                <w:sz w:val="20"/>
                <w:szCs w:val="20"/>
              </w:rPr>
              <w:t xml:space="preserve"> </w:t>
            </w:r>
            <w:r w:rsidRPr="00005DA0">
              <w:rPr>
                <w:color w:val="000000"/>
                <w:w w:val="115"/>
                <w:sz w:val="20"/>
                <w:szCs w:val="20"/>
              </w:rPr>
              <w:t>Анализировать про</w:t>
            </w:r>
            <w:r w:rsidR="00180568">
              <w:rPr>
                <w:color w:val="000000"/>
                <w:w w:val="115"/>
                <w:sz w:val="20"/>
                <w:szCs w:val="20"/>
              </w:rPr>
              <w:t>изведение с учётом его родо-жан</w:t>
            </w:r>
            <w:r w:rsidRPr="00005DA0">
              <w:rPr>
                <w:color w:val="000000"/>
                <w:w w:val="115"/>
                <w:sz w:val="20"/>
                <w:szCs w:val="20"/>
              </w:rPr>
              <w:t>ровой</w:t>
            </w:r>
            <w:r w:rsidRPr="00005DA0">
              <w:rPr>
                <w:color w:val="000000"/>
                <w:spacing w:val="5"/>
                <w:w w:val="115"/>
                <w:sz w:val="20"/>
                <w:szCs w:val="20"/>
              </w:rPr>
              <w:t xml:space="preserve"> </w:t>
            </w:r>
            <w:r w:rsidRPr="00005DA0">
              <w:rPr>
                <w:color w:val="000000"/>
                <w:w w:val="115"/>
                <w:sz w:val="20"/>
                <w:szCs w:val="20"/>
              </w:rPr>
              <w:t>принадлежности.</w:t>
            </w:r>
            <w:r w:rsidRPr="00005DA0">
              <w:rPr>
                <w:color w:val="000000"/>
                <w:spacing w:val="5"/>
                <w:w w:val="115"/>
                <w:sz w:val="20"/>
                <w:szCs w:val="20"/>
              </w:rPr>
              <w:t xml:space="preserve"> </w:t>
            </w:r>
            <w:r w:rsidRPr="00005DA0">
              <w:rPr>
                <w:color w:val="000000"/>
                <w:w w:val="115"/>
                <w:sz w:val="20"/>
                <w:szCs w:val="20"/>
              </w:rPr>
              <w:t>Выявлять</w:t>
            </w:r>
            <w:r w:rsidRPr="00005DA0">
              <w:rPr>
                <w:color w:val="000000"/>
                <w:spacing w:val="5"/>
                <w:w w:val="115"/>
                <w:sz w:val="20"/>
                <w:szCs w:val="20"/>
              </w:rPr>
              <w:t xml:space="preserve"> </w:t>
            </w:r>
            <w:r w:rsidRPr="00005DA0">
              <w:rPr>
                <w:color w:val="000000"/>
                <w:w w:val="115"/>
                <w:sz w:val="20"/>
                <w:szCs w:val="20"/>
              </w:rPr>
              <w:t>средства</w:t>
            </w:r>
            <w:r w:rsidRPr="00005DA0">
              <w:rPr>
                <w:color w:val="000000"/>
                <w:spacing w:val="5"/>
                <w:w w:val="115"/>
                <w:sz w:val="20"/>
                <w:szCs w:val="20"/>
              </w:rPr>
              <w:t xml:space="preserve"> </w:t>
            </w:r>
            <w:r w:rsidR="00180568">
              <w:rPr>
                <w:color w:val="000000"/>
                <w:w w:val="115"/>
                <w:sz w:val="20"/>
                <w:szCs w:val="20"/>
              </w:rPr>
              <w:t>художе</w:t>
            </w:r>
            <w:r w:rsidRPr="00005DA0">
              <w:rPr>
                <w:color w:val="000000"/>
                <w:w w:val="115"/>
                <w:sz w:val="20"/>
                <w:szCs w:val="20"/>
              </w:rPr>
              <w:t>ственной</w:t>
            </w:r>
            <w:r w:rsidRPr="00005DA0">
              <w:rPr>
                <w:color w:val="000000"/>
                <w:spacing w:val="1"/>
                <w:w w:val="115"/>
                <w:sz w:val="20"/>
                <w:szCs w:val="20"/>
              </w:rPr>
              <w:t xml:space="preserve"> </w:t>
            </w:r>
            <w:r w:rsidRPr="00005DA0">
              <w:rPr>
                <w:color w:val="000000"/>
                <w:w w:val="115"/>
                <w:sz w:val="20"/>
                <w:szCs w:val="20"/>
              </w:rPr>
              <w:t>изобразительности</w:t>
            </w:r>
            <w:r w:rsidRPr="00005DA0">
              <w:rPr>
                <w:color w:val="000000"/>
                <w:spacing w:val="1"/>
                <w:w w:val="115"/>
                <w:sz w:val="20"/>
                <w:szCs w:val="20"/>
              </w:rPr>
              <w:t xml:space="preserve"> </w:t>
            </w:r>
            <w:r w:rsidRPr="00005DA0">
              <w:rPr>
                <w:color w:val="000000"/>
                <w:w w:val="115"/>
                <w:sz w:val="20"/>
                <w:szCs w:val="20"/>
              </w:rPr>
              <w:t>в</w:t>
            </w:r>
            <w:r w:rsidRPr="00005DA0">
              <w:rPr>
                <w:color w:val="000000"/>
                <w:spacing w:val="1"/>
                <w:w w:val="115"/>
                <w:sz w:val="20"/>
                <w:szCs w:val="20"/>
              </w:rPr>
              <w:t xml:space="preserve"> </w:t>
            </w:r>
            <w:r w:rsidRPr="00005DA0">
              <w:rPr>
                <w:color w:val="000000"/>
                <w:w w:val="115"/>
                <w:sz w:val="20"/>
                <w:szCs w:val="20"/>
              </w:rPr>
              <w:t>лирических</w:t>
            </w:r>
            <w:r w:rsidRPr="00005DA0">
              <w:rPr>
                <w:color w:val="000000"/>
                <w:spacing w:val="1"/>
                <w:w w:val="115"/>
                <w:sz w:val="20"/>
                <w:szCs w:val="20"/>
              </w:rPr>
              <w:t xml:space="preserve"> </w:t>
            </w:r>
            <w:r w:rsidR="00180568">
              <w:rPr>
                <w:color w:val="000000"/>
                <w:w w:val="115"/>
                <w:sz w:val="20"/>
                <w:szCs w:val="20"/>
              </w:rPr>
              <w:t>произве</w:t>
            </w:r>
            <w:r w:rsidRPr="00005DA0">
              <w:rPr>
                <w:color w:val="000000"/>
                <w:w w:val="115"/>
                <w:sz w:val="20"/>
                <w:szCs w:val="20"/>
              </w:rPr>
              <w:t>дениях. Устно или письменно отвечать на вопросы.</w:t>
            </w:r>
            <w:r w:rsidRPr="00005DA0">
              <w:rPr>
                <w:color w:val="000000"/>
                <w:spacing w:val="1"/>
                <w:w w:val="115"/>
                <w:sz w:val="20"/>
                <w:szCs w:val="20"/>
              </w:rPr>
              <w:t xml:space="preserve"> </w:t>
            </w:r>
            <w:r w:rsidRPr="00005DA0">
              <w:rPr>
                <w:color w:val="000000"/>
                <w:w w:val="115"/>
                <w:sz w:val="20"/>
                <w:szCs w:val="20"/>
              </w:rPr>
              <w:t>Письменно отвечать</w:t>
            </w:r>
            <w:r w:rsidRPr="00005DA0">
              <w:rPr>
                <w:color w:val="000000"/>
                <w:spacing w:val="1"/>
                <w:w w:val="115"/>
                <w:sz w:val="20"/>
                <w:szCs w:val="20"/>
              </w:rPr>
              <w:t xml:space="preserve"> </w:t>
            </w:r>
            <w:r w:rsidRPr="00005DA0">
              <w:rPr>
                <w:color w:val="000000"/>
                <w:w w:val="115"/>
                <w:sz w:val="20"/>
                <w:szCs w:val="20"/>
              </w:rPr>
              <w:t>на проблемный</w:t>
            </w:r>
            <w:r w:rsidRPr="00005DA0">
              <w:rPr>
                <w:color w:val="000000"/>
                <w:spacing w:val="1"/>
                <w:w w:val="115"/>
                <w:sz w:val="20"/>
                <w:szCs w:val="20"/>
              </w:rPr>
              <w:t xml:space="preserve"> </w:t>
            </w:r>
            <w:r w:rsidRPr="00005DA0">
              <w:rPr>
                <w:color w:val="000000"/>
                <w:w w:val="115"/>
                <w:sz w:val="20"/>
                <w:szCs w:val="20"/>
              </w:rPr>
              <w:t>вопрос. Работать</w:t>
            </w:r>
            <w:r w:rsidRPr="00005DA0">
              <w:rPr>
                <w:color w:val="000000"/>
                <w:spacing w:val="-49"/>
                <w:w w:val="115"/>
                <w:sz w:val="20"/>
                <w:szCs w:val="20"/>
              </w:rPr>
              <w:t xml:space="preserve"> </w:t>
            </w:r>
            <w:r w:rsidRPr="00005DA0">
              <w:rPr>
                <w:color w:val="000000"/>
                <w:w w:val="115"/>
                <w:sz w:val="20"/>
                <w:szCs w:val="20"/>
              </w:rPr>
              <w:t>со</w:t>
            </w:r>
            <w:r w:rsidRPr="00005DA0">
              <w:rPr>
                <w:color w:val="000000"/>
                <w:spacing w:val="4"/>
                <w:w w:val="115"/>
                <w:sz w:val="20"/>
                <w:szCs w:val="20"/>
              </w:rPr>
              <w:t xml:space="preserve"> </w:t>
            </w:r>
            <w:r w:rsidRPr="00005DA0">
              <w:rPr>
                <w:color w:val="000000"/>
                <w:w w:val="115"/>
                <w:sz w:val="20"/>
                <w:szCs w:val="20"/>
              </w:rPr>
              <w:t>словарями,</w:t>
            </w:r>
            <w:r w:rsidRPr="00005DA0">
              <w:rPr>
                <w:color w:val="000000"/>
                <w:spacing w:val="4"/>
                <w:w w:val="115"/>
                <w:sz w:val="20"/>
                <w:szCs w:val="20"/>
              </w:rPr>
              <w:t xml:space="preserve"> </w:t>
            </w:r>
            <w:r w:rsidRPr="00005DA0">
              <w:rPr>
                <w:color w:val="000000"/>
                <w:w w:val="115"/>
                <w:sz w:val="20"/>
                <w:szCs w:val="20"/>
              </w:rPr>
              <w:t>определять</w:t>
            </w:r>
            <w:r w:rsidRPr="00005DA0">
              <w:rPr>
                <w:color w:val="000000"/>
                <w:spacing w:val="4"/>
                <w:w w:val="115"/>
                <w:sz w:val="20"/>
                <w:szCs w:val="20"/>
              </w:rPr>
              <w:t xml:space="preserve"> </w:t>
            </w:r>
            <w:r w:rsidRPr="00005DA0">
              <w:rPr>
                <w:color w:val="000000"/>
                <w:w w:val="115"/>
                <w:sz w:val="20"/>
                <w:szCs w:val="20"/>
              </w:rPr>
              <w:t>значение</w:t>
            </w:r>
            <w:r w:rsidRPr="00005DA0">
              <w:rPr>
                <w:color w:val="000000"/>
                <w:spacing w:val="4"/>
                <w:w w:val="115"/>
                <w:sz w:val="20"/>
                <w:szCs w:val="20"/>
              </w:rPr>
              <w:t xml:space="preserve"> </w:t>
            </w:r>
            <w:r w:rsidRPr="00005DA0">
              <w:rPr>
                <w:color w:val="000000"/>
                <w:w w:val="115"/>
                <w:sz w:val="20"/>
                <w:szCs w:val="20"/>
              </w:rPr>
              <w:t>устаревших</w:t>
            </w:r>
            <w:r w:rsidRPr="00005DA0">
              <w:rPr>
                <w:color w:val="000000"/>
                <w:spacing w:val="4"/>
                <w:w w:val="115"/>
                <w:sz w:val="20"/>
                <w:szCs w:val="20"/>
              </w:rPr>
              <w:t xml:space="preserve"> </w:t>
            </w:r>
            <w:r w:rsidRPr="00005DA0">
              <w:rPr>
                <w:color w:val="000000"/>
                <w:w w:val="115"/>
                <w:sz w:val="20"/>
                <w:szCs w:val="20"/>
              </w:rPr>
              <w:t>слов</w:t>
            </w:r>
            <w:r w:rsidRPr="00005DA0">
              <w:rPr>
                <w:color w:val="000000"/>
                <w:spacing w:val="1"/>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выражений.</w:t>
            </w:r>
            <w:r w:rsidRPr="00005DA0">
              <w:rPr>
                <w:color w:val="000000"/>
                <w:spacing w:val="-3"/>
                <w:w w:val="115"/>
                <w:sz w:val="20"/>
                <w:szCs w:val="20"/>
              </w:rPr>
              <w:t xml:space="preserve"> </w:t>
            </w:r>
            <w:r w:rsidRPr="00005DA0">
              <w:rPr>
                <w:color w:val="000000"/>
                <w:w w:val="115"/>
                <w:sz w:val="20"/>
                <w:szCs w:val="20"/>
              </w:rPr>
              <w:t>Подбирать</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обобщать</w:t>
            </w:r>
            <w:r w:rsidRPr="00005DA0">
              <w:rPr>
                <w:color w:val="000000"/>
                <w:spacing w:val="-3"/>
                <w:w w:val="115"/>
                <w:sz w:val="20"/>
                <w:szCs w:val="20"/>
              </w:rPr>
              <w:t xml:space="preserve"> </w:t>
            </w:r>
            <w:r w:rsidRPr="00005DA0">
              <w:rPr>
                <w:color w:val="000000"/>
                <w:w w:val="115"/>
                <w:sz w:val="20"/>
                <w:szCs w:val="20"/>
              </w:rPr>
              <w:t>материалы</w:t>
            </w:r>
          </w:p>
        </w:tc>
      </w:tr>
      <w:tr w:rsidR="00005DA0" w:rsidRPr="00005DA0" w14:paraId="63C79B6E" w14:textId="77777777" w:rsidTr="007C6E3D">
        <w:trPr>
          <w:trHeight w:val="563"/>
        </w:trPr>
        <w:tc>
          <w:tcPr>
            <w:tcW w:w="1928" w:type="dxa"/>
          </w:tcPr>
          <w:p w14:paraId="008D7986" w14:textId="77777777" w:rsidR="005B2FBF" w:rsidRPr="00005DA0" w:rsidRDefault="00005DA0" w:rsidP="00180568">
            <w:pPr>
              <w:pStyle w:val="TableParagraph"/>
              <w:ind w:left="0"/>
              <w:jc w:val="center"/>
              <w:rPr>
                <w:b/>
                <w:color w:val="000000"/>
                <w:sz w:val="20"/>
                <w:szCs w:val="20"/>
              </w:rPr>
            </w:pPr>
            <w:r w:rsidRPr="00005DA0">
              <w:rPr>
                <w:b/>
                <w:color w:val="000000"/>
                <w:spacing w:val="-2"/>
                <w:w w:val="110"/>
                <w:sz w:val="20"/>
                <w:szCs w:val="20"/>
              </w:rPr>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4E7BBE0E" w14:textId="77777777" w:rsidR="005B2FBF" w:rsidRPr="00005DA0" w:rsidRDefault="00005DA0" w:rsidP="00180568">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7C36F7A6" w14:textId="77777777" w:rsidR="005B2FBF" w:rsidRPr="00005DA0" w:rsidRDefault="00005DA0" w:rsidP="00180568">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47191A9C" w14:textId="77777777" w:rsidTr="007C6E3D">
        <w:trPr>
          <w:trHeight w:val="777"/>
        </w:trPr>
        <w:tc>
          <w:tcPr>
            <w:tcW w:w="1928" w:type="dxa"/>
            <w:vMerge w:val="restart"/>
            <w:tcBorders>
              <w:left w:val="single" w:sz="6" w:space="0" w:color="000000"/>
              <w:bottom w:val="single" w:sz="6" w:space="0" w:color="000000"/>
              <w:right w:val="single" w:sz="6" w:space="0" w:color="000000"/>
            </w:tcBorders>
          </w:tcPr>
          <w:p w14:paraId="7BA2BC2D" w14:textId="77777777" w:rsidR="005B2FBF" w:rsidRPr="00005DA0" w:rsidRDefault="005B2FBF" w:rsidP="00180568">
            <w:pPr>
              <w:pStyle w:val="TableParagraph"/>
              <w:ind w:left="0"/>
              <w:jc w:val="center"/>
              <w:rPr>
                <w:color w:val="000000"/>
                <w:sz w:val="20"/>
                <w:szCs w:val="20"/>
              </w:rPr>
            </w:pPr>
          </w:p>
        </w:tc>
        <w:tc>
          <w:tcPr>
            <w:tcW w:w="3175" w:type="dxa"/>
          </w:tcPr>
          <w:p w14:paraId="2D19F5CC" w14:textId="77777777" w:rsidR="005B2FBF" w:rsidRPr="00005DA0" w:rsidRDefault="005B2FBF" w:rsidP="00180568">
            <w:pPr>
              <w:pStyle w:val="TableParagraph"/>
              <w:ind w:left="0"/>
              <w:jc w:val="center"/>
              <w:rPr>
                <w:color w:val="000000"/>
                <w:sz w:val="20"/>
                <w:szCs w:val="20"/>
              </w:rPr>
            </w:pPr>
          </w:p>
        </w:tc>
        <w:tc>
          <w:tcPr>
            <w:tcW w:w="5046" w:type="dxa"/>
          </w:tcPr>
          <w:p w14:paraId="57F758DE"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об авторах и произведениях с использованием статьи</w:t>
            </w:r>
            <w:r w:rsidRPr="00005DA0">
              <w:rPr>
                <w:color w:val="000000"/>
                <w:spacing w:val="-49"/>
                <w:w w:val="115"/>
                <w:sz w:val="20"/>
                <w:szCs w:val="20"/>
              </w:rPr>
              <w:t xml:space="preserve"> </w:t>
            </w:r>
            <w:r w:rsidRPr="00005DA0">
              <w:rPr>
                <w:color w:val="000000"/>
                <w:w w:val="115"/>
                <w:sz w:val="20"/>
                <w:szCs w:val="20"/>
              </w:rPr>
              <w:t>учебника, справоч</w:t>
            </w:r>
            <w:r w:rsidR="00180568">
              <w:rPr>
                <w:color w:val="000000"/>
                <w:w w:val="115"/>
                <w:sz w:val="20"/>
                <w:szCs w:val="20"/>
              </w:rPr>
              <w:t>ной литературы и ресурсов Интер</w:t>
            </w:r>
            <w:r w:rsidRPr="00005DA0">
              <w:rPr>
                <w:color w:val="000000"/>
                <w:w w:val="115"/>
                <w:sz w:val="20"/>
                <w:szCs w:val="20"/>
              </w:rPr>
              <w:t>нета.</w:t>
            </w:r>
          </w:p>
        </w:tc>
      </w:tr>
      <w:tr w:rsidR="00005DA0" w:rsidRPr="00005DA0" w14:paraId="3BF7D2C4" w14:textId="77777777" w:rsidTr="007C6E3D">
        <w:trPr>
          <w:trHeight w:val="4688"/>
        </w:trPr>
        <w:tc>
          <w:tcPr>
            <w:tcW w:w="1928" w:type="dxa"/>
            <w:vMerge/>
            <w:tcBorders>
              <w:top w:val="nil"/>
              <w:left w:val="single" w:sz="6" w:space="0" w:color="000000"/>
              <w:bottom w:val="single" w:sz="6" w:space="0" w:color="000000"/>
              <w:right w:val="single" w:sz="6" w:space="0" w:color="000000"/>
            </w:tcBorders>
          </w:tcPr>
          <w:p w14:paraId="291EA3F9" w14:textId="77777777" w:rsidR="005B2FBF" w:rsidRPr="00005DA0" w:rsidRDefault="005B2FBF" w:rsidP="00180568">
            <w:pPr>
              <w:jc w:val="center"/>
              <w:rPr>
                <w:color w:val="000000"/>
                <w:sz w:val="20"/>
                <w:szCs w:val="20"/>
              </w:rPr>
            </w:pPr>
          </w:p>
        </w:tc>
        <w:tc>
          <w:tcPr>
            <w:tcW w:w="3175" w:type="dxa"/>
            <w:tcBorders>
              <w:left w:val="single" w:sz="6" w:space="0" w:color="000000"/>
              <w:bottom w:val="single" w:sz="6" w:space="0" w:color="000000"/>
            </w:tcBorders>
          </w:tcPr>
          <w:p w14:paraId="17853E02"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Н.</w:t>
            </w:r>
            <w:r w:rsidRPr="00005DA0">
              <w:rPr>
                <w:color w:val="000000"/>
                <w:spacing w:val="-11"/>
                <w:w w:val="115"/>
                <w:sz w:val="20"/>
                <w:szCs w:val="20"/>
              </w:rPr>
              <w:t xml:space="preserve"> </w:t>
            </w:r>
            <w:r w:rsidRPr="00005DA0">
              <w:rPr>
                <w:color w:val="000000"/>
                <w:w w:val="115"/>
                <w:sz w:val="20"/>
                <w:szCs w:val="20"/>
              </w:rPr>
              <w:t>В.</w:t>
            </w:r>
            <w:r w:rsidRPr="00005DA0">
              <w:rPr>
                <w:color w:val="000000"/>
                <w:spacing w:val="-11"/>
                <w:w w:val="115"/>
                <w:sz w:val="20"/>
                <w:szCs w:val="20"/>
              </w:rPr>
              <w:t xml:space="preserve"> </w:t>
            </w:r>
            <w:r w:rsidRPr="00005DA0">
              <w:rPr>
                <w:color w:val="000000"/>
                <w:w w:val="115"/>
                <w:sz w:val="20"/>
                <w:szCs w:val="20"/>
              </w:rPr>
              <w:t>Гоголь.</w:t>
            </w:r>
            <w:r w:rsidRPr="00005DA0">
              <w:rPr>
                <w:color w:val="000000"/>
                <w:spacing w:val="-11"/>
                <w:w w:val="115"/>
                <w:sz w:val="20"/>
                <w:szCs w:val="20"/>
              </w:rPr>
              <w:t xml:space="preserve"> </w:t>
            </w:r>
            <w:r w:rsidRPr="00005DA0">
              <w:rPr>
                <w:color w:val="000000"/>
                <w:w w:val="115"/>
                <w:sz w:val="20"/>
                <w:szCs w:val="20"/>
              </w:rPr>
              <w:t>Повесть</w:t>
            </w:r>
            <w:r w:rsidRPr="00005DA0">
              <w:rPr>
                <w:color w:val="000000"/>
                <w:spacing w:val="-11"/>
                <w:w w:val="115"/>
                <w:sz w:val="20"/>
                <w:szCs w:val="20"/>
              </w:rPr>
              <w:t xml:space="preserve"> </w:t>
            </w:r>
            <w:r w:rsidRPr="00005DA0">
              <w:rPr>
                <w:color w:val="000000"/>
                <w:w w:val="115"/>
                <w:sz w:val="20"/>
                <w:szCs w:val="20"/>
              </w:rPr>
              <w:t>«Тарас</w:t>
            </w:r>
            <w:r w:rsidRPr="00005DA0">
              <w:rPr>
                <w:color w:val="000000"/>
                <w:spacing w:val="-48"/>
                <w:w w:val="115"/>
                <w:sz w:val="20"/>
                <w:szCs w:val="20"/>
              </w:rPr>
              <w:t xml:space="preserve"> </w:t>
            </w:r>
            <w:r w:rsidRPr="00005DA0">
              <w:rPr>
                <w:color w:val="000000"/>
                <w:w w:val="120"/>
                <w:sz w:val="20"/>
                <w:szCs w:val="20"/>
              </w:rPr>
              <w:t>Бульба»</w:t>
            </w:r>
            <w:r w:rsidRPr="00005DA0">
              <w:rPr>
                <w:color w:val="000000"/>
                <w:spacing w:val="-12"/>
                <w:w w:val="120"/>
                <w:sz w:val="20"/>
                <w:szCs w:val="20"/>
              </w:rPr>
              <w:t xml:space="preserve"> </w:t>
            </w:r>
            <w:r w:rsidRPr="00005DA0">
              <w:rPr>
                <w:color w:val="000000"/>
                <w:w w:val="120"/>
                <w:sz w:val="20"/>
                <w:szCs w:val="20"/>
              </w:rPr>
              <w:t>(3</w:t>
            </w:r>
            <w:r w:rsidRPr="00005DA0">
              <w:rPr>
                <w:color w:val="000000"/>
                <w:spacing w:val="-12"/>
                <w:w w:val="120"/>
                <w:sz w:val="20"/>
                <w:szCs w:val="20"/>
              </w:rPr>
              <w:t xml:space="preserve"> </w:t>
            </w:r>
            <w:r w:rsidRPr="00005DA0">
              <w:rPr>
                <w:color w:val="000000"/>
                <w:w w:val="120"/>
                <w:sz w:val="20"/>
                <w:szCs w:val="20"/>
              </w:rPr>
              <w:t>ч)</w:t>
            </w:r>
          </w:p>
        </w:tc>
        <w:tc>
          <w:tcPr>
            <w:tcW w:w="5046" w:type="dxa"/>
            <w:tcBorders>
              <w:bottom w:val="single" w:sz="6" w:space="0" w:color="000000"/>
            </w:tcBorders>
          </w:tcPr>
          <w:p w14:paraId="6DA88F31"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произведение. Выражать личное читательское</w:t>
            </w:r>
            <w:r w:rsidRPr="00005DA0">
              <w:rPr>
                <w:color w:val="000000"/>
                <w:spacing w:val="1"/>
                <w:w w:val="115"/>
                <w:sz w:val="20"/>
                <w:szCs w:val="20"/>
              </w:rPr>
              <w:t xml:space="preserve"> </w:t>
            </w:r>
            <w:r w:rsidRPr="00005DA0">
              <w:rPr>
                <w:color w:val="000000"/>
                <w:w w:val="115"/>
                <w:sz w:val="20"/>
                <w:szCs w:val="20"/>
              </w:rPr>
              <w:t>отношение к прочитанному. Составлять тезисный</w:t>
            </w:r>
            <w:r w:rsidRPr="00005DA0">
              <w:rPr>
                <w:color w:val="000000"/>
                <w:spacing w:val="1"/>
                <w:w w:val="115"/>
                <w:sz w:val="20"/>
                <w:szCs w:val="20"/>
              </w:rPr>
              <w:t xml:space="preserve"> </w:t>
            </w:r>
            <w:r w:rsidRPr="00005DA0">
              <w:rPr>
                <w:color w:val="000000"/>
                <w:w w:val="115"/>
                <w:sz w:val="20"/>
                <w:szCs w:val="20"/>
              </w:rPr>
              <w:t>план</w:t>
            </w:r>
            <w:r w:rsidRPr="00005DA0">
              <w:rPr>
                <w:color w:val="000000"/>
                <w:spacing w:val="3"/>
                <w:w w:val="115"/>
                <w:sz w:val="20"/>
                <w:szCs w:val="20"/>
              </w:rPr>
              <w:t xml:space="preserve"> </w:t>
            </w:r>
            <w:r w:rsidRPr="00005DA0">
              <w:rPr>
                <w:color w:val="000000"/>
                <w:w w:val="115"/>
                <w:sz w:val="20"/>
                <w:szCs w:val="20"/>
              </w:rPr>
              <w:t>статьи</w:t>
            </w:r>
            <w:r w:rsidRPr="00005DA0">
              <w:rPr>
                <w:color w:val="000000"/>
                <w:spacing w:val="3"/>
                <w:w w:val="115"/>
                <w:sz w:val="20"/>
                <w:szCs w:val="20"/>
              </w:rPr>
              <w:t xml:space="preserve"> </w:t>
            </w:r>
            <w:r w:rsidRPr="00005DA0">
              <w:rPr>
                <w:color w:val="000000"/>
                <w:w w:val="115"/>
                <w:sz w:val="20"/>
                <w:szCs w:val="20"/>
              </w:rPr>
              <w:t>учебника.</w:t>
            </w:r>
            <w:r w:rsidRPr="00005DA0">
              <w:rPr>
                <w:color w:val="000000"/>
                <w:spacing w:val="4"/>
                <w:w w:val="115"/>
                <w:sz w:val="20"/>
                <w:szCs w:val="20"/>
              </w:rPr>
              <w:t xml:space="preserve"> </w:t>
            </w:r>
            <w:r w:rsidRPr="00005DA0">
              <w:rPr>
                <w:color w:val="000000"/>
                <w:w w:val="115"/>
                <w:sz w:val="20"/>
                <w:szCs w:val="20"/>
              </w:rPr>
              <w:t>Участвовать</w:t>
            </w:r>
            <w:r w:rsidRPr="00005DA0">
              <w:rPr>
                <w:color w:val="000000"/>
                <w:spacing w:val="3"/>
                <w:w w:val="115"/>
                <w:sz w:val="20"/>
                <w:szCs w:val="20"/>
              </w:rPr>
              <w:t xml:space="preserve"> </w:t>
            </w:r>
            <w:r w:rsidRPr="00005DA0">
              <w:rPr>
                <w:color w:val="000000"/>
                <w:w w:val="115"/>
                <w:sz w:val="20"/>
                <w:szCs w:val="20"/>
              </w:rPr>
              <w:t>в</w:t>
            </w:r>
            <w:r w:rsidRPr="00005DA0">
              <w:rPr>
                <w:color w:val="000000"/>
                <w:spacing w:val="4"/>
                <w:w w:val="115"/>
                <w:sz w:val="20"/>
                <w:szCs w:val="20"/>
              </w:rPr>
              <w:t xml:space="preserve"> </w:t>
            </w:r>
            <w:r w:rsidRPr="00005DA0">
              <w:rPr>
                <w:color w:val="000000"/>
                <w:w w:val="115"/>
                <w:sz w:val="20"/>
                <w:szCs w:val="20"/>
              </w:rPr>
              <w:t>коллективном</w:t>
            </w:r>
            <w:r w:rsidRPr="00005DA0">
              <w:rPr>
                <w:color w:val="000000"/>
                <w:spacing w:val="1"/>
                <w:w w:val="115"/>
                <w:sz w:val="20"/>
                <w:szCs w:val="20"/>
              </w:rPr>
              <w:t xml:space="preserve"> </w:t>
            </w:r>
            <w:r w:rsidRPr="00005DA0">
              <w:rPr>
                <w:color w:val="000000"/>
                <w:w w:val="115"/>
                <w:sz w:val="20"/>
                <w:szCs w:val="20"/>
              </w:rPr>
              <w:t>диалоге.</w:t>
            </w:r>
            <w:r w:rsidRPr="00005DA0">
              <w:rPr>
                <w:color w:val="000000"/>
                <w:spacing w:val="2"/>
                <w:w w:val="115"/>
                <w:sz w:val="20"/>
                <w:szCs w:val="20"/>
              </w:rPr>
              <w:t xml:space="preserve"> </w:t>
            </w:r>
            <w:r w:rsidRPr="00005DA0">
              <w:rPr>
                <w:color w:val="000000"/>
                <w:w w:val="115"/>
                <w:sz w:val="20"/>
                <w:szCs w:val="20"/>
              </w:rPr>
              <w:t>Составлять</w:t>
            </w:r>
            <w:r w:rsidRPr="00005DA0">
              <w:rPr>
                <w:color w:val="000000"/>
                <w:spacing w:val="3"/>
                <w:w w:val="115"/>
                <w:sz w:val="20"/>
                <w:szCs w:val="20"/>
              </w:rPr>
              <w:t xml:space="preserve"> </w:t>
            </w:r>
            <w:r w:rsidRPr="00005DA0">
              <w:rPr>
                <w:color w:val="000000"/>
                <w:w w:val="115"/>
                <w:sz w:val="20"/>
                <w:szCs w:val="20"/>
              </w:rPr>
              <w:t>лексические</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00180568">
              <w:rPr>
                <w:color w:val="000000"/>
                <w:w w:val="115"/>
                <w:sz w:val="20"/>
                <w:szCs w:val="20"/>
              </w:rPr>
              <w:t>историко-куль</w:t>
            </w:r>
            <w:r w:rsidRPr="00005DA0">
              <w:rPr>
                <w:color w:val="000000"/>
                <w:w w:val="115"/>
                <w:sz w:val="20"/>
                <w:szCs w:val="20"/>
              </w:rPr>
              <w:t>турные комментарии. Определять тему, идею,</w:t>
            </w:r>
            <w:r w:rsidRPr="00005DA0">
              <w:rPr>
                <w:color w:val="000000"/>
                <w:spacing w:val="1"/>
                <w:w w:val="115"/>
                <w:sz w:val="20"/>
                <w:szCs w:val="20"/>
              </w:rPr>
              <w:t xml:space="preserve"> </w:t>
            </w:r>
            <w:r w:rsidRPr="00005DA0">
              <w:rPr>
                <w:color w:val="000000"/>
                <w:w w:val="115"/>
                <w:sz w:val="20"/>
                <w:szCs w:val="20"/>
              </w:rPr>
              <w:t>художественные и композиционные особенности</w:t>
            </w:r>
            <w:r w:rsidRPr="00005DA0">
              <w:rPr>
                <w:color w:val="000000"/>
                <w:spacing w:val="1"/>
                <w:w w:val="115"/>
                <w:sz w:val="20"/>
                <w:szCs w:val="20"/>
              </w:rPr>
              <w:t xml:space="preserve"> </w:t>
            </w:r>
            <w:r w:rsidRPr="00005DA0">
              <w:rPr>
                <w:color w:val="000000"/>
                <w:w w:val="115"/>
                <w:sz w:val="20"/>
                <w:szCs w:val="20"/>
              </w:rPr>
              <w:t>повести.</w:t>
            </w:r>
            <w:r w:rsidRPr="00005DA0">
              <w:rPr>
                <w:color w:val="000000"/>
                <w:spacing w:val="5"/>
                <w:w w:val="115"/>
                <w:sz w:val="20"/>
                <w:szCs w:val="20"/>
              </w:rPr>
              <w:t xml:space="preserve"> </w:t>
            </w:r>
            <w:r w:rsidRPr="00005DA0">
              <w:rPr>
                <w:color w:val="000000"/>
                <w:w w:val="115"/>
                <w:sz w:val="20"/>
                <w:szCs w:val="20"/>
              </w:rPr>
              <w:t>Характеризовать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сопоставлять</w:t>
            </w:r>
            <w:r w:rsidRPr="00005DA0">
              <w:rPr>
                <w:color w:val="000000"/>
                <w:spacing w:val="5"/>
                <w:w w:val="115"/>
                <w:sz w:val="20"/>
                <w:szCs w:val="20"/>
              </w:rPr>
              <w:t xml:space="preserve"> </w:t>
            </w:r>
            <w:r w:rsidRPr="00005DA0">
              <w:rPr>
                <w:color w:val="000000"/>
                <w:w w:val="115"/>
                <w:sz w:val="20"/>
                <w:szCs w:val="20"/>
              </w:rPr>
              <w:t>основных</w:t>
            </w:r>
            <w:r w:rsidRPr="00005DA0">
              <w:rPr>
                <w:color w:val="000000"/>
                <w:spacing w:val="1"/>
                <w:w w:val="115"/>
                <w:sz w:val="20"/>
                <w:szCs w:val="20"/>
              </w:rPr>
              <w:t xml:space="preserve"> </w:t>
            </w:r>
            <w:r w:rsidRPr="00005DA0">
              <w:rPr>
                <w:color w:val="000000"/>
                <w:w w:val="115"/>
                <w:sz w:val="20"/>
                <w:szCs w:val="20"/>
              </w:rPr>
              <w:t>героев</w:t>
            </w:r>
            <w:r w:rsidRPr="00005DA0">
              <w:rPr>
                <w:color w:val="000000"/>
                <w:spacing w:val="3"/>
                <w:w w:val="115"/>
                <w:sz w:val="20"/>
                <w:szCs w:val="20"/>
              </w:rPr>
              <w:t xml:space="preserve"> </w:t>
            </w:r>
            <w:r w:rsidRPr="00005DA0">
              <w:rPr>
                <w:color w:val="000000"/>
                <w:w w:val="115"/>
                <w:sz w:val="20"/>
                <w:szCs w:val="20"/>
              </w:rPr>
              <w:t>повести,</w:t>
            </w:r>
            <w:r w:rsidRPr="00005DA0">
              <w:rPr>
                <w:color w:val="000000"/>
                <w:spacing w:val="4"/>
                <w:w w:val="115"/>
                <w:sz w:val="20"/>
                <w:szCs w:val="20"/>
              </w:rPr>
              <w:t xml:space="preserve"> </w:t>
            </w:r>
            <w:r w:rsidRPr="00005DA0">
              <w:rPr>
                <w:color w:val="000000"/>
                <w:w w:val="115"/>
                <w:sz w:val="20"/>
                <w:szCs w:val="20"/>
              </w:rPr>
              <w:t>выявлять</w:t>
            </w:r>
            <w:r w:rsidRPr="00005DA0">
              <w:rPr>
                <w:color w:val="000000"/>
                <w:spacing w:val="4"/>
                <w:w w:val="115"/>
                <w:sz w:val="20"/>
                <w:szCs w:val="20"/>
              </w:rPr>
              <w:t xml:space="preserve"> </w:t>
            </w:r>
            <w:r w:rsidRPr="00005DA0">
              <w:rPr>
                <w:color w:val="000000"/>
                <w:w w:val="115"/>
                <w:sz w:val="20"/>
                <w:szCs w:val="20"/>
              </w:rPr>
              <w:t>художественные</w:t>
            </w:r>
            <w:r w:rsidRPr="00005DA0">
              <w:rPr>
                <w:color w:val="000000"/>
                <w:spacing w:val="4"/>
                <w:w w:val="115"/>
                <w:sz w:val="20"/>
                <w:szCs w:val="20"/>
              </w:rPr>
              <w:t xml:space="preserve"> </w:t>
            </w:r>
            <w:r w:rsidRPr="00005DA0">
              <w:rPr>
                <w:color w:val="000000"/>
                <w:w w:val="115"/>
                <w:sz w:val="20"/>
                <w:szCs w:val="20"/>
              </w:rPr>
              <w:t>средства</w:t>
            </w:r>
            <w:r w:rsidRPr="00005DA0">
              <w:rPr>
                <w:color w:val="000000"/>
                <w:spacing w:val="1"/>
                <w:w w:val="115"/>
                <w:sz w:val="20"/>
                <w:szCs w:val="20"/>
              </w:rPr>
              <w:t xml:space="preserve"> </w:t>
            </w:r>
            <w:r w:rsidRPr="00005DA0">
              <w:rPr>
                <w:color w:val="000000"/>
                <w:w w:val="115"/>
                <w:sz w:val="20"/>
                <w:szCs w:val="20"/>
              </w:rPr>
              <w:t>их</w:t>
            </w:r>
            <w:r w:rsidRPr="00005DA0">
              <w:rPr>
                <w:color w:val="000000"/>
                <w:spacing w:val="-3"/>
                <w:w w:val="115"/>
                <w:sz w:val="20"/>
                <w:szCs w:val="20"/>
              </w:rPr>
              <w:t xml:space="preserve"> </w:t>
            </w:r>
            <w:r w:rsidRPr="00005DA0">
              <w:rPr>
                <w:color w:val="000000"/>
                <w:w w:val="115"/>
                <w:sz w:val="20"/>
                <w:szCs w:val="20"/>
              </w:rPr>
              <w:t>создания</w:t>
            </w:r>
            <w:r w:rsidRPr="00005DA0">
              <w:rPr>
                <w:color w:val="000000"/>
                <w:spacing w:val="-2"/>
                <w:w w:val="115"/>
                <w:sz w:val="20"/>
                <w:szCs w:val="20"/>
              </w:rPr>
              <w:t xml:space="preserve"> </w:t>
            </w:r>
            <w:r w:rsidRPr="00005DA0">
              <w:rPr>
                <w:color w:val="000000"/>
                <w:w w:val="115"/>
                <w:sz w:val="20"/>
                <w:szCs w:val="20"/>
              </w:rPr>
              <w:t>с</w:t>
            </w:r>
            <w:r w:rsidRPr="00005DA0">
              <w:rPr>
                <w:color w:val="000000"/>
                <w:spacing w:val="-2"/>
                <w:w w:val="115"/>
                <w:sz w:val="20"/>
                <w:szCs w:val="20"/>
              </w:rPr>
              <w:t xml:space="preserve"> </w:t>
            </w:r>
            <w:r w:rsidRPr="00005DA0">
              <w:rPr>
                <w:color w:val="000000"/>
                <w:w w:val="115"/>
                <w:sz w:val="20"/>
                <w:szCs w:val="20"/>
              </w:rPr>
              <w:t>занесением</w:t>
            </w:r>
            <w:r w:rsidRPr="00005DA0">
              <w:rPr>
                <w:color w:val="000000"/>
                <w:spacing w:val="-3"/>
                <w:w w:val="115"/>
                <w:sz w:val="20"/>
                <w:szCs w:val="20"/>
              </w:rPr>
              <w:t xml:space="preserve"> </w:t>
            </w:r>
            <w:r w:rsidRPr="00005DA0">
              <w:rPr>
                <w:color w:val="000000"/>
                <w:w w:val="115"/>
                <w:sz w:val="20"/>
                <w:szCs w:val="20"/>
              </w:rPr>
              <w:t>информации</w:t>
            </w:r>
            <w:r w:rsidRPr="00005DA0">
              <w:rPr>
                <w:color w:val="000000"/>
                <w:spacing w:val="-2"/>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sidRPr="00005DA0">
              <w:rPr>
                <w:color w:val="000000"/>
                <w:w w:val="115"/>
                <w:sz w:val="20"/>
                <w:szCs w:val="20"/>
              </w:rPr>
              <w:t>таблицу.</w:t>
            </w:r>
          </w:p>
          <w:p w14:paraId="768A3B0A"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Анализировать про</w:t>
            </w:r>
            <w:r w:rsidR="00180568">
              <w:rPr>
                <w:color w:val="000000"/>
                <w:w w:val="115"/>
                <w:sz w:val="20"/>
                <w:szCs w:val="20"/>
              </w:rPr>
              <w:t>изведение с учётом его родо-жан</w:t>
            </w:r>
            <w:r w:rsidRPr="00005DA0">
              <w:rPr>
                <w:color w:val="000000"/>
                <w:w w:val="115"/>
                <w:sz w:val="20"/>
                <w:szCs w:val="20"/>
              </w:rPr>
              <w:t>ровой</w:t>
            </w:r>
            <w:r w:rsidRPr="00005DA0">
              <w:rPr>
                <w:color w:val="000000"/>
                <w:spacing w:val="10"/>
                <w:w w:val="115"/>
                <w:sz w:val="20"/>
                <w:szCs w:val="20"/>
              </w:rPr>
              <w:t xml:space="preserve"> </w:t>
            </w:r>
            <w:r w:rsidRPr="00005DA0">
              <w:rPr>
                <w:color w:val="000000"/>
                <w:w w:val="115"/>
                <w:sz w:val="20"/>
                <w:szCs w:val="20"/>
              </w:rPr>
              <w:t>принадлежности.</w:t>
            </w:r>
            <w:r w:rsidRPr="00005DA0">
              <w:rPr>
                <w:color w:val="000000"/>
                <w:spacing w:val="11"/>
                <w:w w:val="115"/>
                <w:sz w:val="20"/>
                <w:szCs w:val="20"/>
              </w:rPr>
              <w:t xml:space="preserve"> </w:t>
            </w:r>
            <w:r w:rsidRPr="00005DA0">
              <w:rPr>
                <w:color w:val="000000"/>
                <w:w w:val="115"/>
                <w:sz w:val="20"/>
                <w:szCs w:val="20"/>
              </w:rPr>
              <w:t>Сопоставлять</w:t>
            </w:r>
            <w:r w:rsidRPr="00005DA0">
              <w:rPr>
                <w:color w:val="000000"/>
                <w:spacing w:val="10"/>
                <w:w w:val="115"/>
                <w:sz w:val="20"/>
                <w:szCs w:val="20"/>
              </w:rPr>
              <w:t xml:space="preserve"> </w:t>
            </w:r>
            <w:r w:rsidRPr="00005DA0">
              <w:rPr>
                <w:color w:val="000000"/>
                <w:w w:val="115"/>
                <w:sz w:val="20"/>
                <w:szCs w:val="20"/>
              </w:rPr>
              <w:t>произведения</w:t>
            </w:r>
            <w:r w:rsidRPr="00005DA0">
              <w:rPr>
                <w:color w:val="000000"/>
                <w:spacing w:val="1"/>
                <w:w w:val="115"/>
                <w:sz w:val="20"/>
                <w:szCs w:val="20"/>
              </w:rPr>
              <w:t xml:space="preserve"> </w:t>
            </w:r>
            <w:r w:rsidRPr="00005DA0">
              <w:rPr>
                <w:color w:val="000000"/>
                <w:w w:val="115"/>
                <w:sz w:val="20"/>
                <w:szCs w:val="20"/>
              </w:rPr>
              <w:t>разных</w:t>
            </w:r>
            <w:r w:rsidRPr="00005DA0">
              <w:rPr>
                <w:color w:val="000000"/>
                <w:spacing w:val="5"/>
                <w:w w:val="115"/>
                <w:sz w:val="20"/>
                <w:szCs w:val="20"/>
              </w:rPr>
              <w:t xml:space="preserve"> </w:t>
            </w:r>
            <w:r w:rsidRPr="00005DA0">
              <w:rPr>
                <w:color w:val="000000"/>
                <w:w w:val="115"/>
                <w:sz w:val="20"/>
                <w:szCs w:val="20"/>
              </w:rPr>
              <w:t>авторов</w:t>
            </w:r>
            <w:r w:rsidRPr="00005DA0">
              <w:rPr>
                <w:color w:val="000000"/>
                <w:spacing w:val="5"/>
                <w:w w:val="115"/>
                <w:sz w:val="20"/>
                <w:szCs w:val="20"/>
              </w:rPr>
              <w:t xml:space="preserve"> </w:t>
            </w:r>
            <w:r w:rsidRPr="00005DA0">
              <w:rPr>
                <w:color w:val="000000"/>
                <w:w w:val="115"/>
                <w:sz w:val="20"/>
                <w:szCs w:val="20"/>
              </w:rPr>
              <w:t>по</w:t>
            </w:r>
            <w:r w:rsidRPr="00005DA0">
              <w:rPr>
                <w:color w:val="000000"/>
                <w:spacing w:val="6"/>
                <w:w w:val="115"/>
                <w:sz w:val="20"/>
                <w:szCs w:val="20"/>
              </w:rPr>
              <w:t xml:space="preserve"> </w:t>
            </w:r>
            <w:r w:rsidRPr="00005DA0">
              <w:rPr>
                <w:color w:val="000000"/>
                <w:w w:val="115"/>
                <w:sz w:val="20"/>
                <w:szCs w:val="20"/>
              </w:rPr>
              <w:t>заданным</w:t>
            </w:r>
            <w:r w:rsidRPr="00005DA0">
              <w:rPr>
                <w:color w:val="000000"/>
                <w:spacing w:val="5"/>
                <w:w w:val="115"/>
                <w:sz w:val="20"/>
                <w:szCs w:val="20"/>
              </w:rPr>
              <w:t xml:space="preserve"> </w:t>
            </w:r>
            <w:r w:rsidRPr="00005DA0">
              <w:rPr>
                <w:color w:val="000000"/>
                <w:w w:val="115"/>
                <w:sz w:val="20"/>
                <w:szCs w:val="20"/>
              </w:rPr>
              <w:t>основаниям.</w:t>
            </w:r>
            <w:r w:rsidRPr="00005DA0">
              <w:rPr>
                <w:color w:val="000000"/>
                <w:spacing w:val="6"/>
                <w:w w:val="115"/>
                <w:sz w:val="20"/>
                <w:szCs w:val="20"/>
              </w:rPr>
              <w:t xml:space="preserve"> </w:t>
            </w:r>
            <w:r w:rsidR="00180568">
              <w:rPr>
                <w:color w:val="000000"/>
                <w:w w:val="115"/>
                <w:sz w:val="20"/>
                <w:szCs w:val="20"/>
              </w:rPr>
              <w:t>Использо</w:t>
            </w:r>
            <w:r w:rsidRPr="00005DA0">
              <w:rPr>
                <w:color w:val="000000"/>
                <w:w w:val="115"/>
                <w:sz w:val="20"/>
                <w:szCs w:val="20"/>
              </w:rPr>
              <w:t>вать различные виды пересказа повести или её</w:t>
            </w:r>
            <w:r w:rsidRPr="00005DA0">
              <w:rPr>
                <w:color w:val="000000"/>
                <w:spacing w:val="1"/>
                <w:w w:val="115"/>
                <w:sz w:val="20"/>
                <w:szCs w:val="20"/>
              </w:rPr>
              <w:t xml:space="preserve"> </w:t>
            </w:r>
            <w:r w:rsidRPr="00005DA0">
              <w:rPr>
                <w:color w:val="000000"/>
                <w:w w:val="115"/>
                <w:sz w:val="20"/>
                <w:szCs w:val="20"/>
              </w:rPr>
              <w:t>фрагмент.</w:t>
            </w:r>
            <w:r w:rsidRPr="00005DA0">
              <w:rPr>
                <w:color w:val="000000"/>
                <w:spacing w:val="-6"/>
                <w:w w:val="115"/>
                <w:sz w:val="20"/>
                <w:szCs w:val="20"/>
              </w:rPr>
              <w:t xml:space="preserve"> </w:t>
            </w:r>
            <w:r w:rsidRPr="00005DA0">
              <w:rPr>
                <w:color w:val="000000"/>
                <w:w w:val="115"/>
                <w:sz w:val="20"/>
                <w:szCs w:val="20"/>
              </w:rPr>
              <w:t>Устно</w:t>
            </w:r>
            <w:r w:rsidRPr="00005DA0">
              <w:rPr>
                <w:color w:val="000000"/>
                <w:spacing w:val="-5"/>
                <w:w w:val="115"/>
                <w:sz w:val="20"/>
                <w:szCs w:val="20"/>
              </w:rPr>
              <w:t xml:space="preserve"> </w:t>
            </w:r>
            <w:r w:rsidRPr="00005DA0">
              <w:rPr>
                <w:color w:val="000000"/>
                <w:w w:val="115"/>
                <w:sz w:val="20"/>
                <w:szCs w:val="20"/>
              </w:rPr>
              <w:t>или</w:t>
            </w:r>
            <w:r w:rsidRPr="00005DA0">
              <w:rPr>
                <w:color w:val="000000"/>
                <w:spacing w:val="-5"/>
                <w:w w:val="115"/>
                <w:sz w:val="20"/>
                <w:szCs w:val="20"/>
              </w:rPr>
              <w:t xml:space="preserve"> </w:t>
            </w:r>
            <w:r w:rsidRPr="00005DA0">
              <w:rPr>
                <w:color w:val="000000"/>
                <w:w w:val="115"/>
                <w:sz w:val="20"/>
                <w:szCs w:val="20"/>
              </w:rPr>
              <w:t>письменно</w:t>
            </w:r>
            <w:r w:rsidRPr="00005DA0">
              <w:rPr>
                <w:color w:val="000000"/>
                <w:spacing w:val="-5"/>
                <w:w w:val="115"/>
                <w:sz w:val="20"/>
                <w:szCs w:val="20"/>
              </w:rPr>
              <w:t xml:space="preserve"> </w:t>
            </w:r>
            <w:r w:rsidRPr="00005DA0">
              <w:rPr>
                <w:color w:val="000000"/>
                <w:w w:val="115"/>
                <w:sz w:val="20"/>
                <w:szCs w:val="20"/>
              </w:rPr>
              <w:t>отвечать</w:t>
            </w:r>
            <w:r w:rsidRPr="00005DA0">
              <w:rPr>
                <w:color w:val="000000"/>
                <w:spacing w:val="-6"/>
                <w:w w:val="115"/>
                <w:sz w:val="20"/>
                <w:szCs w:val="20"/>
              </w:rPr>
              <w:t xml:space="preserve"> </w:t>
            </w:r>
            <w:r w:rsidRPr="00005DA0">
              <w:rPr>
                <w:color w:val="000000"/>
                <w:w w:val="115"/>
                <w:sz w:val="20"/>
                <w:szCs w:val="20"/>
              </w:rPr>
              <w:t>на</w:t>
            </w:r>
            <w:r w:rsidRPr="00005DA0">
              <w:rPr>
                <w:color w:val="000000"/>
                <w:spacing w:val="-5"/>
                <w:w w:val="115"/>
                <w:sz w:val="20"/>
                <w:szCs w:val="20"/>
              </w:rPr>
              <w:t xml:space="preserve"> </w:t>
            </w:r>
            <w:r w:rsidRPr="00005DA0">
              <w:rPr>
                <w:color w:val="000000"/>
                <w:w w:val="115"/>
                <w:sz w:val="20"/>
                <w:szCs w:val="20"/>
              </w:rPr>
              <w:t>вопросы</w:t>
            </w:r>
            <w:r w:rsidRPr="00005DA0">
              <w:rPr>
                <w:color w:val="000000"/>
                <w:spacing w:val="-49"/>
                <w:w w:val="115"/>
                <w:sz w:val="20"/>
                <w:szCs w:val="20"/>
              </w:rPr>
              <w:t xml:space="preserve"> </w:t>
            </w:r>
            <w:r w:rsidRPr="00005DA0">
              <w:rPr>
                <w:color w:val="000000"/>
                <w:w w:val="115"/>
                <w:sz w:val="20"/>
                <w:szCs w:val="20"/>
              </w:rPr>
              <w:t>(с использовани</w:t>
            </w:r>
            <w:r w:rsidR="00180568">
              <w:rPr>
                <w:color w:val="000000"/>
                <w:w w:val="115"/>
                <w:sz w:val="20"/>
                <w:szCs w:val="20"/>
              </w:rPr>
              <w:t>ем цитирования). Письменно отве</w:t>
            </w:r>
            <w:r w:rsidRPr="00005DA0">
              <w:rPr>
                <w:color w:val="000000"/>
                <w:w w:val="115"/>
                <w:sz w:val="20"/>
                <w:szCs w:val="20"/>
              </w:rPr>
              <w:t>чать на проблемный вопрос, писать сочинение на</w:t>
            </w:r>
            <w:r w:rsidRPr="00005DA0">
              <w:rPr>
                <w:color w:val="000000"/>
                <w:spacing w:val="1"/>
                <w:w w:val="115"/>
                <w:sz w:val="20"/>
                <w:szCs w:val="20"/>
              </w:rPr>
              <w:t xml:space="preserve"> </w:t>
            </w:r>
            <w:r w:rsidRPr="00005DA0">
              <w:rPr>
                <w:color w:val="000000"/>
                <w:w w:val="115"/>
                <w:sz w:val="20"/>
                <w:szCs w:val="20"/>
              </w:rPr>
              <w:t>литературную тему. Ра</w:t>
            </w:r>
            <w:r w:rsidR="00180568">
              <w:rPr>
                <w:color w:val="000000"/>
                <w:w w:val="115"/>
                <w:sz w:val="20"/>
                <w:szCs w:val="20"/>
              </w:rPr>
              <w:t>ботать со словарями, опреде</w:t>
            </w:r>
            <w:r w:rsidRPr="00005DA0">
              <w:rPr>
                <w:color w:val="000000"/>
                <w:w w:val="115"/>
                <w:sz w:val="20"/>
                <w:szCs w:val="20"/>
              </w:rPr>
              <w:t>лять</w:t>
            </w:r>
            <w:r w:rsidRPr="00005DA0">
              <w:rPr>
                <w:color w:val="000000"/>
                <w:spacing w:val="-3"/>
                <w:w w:val="115"/>
                <w:sz w:val="20"/>
                <w:szCs w:val="20"/>
              </w:rPr>
              <w:t xml:space="preserve"> </w:t>
            </w:r>
            <w:r w:rsidRPr="00005DA0">
              <w:rPr>
                <w:color w:val="000000"/>
                <w:w w:val="115"/>
                <w:sz w:val="20"/>
                <w:szCs w:val="20"/>
              </w:rPr>
              <w:t>значение</w:t>
            </w:r>
            <w:r w:rsidRPr="00005DA0">
              <w:rPr>
                <w:color w:val="000000"/>
                <w:spacing w:val="-2"/>
                <w:w w:val="115"/>
                <w:sz w:val="20"/>
                <w:szCs w:val="20"/>
              </w:rPr>
              <w:t xml:space="preserve"> </w:t>
            </w:r>
            <w:r w:rsidRPr="00005DA0">
              <w:rPr>
                <w:color w:val="000000"/>
                <w:w w:val="115"/>
                <w:sz w:val="20"/>
                <w:szCs w:val="20"/>
              </w:rPr>
              <w:t>устаревших</w:t>
            </w:r>
            <w:r w:rsidRPr="00005DA0">
              <w:rPr>
                <w:color w:val="000000"/>
                <w:spacing w:val="-2"/>
                <w:w w:val="115"/>
                <w:sz w:val="20"/>
                <w:szCs w:val="20"/>
              </w:rPr>
              <w:t xml:space="preserve"> </w:t>
            </w:r>
            <w:r w:rsidRPr="00005DA0">
              <w:rPr>
                <w:color w:val="000000"/>
                <w:w w:val="115"/>
                <w:sz w:val="20"/>
                <w:szCs w:val="20"/>
              </w:rPr>
              <w:t>слов</w:t>
            </w:r>
            <w:r w:rsidRPr="00005DA0">
              <w:rPr>
                <w:color w:val="000000"/>
                <w:spacing w:val="-3"/>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выражений.</w:t>
            </w:r>
          </w:p>
          <w:p w14:paraId="3007F2BC"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Участвовать в разработке проектов по литературе</w:t>
            </w:r>
            <w:r w:rsidRPr="00005DA0">
              <w:rPr>
                <w:color w:val="000000"/>
                <w:spacing w:val="1"/>
                <w:w w:val="115"/>
                <w:sz w:val="20"/>
                <w:szCs w:val="20"/>
              </w:rPr>
              <w:t xml:space="preserve"> </w:t>
            </w:r>
            <w:r w:rsidRPr="00005DA0">
              <w:rPr>
                <w:color w:val="000000"/>
                <w:w w:val="115"/>
                <w:sz w:val="20"/>
                <w:szCs w:val="20"/>
              </w:rPr>
              <w:t>первой</w:t>
            </w:r>
            <w:r w:rsidRPr="00005DA0">
              <w:rPr>
                <w:color w:val="000000"/>
                <w:spacing w:val="-8"/>
                <w:w w:val="115"/>
                <w:sz w:val="20"/>
                <w:szCs w:val="20"/>
              </w:rPr>
              <w:t xml:space="preserve"> </w:t>
            </w:r>
            <w:r w:rsidRPr="00005DA0">
              <w:rPr>
                <w:color w:val="000000"/>
                <w:w w:val="115"/>
                <w:sz w:val="20"/>
                <w:szCs w:val="20"/>
              </w:rPr>
              <w:t>половины</w:t>
            </w:r>
            <w:r w:rsidRPr="00005DA0">
              <w:rPr>
                <w:color w:val="000000"/>
                <w:spacing w:val="-7"/>
                <w:w w:val="115"/>
                <w:sz w:val="20"/>
                <w:szCs w:val="20"/>
              </w:rPr>
              <w:t xml:space="preserve"> </w:t>
            </w:r>
            <w:r w:rsidRPr="00005DA0">
              <w:rPr>
                <w:color w:val="000000"/>
                <w:w w:val="115"/>
                <w:sz w:val="20"/>
                <w:szCs w:val="20"/>
              </w:rPr>
              <w:t>ХIХ</w:t>
            </w:r>
            <w:r w:rsidRPr="00005DA0">
              <w:rPr>
                <w:color w:val="000000"/>
                <w:spacing w:val="-7"/>
                <w:w w:val="115"/>
                <w:sz w:val="20"/>
                <w:szCs w:val="20"/>
              </w:rPr>
              <w:t xml:space="preserve"> </w:t>
            </w:r>
            <w:r w:rsidRPr="00005DA0">
              <w:rPr>
                <w:color w:val="000000"/>
                <w:w w:val="115"/>
                <w:sz w:val="20"/>
                <w:szCs w:val="20"/>
              </w:rPr>
              <w:t>века</w:t>
            </w:r>
            <w:r w:rsidRPr="00005DA0">
              <w:rPr>
                <w:color w:val="000000"/>
                <w:spacing w:val="-7"/>
                <w:w w:val="115"/>
                <w:sz w:val="20"/>
                <w:szCs w:val="20"/>
              </w:rPr>
              <w:t xml:space="preserve"> </w:t>
            </w:r>
            <w:r w:rsidRPr="00005DA0">
              <w:rPr>
                <w:color w:val="000000"/>
                <w:w w:val="115"/>
                <w:sz w:val="20"/>
                <w:szCs w:val="20"/>
              </w:rPr>
              <w:t>(по</w:t>
            </w:r>
            <w:r w:rsidRPr="00005DA0">
              <w:rPr>
                <w:color w:val="000000"/>
                <w:spacing w:val="-7"/>
                <w:w w:val="115"/>
                <w:sz w:val="20"/>
                <w:szCs w:val="20"/>
              </w:rPr>
              <w:t xml:space="preserve"> </w:t>
            </w:r>
            <w:r w:rsidRPr="00005DA0">
              <w:rPr>
                <w:color w:val="000000"/>
                <w:w w:val="115"/>
                <w:sz w:val="20"/>
                <w:szCs w:val="20"/>
              </w:rPr>
              <w:lastRenderedPageBreak/>
              <w:t>выбору</w:t>
            </w:r>
            <w:r w:rsidRPr="00005DA0">
              <w:rPr>
                <w:color w:val="000000"/>
                <w:spacing w:val="-7"/>
                <w:w w:val="115"/>
                <w:sz w:val="20"/>
                <w:szCs w:val="20"/>
              </w:rPr>
              <w:t xml:space="preserve"> </w:t>
            </w:r>
            <w:r w:rsidR="00180568">
              <w:rPr>
                <w:color w:val="000000"/>
                <w:w w:val="115"/>
                <w:sz w:val="20"/>
                <w:szCs w:val="20"/>
              </w:rPr>
              <w:t>обучающих</w:t>
            </w:r>
            <w:r w:rsidRPr="00005DA0">
              <w:rPr>
                <w:color w:val="000000"/>
                <w:w w:val="115"/>
                <w:sz w:val="20"/>
                <w:szCs w:val="20"/>
              </w:rPr>
              <w:t>ся). Планировать своё досуговое чтение, обогащать</w:t>
            </w:r>
          </w:p>
        </w:tc>
      </w:tr>
      <w:tr w:rsidR="00005DA0" w:rsidRPr="00005DA0" w14:paraId="0EF3A7A1" w14:textId="77777777" w:rsidTr="007C6E3D">
        <w:trPr>
          <w:trHeight w:val="543"/>
        </w:trPr>
        <w:tc>
          <w:tcPr>
            <w:tcW w:w="1928" w:type="dxa"/>
          </w:tcPr>
          <w:p w14:paraId="2D5D7315" w14:textId="77777777" w:rsidR="005B2FBF" w:rsidRPr="00005DA0" w:rsidRDefault="005B2FBF" w:rsidP="00180568">
            <w:pPr>
              <w:pStyle w:val="TableParagraph"/>
              <w:ind w:left="0"/>
              <w:jc w:val="center"/>
              <w:rPr>
                <w:color w:val="000000"/>
                <w:sz w:val="20"/>
                <w:szCs w:val="20"/>
              </w:rPr>
            </w:pPr>
          </w:p>
        </w:tc>
        <w:tc>
          <w:tcPr>
            <w:tcW w:w="3175" w:type="dxa"/>
          </w:tcPr>
          <w:p w14:paraId="7514CA36" w14:textId="77777777" w:rsidR="005B2FBF" w:rsidRPr="00005DA0" w:rsidRDefault="005B2FBF" w:rsidP="00180568">
            <w:pPr>
              <w:pStyle w:val="TableParagraph"/>
              <w:ind w:left="0"/>
              <w:jc w:val="center"/>
              <w:rPr>
                <w:color w:val="000000"/>
                <w:sz w:val="20"/>
                <w:szCs w:val="20"/>
              </w:rPr>
            </w:pPr>
          </w:p>
        </w:tc>
        <w:tc>
          <w:tcPr>
            <w:tcW w:w="5046" w:type="dxa"/>
          </w:tcPr>
          <w:p w14:paraId="399E74CD"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свой</w:t>
            </w:r>
            <w:r w:rsidRPr="00005DA0">
              <w:rPr>
                <w:color w:val="000000"/>
                <w:spacing w:val="3"/>
                <w:w w:val="115"/>
                <w:sz w:val="20"/>
                <w:szCs w:val="20"/>
              </w:rPr>
              <w:t xml:space="preserve"> </w:t>
            </w:r>
            <w:r w:rsidRPr="00005DA0">
              <w:rPr>
                <w:color w:val="000000"/>
                <w:w w:val="115"/>
                <w:sz w:val="20"/>
                <w:szCs w:val="20"/>
              </w:rPr>
              <w:t>круг</w:t>
            </w:r>
            <w:r w:rsidRPr="00005DA0">
              <w:rPr>
                <w:color w:val="000000"/>
                <w:spacing w:val="4"/>
                <w:w w:val="115"/>
                <w:sz w:val="20"/>
                <w:szCs w:val="20"/>
              </w:rPr>
              <w:t xml:space="preserve"> </w:t>
            </w:r>
            <w:r w:rsidRPr="00005DA0">
              <w:rPr>
                <w:color w:val="000000"/>
                <w:w w:val="115"/>
                <w:sz w:val="20"/>
                <w:szCs w:val="20"/>
              </w:rPr>
              <w:t>чтения</w:t>
            </w:r>
            <w:r w:rsidRPr="00005DA0">
              <w:rPr>
                <w:color w:val="000000"/>
                <w:spacing w:val="4"/>
                <w:w w:val="115"/>
                <w:sz w:val="20"/>
                <w:szCs w:val="20"/>
              </w:rPr>
              <w:t xml:space="preserve"> </w:t>
            </w:r>
            <w:r w:rsidRPr="00005DA0">
              <w:rPr>
                <w:color w:val="000000"/>
                <w:w w:val="115"/>
                <w:sz w:val="20"/>
                <w:szCs w:val="20"/>
              </w:rPr>
              <w:t>по</w:t>
            </w:r>
            <w:r w:rsidRPr="00005DA0">
              <w:rPr>
                <w:color w:val="000000"/>
                <w:spacing w:val="4"/>
                <w:w w:val="115"/>
                <w:sz w:val="20"/>
                <w:szCs w:val="20"/>
              </w:rPr>
              <w:t xml:space="preserve"> </w:t>
            </w:r>
            <w:r w:rsidRPr="00005DA0">
              <w:rPr>
                <w:color w:val="000000"/>
                <w:w w:val="115"/>
                <w:sz w:val="20"/>
                <w:szCs w:val="20"/>
              </w:rPr>
              <w:t>рекомендациям</w:t>
            </w:r>
            <w:r w:rsidRPr="00005DA0">
              <w:rPr>
                <w:color w:val="000000"/>
                <w:spacing w:val="4"/>
                <w:w w:val="115"/>
                <w:sz w:val="20"/>
                <w:szCs w:val="20"/>
              </w:rPr>
              <w:t xml:space="preserve"> </w:t>
            </w:r>
            <w:r w:rsidRPr="00005DA0">
              <w:rPr>
                <w:color w:val="000000"/>
                <w:w w:val="115"/>
                <w:sz w:val="20"/>
                <w:szCs w:val="20"/>
              </w:rPr>
              <w:t>учителя</w:t>
            </w:r>
            <w:r w:rsidRPr="00005DA0">
              <w:rPr>
                <w:color w:val="000000"/>
                <w:spacing w:val="4"/>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00180568">
              <w:rPr>
                <w:color w:val="000000"/>
                <w:w w:val="115"/>
                <w:sz w:val="20"/>
                <w:szCs w:val="20"/>
              </w:rPr>
              <w:t>свер</w:t>
            </w:r>
            <w:r w:rsidRPr="00005DA0">
              <w:rPr>
                <w:color w:val="000000"/>
                <w:w w:val="120"/>
                <w:sz w:val="20"/>
                <w:szCs w:val="20"/>
              </w:rPr>
              <w:t>стников.</w:t>
            </w:r>
          </w:p>
        </w:tc>
      </w:tr>
      <w:tr w:rsidR="00005DA0" w:rsidRPr="00005DA0" w14:paraId="61D6DC3B" w14:textId="77777777" w:rsidTr="007C6E3D">
        <w:trPr>
          <w:trHeight w:val="4620"/>
        </w:trPr>
        <w:tc>
          <w:tcPr>
            <w:tcW w:w="1928" w:type="dxa"/>
            <w:vMerge w:val="restart"/>
            <w:tcBorders>
              <w:left w:val="single" w:sz="6" w:space="0" w:color="000000"/>
              <w:bottom w:val="single" w:sz="6" w:space="0" w:color="000000"/>
            </w:tcBorders>
          </w:tcPr>
          <w:p w14:paraId="34728615"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lastRenderedPageBreak/>
              <w:t>Литература второй</w:t>
            </w:r>
            <w:r w:rsidRPr="00005DA0">
              <w:rPr>
                <w:color w:val="000000"/>
                <w:spacing w:val="-49"/>
                <w:w w:val="115"/>
                <w:sz w:val="20"/>
                <w:szCs w:val="20"/>
              </w:rPr>
              <w:t xml:space="preserve"> </w:t>
            </w:r>
            <w:r w:rsidR="00180568">
              <w:rPr>
                <w:color w:val="000000"/>
                <w:w w:val="115"/>
                <w:sz w:val="20"/>
                <w:szCs w:val="20"/>
              </w:rPr>
              <w:t>половины XIX ве</w:t>
            </w:r>
            <w:r w:rsidRPr="00005DA0">
              <w:rPr>
                <w:color w:val="000000"/>
                <w:w w:val="120"/>
                <w:sz w:val="20"/>
                <w:szCs w:val="20"/>
              </w:rPr>
              <w:t>ка</w:t>
            </w:r>
            <w:r w:rsidRPr="00005DA0">
              <w:rPr>
                <w:color w:val="000000"/>
                <w:spacing w:val="-12"/>
                <w:w w:val="120"/>
                <w:sz w:val="20"/>
                <w:szCs w:val="20"/>
              </w:rPr>
              <w:t xml:space="preserve"> </w:t>
            </w:r>
            <w:r w:rsidRPr="00005DA0">
              <w:rPr>
                <w:color w:val="000000"/>
                <w:w w:val="120"/>
                <w:sz w:val="20"/>
                <w:szCs w:val="20"/>
              </w:rPr>
              <w:t>(13</w:t>
            </w:r>
            <w:r w:rsidRPr="00005DA0">
              <w:rPr>
                <w:color w:val="000000"/>
                <w:spacing w:val="-11"/>
                <w:w w:val="120"/>
                <w:sz w:val="20"/>
                <w:szCs w:val="20"/>
              </w:rPr>
              <w:t xml:space="preserve"> </w:t>
            </w:r>
            <w:r w:rsidRPr="00005DA0">
              <w:rPr>
                <w:color w:val="000000"/>
                <w:w w:val="120"/>
                <w:sz w:val="20"/>
                <w:szCs w:val="20"/>
              </w:rPr>
              <w:t>ч)</w:t>
            </w:r>
          </w:p>
        </w:tc>
        <w:tc>
          <w:tcPr>
            <w:tcW w:w="3175" w:type="dxa"/>
            <w:tcBorders>
              <w:bottom w:val="single" w:sz="6" w:space="0" w:color="000000"/>
            </w:tcBorders>
          </w:tcPr>
          <w:p w14:paraId="288EAF1E"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С.</w:t>
            </w:r>
            <w:r w:rsidRPr="00005DA0">
              <w:rPr>
                <w:color w:val="000000"/>
                <w:spacing w:val="6"/>
                <w:w w:val="115"/>
                <w:sz w:val="20"/>
                <w:szCs w:val="20"/>
              </w:rPr>
              <w:t xml:space="preserve"> </w:t>
            </w:r>
            <w:r w:rsidRPr="00005DA0">
              <w:rPr>
                <w:color w:val="000000"/>
                <w:w w:val="115"/>
                <w:sz w:val="20"/>
                <w:szCs w:val="20"/>
              </w:rPr>
              <w:t>Тургенев.</w:t>
            </w:r>
            <w:r w:rsidRPr="00005DA0">
              <w:rPr>
                <w:color w:val="000000"/>
                <w:spacing w:val="6"/>
                <w:w w:val="115"/>
                <w:sz w:val="20"/>
                <w:szCs w:val="20"/>
              </w:rPr>
              <w:t xml:space="preserve"> </w:t>
            </w:r>
            <w:r w:rsidRPr="00005DA0">
              <w:rPr>
                <w:color w:val="000000"/>
                <w:w w:val="115"/>
                <w:sz w:val="20"/>
                <w:szCs w:val="20"/>
              </w:rPr>
              <w:t>Рассказы</w:t>
            </w:r>
          </w:p>
          <w:p w14:paraId="04E0E36D" w14:textId="77777777" w:rsidR="005B2FBF" w:rsidRPr="00005DA0" w:rsidRDefault="00005DA0" w:rsidP="00180568">
            <w:pPr>
              <w:pStyle w:val="TableParagraph"/>
              <w:ind w:left="0"/>
              <w:jc w:val="center"/>
              <w:rPr>
                <w:color w:val="000000"/>
                <w:sz w:val="20"/>
                <w:szCs w:val="20"/>
              </w:rPr>
            </w:pPr>
            <w:r w:rsidRPr="00005DA0">
              <w:rPr>
                <w:color w:val="000000"/>
                <w:w w:val="120"/>
                <w:sz w:val="20"/>
                <w:szCs w:val="20"/>
              </w:rPr>
              <w:t>из</w:t>
            </w:r>
            <w:r w:rsidRPr="00005DA0">
              <w:rPr>
                <w:color w:val="000000"/>
                <w:spacing w:val="-12"/>
                <w:w w:val="120"/>
                <w:sz w:val="20"/>
                <w:szCs w:val="20"/>
              </w:rPr>
              <w:t xml:space="preserve"> </w:t>
            </w:r>
            <w:r w:rsidRPr="00005DA0">
              <w:rPr>
                <w:color w:val="000000"/>
                <w:w w:val="120"/>
                <w:sz w:val="20"/>
                <w:szCs w:val="20"/>
              </w:rPr>
              <w:t>цикла</w:t>
            </w:r>
            <w:r w:rsidRPr="00005DA0">
              <w:rPr>
                <w:color w:val="000000"/>
                <w:spacing w:val="-12"/>
                <w:w w:val="120"/>
                <w:sz w:val="20"/>
                <w:szCs w:val="20"/>
              </w:rPr>
              <w:t xml:space="preserve"> </w:t>
            </w:r>
            <w:r w:rsidRPr="00005DA0">
              <w:rPr>
                <w:color w:val="000000"/>
                <w:w w:val="120"/>
                <w:sz w:val="20"/>
                <w:szCs w:val="20"/>
              </w:rPr>
              <w:t>«Записки</w:t>
            </w:r>
            <w:r w:rsidRPr="00005DA0">
              <w:rPr>
                <w:color w:val="000000"/>
                <w:spacing w:val="-11"/>
                <w:w w:val="120"/>
                <w:sz w:val="20"/>
                <w:szCs w:val="20"/>
              </w:rPr>
              <w:t xml:space="preserve"> </w:t>
            </w:r>
            <w:r w:rsidRPr="00005DA0">
              <w:rPr>
                <w:color w:val="000000"/>
                <w:w w:val="120"/>
                <w:sz w:val="20"/>
                <w:szCs w:val="20"/>
              </w:rPr>
              <w:t>охотника»</w:t>
            </w:r>
            <w:r w:rsidRPr="00005DA0">
              <w:rPr>
                <w:color w:val="000000"/>
                <w:spacing w:val="-52"/>
                <w:w w:val="120"/>
                <w:sz w:val="20"/>
                <w:szCs w:val="20"/>
              </w:rPr>
              <w:t xml:space="preserve"> </w:t>
            </w:r>
            <w:r w:rsidRPr="00005DA0">
              <w:rPr>
                <w:color w:val="000000"/>
                <w:w w:val="115"/>
                <w:sz w:val="20"/>
                <w:szCs w:val="20"/>
              </w:rPr>
              <w:t>(два</w:t>
            </w:r>
            <w:r w:rsidRPr="00005DA0">
              <w:rPr>
                <w:color w:val="000000"/>
                <w:spacing w:val="-6"/>
                <w:w w:val="115"/>
                <w:sz w:val="20"/>
                <w:szCs w:val="20"/>
              </w:rPr>
              <w:t xml:space="preserve"> </w:t>
            </w:r>
            <w:r w:rsidRPr="00005DA0">
              <w:rPr>
                <w:color w:val="000000"/>
                <w:w w:val="115"/>
                <w:sz w:val="20"/>
                <w:szCs w:val="20"/>
              </w:rPr>
              <w:t>по</w:t>
            </w:r>
            <w:r w:rsidRPr="00005DA0">
              <w:rPr>
                <w:color w:val="000000"/>
                <w:spacing w:val="-6"/>
                <w:w w:val="115"/>
                <w:sz w:val="20"/>
                <w:szCs w:val="20"/>
              </w:rPr>
              <w:t xml:space="preserve"> </w:t>
            </w:r>
            <w:r w:rsidRPr="00005DA0">
              <w:rPr>
                <w:color w:val="000000"/>
                <w:w w:val="115"/>
                <w:sz w:val="20"/>
                <w:szCs w:val="20"/>
              </w:rPr>
              <w:t>выбору).</w:t>
            </w:r>
            <w:r w:rsidRPr="00005DA0">
              <w:rPr>
                <w:color w:val="000000"/>
                <w:spacing w:val="-5"/>
                <w:w w:val="115"/>
                <w:sz w:val="20"/>
                <w:szCs w:val="20"/>
              </w:rPr>
              <w:t xml:space="preserve"> </w:t>
            </w:r>
            <w:r w:rsidRPr="00005DA0">
              <w:rPr>
                <w:color w:val="000000"/>
                <w:w w:val="115"/>
                <w:sz w:val="20"/>
                <w:szCs w:val="20"/>
              </w:rPr>
              <w:t>Например,</w:t>
            </w:r>
          </w:p>
          <w:p w14:paraId="428171B0"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«Бирюк», «Хорь и Калиныч»</w:t>
            </w:r>
            <w:r w:rsidRPr="00005DA0">
              <w:rPr>
                <w:color w:val="000000"/>
                <w:spacing w:val="1"/>
                <w:w w:val="115"/>
                <w:sz w:val="20"/>
                <w:szCs w:val="20"/>
              </w:rPr>
              <w:t xml:space="preserve"> </w:t>
            </w:r>
            <w:r w:rsidRPr="00005DA0">
              <w:rPr>
                <w:color w:val="000000"/>
                <w:w w:val="115"/>
                <w:sz w:val="20"/>
                <w:szCs w:val="20"/>
              </w:rPr>
              <w:t>и др. Стихотворения в прозе.</w:t>
            </w:r>
            <w:r w:rsidRPr="00005DA0">
              <w:rPr>
                <w:color w:val="000000"/>
                <w:spacing w:val="1"/>
                <w:w w:val="115"/>
                <w:sz w:val="20"/>
                <w:szCs w:val="20"/>
              </w:rPr>
              <w:t xml:space="preserve"> </w:t>
            </w:r>
            <w:r w:rsidRPr="00005DA0">
              <w:rPr>
                <w:color w:val="000000"/>
                <w:w w:val="120"/>
                <w:sz w:val="20"/>
                <w:szCs w:val="20"/>
              </w:rPr>
              <w:t>Например,</w:t>
            </w:r>
            <w:r w:rsidRPr="00005DA0">
              <w:rPr>
                <w:color w:val="000000"/>
                <w:spacing w:val="-6"/>
                <w:w w:val="120"/>
                <w:sz w:val="20"/>
                <w:szCs w:val="20"/>
              </w:rPr>
              <w:t xml:space="preserve"> </w:t>
            </w:r>
            <w:r w:rsidRPr="00005DA0">
              <w:rPr>
                <w:color w:val="000000"/>
                <w:w w:val="120"/>
                <w:sz w:val="20"/>
                <w:szCs w:val="20"/>
              </w:rPr>
              <w:t>«Русский</w:t>
            </w:r>
            <w:r w:rsidRPr="00005DA0">
              <w:rPr>
                <w:color w:val="000000"/>
                <w:spacing w:val="-5"/>
                <w:w w:val="120"/>
                <w:sz w:val="20"/>
                <w:szCs w:val="20"/>
              </w:rPr>
              <w:t xml:space="preserve"> </w:t>
            </w:r>
            <w:r w:rsidRPr="00005DA0">
              <w:rPr>
                <w:color w:val="000000"/>
                <w:w w:val="120"/>
                <w:sz w:val="20"/>
                <w:szCs w:val="20"/>
              </w:rPr>
              <w:t>язык»,</w:t>
            </w:r>
          </w:p>
          <w:p w14:paraId="7AF34367"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«Воробей»</w:t>
            </w:r>
            <w:r w:rsidRPr="00005DA0">
              <w:rPr>
                <w:color w:val="000000"/>
                <w:spacing w:val="-9"/>
                <w:w w:val="115"/>
                <w:sz w:val="20"/>
                <w:szCs w:val="20"/>
              </w:rPr>
              <w:t xml:space="preserve"> </w:t>
            </w:r>
            <w:r w:rsidRPr="00005DA0">
              <w:rPr>
                <w:color w:val="000000"/>
                <w:w w:val="115"/>
                <w:sz w:val="20"/>
                <w:szCs w:val="20"/>
              </w:rPr>
              <w:t>и</w:t>
            </w:r>
            <w:r w:rsidRPr="00005DA0">
              <w:rPr>
                <w:color w:val="000000"/>
                <w:spacing w:val="-9"/>
                <w:w w:val="115"/>
                <w:sz w:val="20"/>
                <w:szCs w:val="20"/>
              </w:rPr>
              <w:t xml:space="preserve"> </w:t>
            </w:r>
            <w:r w:rsidRPr="00005DA0">
              <w:rPr>
                <w:color w:val="000000"/>
                <w:w w:val="115"/>
                <w:sz w:val="20"/>
                <w:szCs w:val="20"/>
              </w:rPr>
              <w:t>др.</w:t>
            </w:r>
            <w:r w:rsidRPr="00005DA0">
              <w:rPr>
                <w:color w:val="000000"/>
                <w:spacing w:val="-9"/>
                <w:w w:val="115"/>
                <w:sz w:val="20"/>
                <w:szCs w:val="20"/>
              </w:rPr>
              <w:t xml:space="preserve"> </w:t>
            </w:r>
            <w:r w:rsidRPr="00005DA0">
              <w:rPr>
                <w:color w:val="000000"/>
                <w:w w:val="115"/>
                <w:sz w:val="20"/>
                <w:szCs w:val="20"/>
              </w:rPr>
              <w:t>(3</w:t>
            </w:r>
            <w:r w:rsidRPr="00005DA0">
              <w:rPr>
                <w:color w:val="000000"/>
                <w:spacing w:val="-8"/>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616DB7C8"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Воспринимать</w:t>
            </w:r>
            <w:r w:rsidRPr="00005DA0">
              <w:rPr>
                <w:color w:val="000000"/>
                <w:spacing w:val="8"/>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выразительно</w:t>
            </w:r>
            <w:r w:rsidRPr="00005DA0">
              <w:rPr>
                <w:color w:val="000000"/>
                <w:spacing w:val="9"/>
                <w:w w:val="115"/>
                <w:sz w:val="20"/>
                <w:szCs w:val="20"/>
              </w:rPr>
              <w:t xml:space="preserve"> </w:t>
            </w:r>
            <w:r w:rsidRPr="00005DA0">
              <w:rPr>
                <w:color w:val="000000"/>
                <w:w w:val="115"/>
                <w:sz w:val="20"/>
                <w:szCs w:val="20"/>
              </w:rPr>
              <w:t>читать</w:t>
            </w:r>
            <w:r w:rsidRPr="00005DA0">
              <w:rPr>
                <w:color w:val="000000"/>
                <w:spacing w:val="8"/>
                <w:w w:val="115"/>
                <w:sz w:val="20"/>
                <w:szCs w:val="20"/>
              </w:rPr>
              <w:t xml:space="preserve"> </w:t>
            </w:r>
            <w:r w:rsidRPr="00005DA0">
              <w:rPr>
                <w:color w:val="000000"/>
                <w:w w:val="115"/>
                <w:sz w:val="20"/>
                <w:szCs w:val="20"/>
              </w:rPr>
              <w:t>литературные</w:t>
            </w:r>
            <w:r w:rsidRPr="00005DA0">
              <w:rPr>
                <w:color w:val="000000"/>
                <w:spacing w:val="1"/>
                <w:w w:val="115"/>
                <w:sz w:val="20"/>
                <w:szCs w:val="20"/>
              </w:rPr>
              <w:t xml:space="preserve"> </w:t>
            </w:r>
            <w:r w:rsidRPr="00005DA0">
              <w:rPr>
                <w:color w:val="000000"/>
                <w:w w:val="115"/>
                <w:sz w:val="20"/>
                <w:szCs w:val="20"/>
              </w:rPr>
              <w:t>произведения. Выражать личное читательское</w:t>
            </w:r>
            <w:r w:rsidRPr="00005DA0">
              <w:rPr>
                <w:color w:val="000000"/>
                <w:spacing w:val="1"/>
                <w:w w:val="115"/>
                <w:sz w:val="20"/>
                <w:szCs w:val="20"/>
              </w:rPr>
              <w:t xml:space="preserve"> </w:t>
            </w:r>
            <w:r w:rsidRPr="00005DA0">
              <w:rPr>
                <w:color w:val="000000"/>
                <w:w w:val="115"/>
                <w:sz w:val="20"/>
                <w:szCs w:val="20"/>
              </w:rPr>
              <w:t>отношение к прочитанному. Составлять тезисный</w:t>
            </w:r>
            <w:r w:rsidRPr="00005DA0">
              <w:rPr>
                <w:color w:val="000000"/>
                <w:spacing w:val="1"/>
                <w:w w:val="115"/>
                <w:sz w:val="20"/>
                <w:szCs w:val="20"/>
              </w:rPr>
              <w:t xml:space="preserve"> </w:t>
            </w:r>
            <w:r w:rsidRPr="00005DA0">
              <w:rPr>
                <w:color w:val="000000"/>
                <w:w w:val="115"/>
                <w:sz w:val="20"/>
                <w:szCs w:val="20"/>
              </w:rPr>
              <w:t>план</w:t>
            </w:r>
            <w:r w:rsidRPr="00005DA0">
              <w:rPr>
                <w:color w:val="000000"/>
                <w:spacing w:val="1"/>
                <w:w w:val="115"/>
                <w:sz w:val="20"/>
                <w:szCs w:val="20"/>
              </w:rPr>
              <w:t xml:space="preserve"> </w:t>
            </w:r>
            <w:r w:rsidRPr="00005DA0">
              <w:rPr>
                <w:color w:val="000000"/>
                <w:w w:val="115"/>
                <w:sz w:val="20"/>
                <w:szCs w:val="20"/>
              </w:rPr>
              <w:t>статьи</w:t>
            </w:r>
            <w:r w:rsidRPr="00005DA0">
              <w:rPr>
                <w:color w:val="000000"/>
                <w:spacing w:val="2"/>
                <w:w w:val="115"/>
                <w:sz w:val="20"/>
                <w:szCs w:val="20"/>
              </w:rPr>
              <w:t xml:space="preserve"> </w:t>
            </w:r>
            <w:r w:rsidRPr="00005DA0">
              <w:rPr>
                <w:color w:val="000000"/>
                <w:w w:val="115"/>
                <w:sz w:val="20"/>
                <w:szCs w:val="20"/>
              </w:rPr>
              <w:t>учебника.</w:t>
            </w:r>
            <w:r w:rsidRPr="00005DA0">
              <w:rPr>
                <w:color w:val="000000"/>
                <w:spacing w:val="2"/>
                <w:w w:val="115"/>
                <w:sz w:val="20"/>
                <w:szCs w:val="20"/>
              </w:rPr>
              <w:t xml:space="preserve"> </w:t>
            </w:r>
            <w:r w:rsidRPr="00005DA0">
              <w:rPr>
                <w:color w:val="000000"/>
                <w:w w:val="115"/>
                <w:sz w:val="20"/>
                <w:szCs w:val="20"/>
              </w:rPr>
              <w:t>Устно</w:t>
            </w:r>
            <w:r w:rsidRPr="00005DA0">
              <w:rPr>
                <w:color w:val="000000"/>
                <w:spacing w:val="2"/>
                <w:w w:val="115"/>
                <w:sz w:val="20"/>
                <w:szCs w:val="20"/>
              </w:rPr>
              <w:t xml:space="preserve"> </w:t>
            </w:r>
            <w:r w:rsidRPr="00005DA0">
              <w:rPr>
                <w:color w:val="000000"/>
                <w:w w:val="115"/>
                <w:sz w:val="20"/>
                <w:szCs w:val="20"/>
              </w:rPr>
              <w:t>или</w:t>
            </w:r>
            <w:r w:rsidRPr="00005DA0">
              <w:rPr>
                <w:color w:val="000000"/>
                <w:spacing w:val="2"/>
                <w:w w:val="115"/>
                <w:sz w:val="20"/>
                <w:szCs w:val="20"/>
              </w:rPr>
              <w:t xml:space="preserve"> </w:t>
            </w:r>
            <w:r w:rsidRPr="00005DA0">
              <w:rPr>
                <w:color w:val="000000"/>
                <w:w w:val="115"/>
                <w:sz w:val="20"/>
                <w:szCs w:val="20"/>
              </w:rPr>
              <w:t>письменно</w:t>
            </w:r>
            <w:r w:rsidRPr="00005DA0">
              <w:rPr>
                <w:color w:val="000000"/>
                <w:spacing w:val="2"/>
                <w:w w:val="115"/>
                <w:sz w:val="20"/>
                <w:szCs w:val="20"/>
              </w:rPr>
              <w:t xml:space="preserve"> </w:t>
            </w:r>
            <w:r w:rsidRPr="00005DA0">
              <w:rPr>
                <w:color w:val="000000"/>
                <w:w w:val="115"/>
                <w:sz w:val="20"/>
                <w:szCs w:val="20"/>
              </w:rPr>
              <w:t>отвечать</w:t>
            </w:r>
            <w:r w:rsidRPr="00005DA0">
              <w:rPr>
                <w:color w:val="000000"/>
                <w:spacing w:val="-49"/>
                <w:w w:val="115"/>
                <w:sz w:val="20"/>
                <w:szCs w:val="20"/>
              </w:rPr>
              <w:t xml:space="preserve"> </w:t>
            </w:r>
            <w:r w:rsidRPr="00005DA0">
              <w:rPr>
                <w:color w:val="000000"/>
                <w:w w:val="115"/>
                <w:sz w:val="20"/>
                <w:szCs w:val="20"/>
              </w:rPr>
              <w:t>на вопросы (с и</w:t>
            </w:r>
            <w:r w:rsidR="00180568">
              <w:rPr>
                <w:color w:val="000000"/>
                <w:w w:val="115"/>
                <w:sz w:val="20"/>
                <w:szCs w:val="20"/>
              </w:rPr>
              <w:t>спользованием цитирования). Уча</w:t>
            </w:r>
            <w:r w:rsidRPr="00005DA0">
              <w:rPr>
                <w:color w:val="000000"/>
                <w:w w:val="115"/>
                <w:sz w:val="20"/>
                <w:szCs w:val="20"/>
              </w:rPr>
              <w:t>ствовать</w:t>
            </w:r>
            <w:r w:rsidRPr="00005DA0">
              <w:rPr>
                <w:color w:val="000000"/>
                <w:spacing w:val="4"/>
                <w:w w:val="115"/>
                <w:sz w:val="20"/>
                <w:szCs w:val="20"/>
              </w:rPr>
              <w:t xml:space="preserve"> </w:t>
            </w:r>
            <w:r w:rsidRPr="00005DA0">
              <w:rPr>
                <w:color w:val="000000"/>
                <w:w w:val="115"/>
                <w:sz w:val="20"/>
                <w:szCs w:val="20"/>
              </w:rPr>
              <w:t>в</w:t>
            </w:r>
            <w:r w:rsidRPr="00005DA0">
              <w:rPr>
                <w:color w:val="000000"/>
                <w:spacing w:val="4"/>
                <w:w w:val="115"/>
                <w:sz w:val="20"/>
                <w:szCs w:val="20"/>
              </w:rPr>
              <w:t xml:space="preserve"> </w:t>
            </w:r>
            <w:r w:rsidRPr="00005DA0">
              <w:rPr>
                <w:color w:val="000000"/>
                <w:w w:val="115"/>
                <w:sz w:val="20"/>
                <w:szCs w:val="20"/>
              </w:rPr>
              <w:t>коллективном</w:t>
            </w:r>
            <w:r w:rsidRPr="00005DA0">
              <w:rPr>
                <w:color w:val="000000"/>
                <w:spacing w:val="5"/>
                <w:w w:val="115"/>
                <w:sz w:val="20"/>
                <w:szCs w:val="20"/>
              </w:rPr>
              <w:t xml:space="preserve"> </w:t>
            </w:r>
            <w:r w:rsidRPr="00005DA0">
              <w:rPr>
                <w:color w:val="000000"/>
                <w:w w:val="115"/>
                <w:sz w:val="20"/>
                <w:szCs w:val="20"/>
              </w:rPr>
              <w:t>диалоге.</w:t>
            </w:r>
            <w:r w:rsidRPr="00005DA0">
              <w:rPr>
                <w:color w:val="000000"/>
                <w:spacing w:val="4"/>
                <w:w w:val="115"/>
                <w:sz w:val="20"/>
                <w:szCs w:val="20"/>
              </w:rPr>
              <w:t xml:space="preserve"> </w:t>
            </w:r>
            <w:r w:rsidRPr="00005DA0">
              <w:rPr>
                <w:color w:val="000000"/>
                <w:w w:val="115"/>
                <w:sz w:val="20"/>
                <w:szCs w:val="20"/>
              </w:rPr>
              <w:t>Составлять</w:t>
            </w:r>
            <w:r w:rsidRPr="00005DA0">
              <w:rPr>
                <w:color w:val="000000"/>
                <w:spacing w:val="5"/>
                <w:w w:val="115"/>
                <w:sz w:val="20"/>
                <w:szCs w:val="20"/>
              </w:rPr>
              <w:t xml:space="preserve"> </w:t>
            </w:r>
            <w:r w:rsidR="00180568">
              <w:rPr>
                <w:color w:val="000000"/>
                <w:w w:val="115"/>
                <w:sz w:val="20"/>
                <w:szCs w:val="20"/>
              </w:rPr>
              <w:t>лекси</w:t>
            </w:r>
            <w:r w:rsidRPr="00005DA0">
              <w:rPr>
                <w:color w:val="000000"/>
                <w:w w:val="115"/>
                <w:sz w:val="20"/>
                <w:szCs w:val="20"/>
              </w:rPr>
              <w:t>ческие</w:t>
            </w:r>
            <w:r w:rsidRPr="00005DA0">
              <w:rPr>
                <w:color w:val="000000"/>
                <w:spacing w:val="13"/>
                <w:w w:val="115"/>
                <w:sz w:val="20"/>
                <w:szCs w:val="20"/>
              </w:rPr>
              <w:t xml:space="preserve"> </w:t>
            </w:r>
            <w:r w:rsidRPr="00005DA0">
              <w:rPr>
                <w:color w:val="000000"/>
                <w:w w:val="115"/>
                <w:sz w:val="20"/>
                <w:szCs w:val="20"/>
              </w:rPr>
              <w:t>и</w:t>
            </w:r>
            <w:r w:rsidRPr="00005DA0">
              <w:rPr>
                <w:color w:val="000000"/>
                <w:spacing w:val="14"/>
                <w:w w:val="115"/>
                <w:sz w:val="20"/>
                <w:szCs w:val="20"/>
              </w:rPr>
              <w:t xml:space="preserve"> </w:t>
            </w:r>
            <w:r w:rsidRPr="00005DA0">
              <w:rPr>
                <w:color w:val="000000"/>
                <w:w w:val="115"/>
                <w:sz w:val="20"/>
                <w:szCs w:val="20"/>
              </w:rPr>
              <w:t>историко-культурные</w:t>
            </w:r>
            <w:r w:rsidRPr="00005DA0">
              <w:rPr>
                <w:color w:val="000000"/>
                <w:spacing w:val="14"/>
                <w:w w:val="115"/>
                <w:sz w:val="20"/>
                <w:szCs w:val="20"/>
              </w:rPr>
              <w:t xml:space="preserve"> </w:t>
            </w:r>
            <w:r w:rsidRPr="00005DA0">
              <w:rPr>
                <w:color w:val="000000"/>
                <w:w w:val="115"/>
                <w:sz w:val="20"/>
                <w:szCs w:val="20"/>
              </w:rPr>
              <w:t>комментарии.</w:t>
            </w:r>
            <w:r w:rsidRPr="00005DA0">
              <w:rPr>
                <w:color w:val="000000"/>
                <w:spacing w:val="13"/>
                <w:w w:val="115"/>
                <w:sz w:val="20"/>
                <w:szCs w:val="20"/>
              </w:rPr>
              <w:t xml:space="preserve"> </w:t>
            </w:r>
            <w:r w:rsidR="00180568">
              <w:rPr>
                <w:color w:val="000000"/>
                <w:w w:val="115"/>
                <w:sz w:val="20"/>
                <w:szCs w:val="20"/>
              </w:rPr>
              <w:t>Анали</w:t>
            </w:r>
            <w:r w:rsidRPr="00005DA0">
              <w:rPr>
                <w:color w:val="000000"/>
                <w:w w:val="115"/>
                <w:sz w:val="20"/>
                <w:szCs w:val="20"/>
              </w:rPr>
              <w:t>зировать сюжет</w:t>
            </w:r>
            <w:r w:rsidR="00180568">
              <w:rPr>
                <w:color w:val="000000"/>
                <w:w w:val="115"/>
                <w:sz w:val="20"/>
                <w:szCs w:val="20"/>
              </w:rPr>
              <w:t>, тематику проблематику, идейно-</w:t>
            </w:r>
            <w:r w:rsidRPr="00005DA0">
              <w:rPr>
                <w:color w:val="000000"/>
                <w:w w:val="115"/>
                <w:sz w:val="20"/>
                <w:szCs w:val="20"/>
              </w:rPr>
              <w:t>художественное</w:t>
            </w:r>
            <w:r w:rsidR="00180568">
              <w:rPr>
                <w:color w:val="000000"/>
                <w:w w:val="115"/>
                <w:sz w:val="20"/>
                <w:szCs w:val="20"/>
              </w:rPr>
              <w:t xml:space="preserve"> содержание, определять компози</w:t>
            </w:r>
            <w:r w:rsidRPr="00005DA0">
              <w:rPr>
                <w:color w:val="000000"/>
                <w:w w:val="115"/>
                <w:sz w:val="20"/>
                <w:szCs w:val="20"/>
              </w:rPr>
              <w:t>ционные</w:t>
            </w:r>
            <w:r w:rsidRPr="00005DA0">
              <w:rPr>
                <w:color w:val="000000"/>
                <w:spacing w:val="2"/>
                <w:w w:val="115"/>
                <w:sz w:val="20"/>
                <w:szCs w:val="20"/>
              </w:rPr>
              <w:t xml:space="preserve"> </w:t>
            </w:r>
            <w:r w:rsidRPr="00005DA0">
              <w:rPr>
                <w:color w:val="000000"/>
                <w:w w:val="115"/>
                <w:sz w:val="20"/>
                <w:szCs w:val="20"/>
              </w:rPr>
              <w:t>особенности</w:t>
            </w:r>
            <w:r w:rsidRPr="00005DA0">
              <w:rPr>
                <w:color w:val="000000"/>
                <w:spacing w:val="2"/>
                <w:w w:val="115"/>
                <w:sz w:val="20"/>
                <w:szCs w:val="20"/>
              </w:rPr>
              <w:t xml:space="preserve"> </w:t>
            </w:r>
            <w:r w:rsidRPr="00005DA0">
              <w:rPr>
                <w:color w:val="000000"/>
                <w:w w:val="115"/>
                <w:sz w:val="20"/>
                <w:szCs w:val="20"/>
              </w:rPr>
              <w:t>произведений.</w:t>
            </w:r>
            <w:r w:rsidRPr="00005DA0">
              <w:rPr>
                <w:color w:val="000000"/>
                <w:spacing w:val="2"/>
                <w:w w:val="115"/>
                <w:sz w:val="20"/>
                <w:szCs w:val="20"/>
              </w:rPr>
              <w:t xml:space="preserve"> </w:t>
            </w:r>
            <w:r w:rsidRPr="00005DA0">
              <w:rPr>
                <w:color w:val="000000"/>
                <w:w w:val="115"/>
                <w:sz w:val="20"/>
                <w:szCs w:val="20"/>
              </w:rPr>
              <w:t>Формулировать</w:t>
            </w:r>
            <w:r w:rsidRPr="00005DA0">
              <w:rPr>
                <w:color w:val="000000"/>
                <w:spacing w:val="-48"/>
                <w:w w:val="115"/>
                <w:sz w:val="20"/>
                <w:szCs w:val="20"/>
              </w:rPr>
              <w:t xml:space="preserve"> </w:t>
            </w:r>
            <w:r w:rsidRPr="00005DA0">
              <w:rPr>
                <w:color w:val="000000"/>
                <w:w w:val="115"/>
                <w:sz w:val="20"/>
                <w:szCs w:val="20"/>
              </w:rPr>
              <w:t>вопросы</w:t>
            </w:r>
            <w:r w:rsidRPr="00005DA0">
              <w:rPr>
                <w:color w:val="000000"/>
                <w:spacing w:val="1"/>
                <w:w w:val="115"/>
                <w:sz w:val="20"/>
                <w:szCs w:val="20"/>
              </w:rPr>
              <w:t xml:space="preserve"> </w:t>
            </w:r>
            <w:r w:rsidRPr="00005DA0">
              <w:rPr>
                <w:color w:val="000000"/>
                <w:w w:val="115"/>
                <w:sz w:val="20"/>
                <w:szCs w:val="20"/>
              </w:rPr>
              <w:t>по</w:t>
            </w:r>
            <w:r w:rsidRPr="00005DA0">
              <w:rPr>
                <w:color w:val="000000"/>
                <w:spacing w:val="2"/>
                <w:w w:val="115"/>
                <w:sz w:val="20"/>
                <w:szCs w:val="20"/>
              </w:rPr>
              <w:t xml:space="preserve"> </w:t>
            </w:r>
            <w:r w:rsidRPr="00005DA0">
              <w:rPr>
                <w:color w:val="000000"/>
                <w:w w:val="115"/>
                <w:sz w:val="20"/>
                <w:szCs w:val="20"/>
              </w:rPr>
              <w:t>тексту</w:t>
            </w:r>
            <w:r w:rsidRPr="00005DA0">
              <w:rPr>
                <w:color w:val="000000"/>
                <w:spacing w:val="2"/>
                <w:w w:val="115"/>
                <w:sz w:val="20"/>
                <w:szCs w:val="20"/>
              </w:rPr>
              <w:t xml:space="preserve"> </w:t>
            </w:r>
            <w:r w:rsidRPr="00005DA0">
              <w:rPr>
                <w:color w:val="000000"/>
                <w:w w:val="115"/>
                <w:sz w:val="20"/>
                <w:szCs w:val="20"/>
              </w:rPr>
              <w:t>произведения.</w:t>
            </w:r>
            <w:r w:rsidRPr="00005DA0">
              <w:rPr>
                <w:color w:val="000000"/>
                <w:spacing w:val="2"/>
                <w:w w:val="115"/>
                <w:sz w:val="20"/>
                <w:szCs w:val="20"/>
              </w:rPr>
              <w:t xml:space="preserve"> </w:t>
            </w:r>
            <w:r w:rsidRPr="00005DA0">
              <w:rPr>
                <w:color w:val="000000"/>
                <w:w w:val="115"/>
                <w:sz w:val="20"/>
                <w:szCs w:val="20"/>
              </w:rPr>
              <w:t>Характеризовать</w:t>
            </w:r>
          </w:p>
          <w:p w14:paraId="49306D1D"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и сопоставлять основных героев произведений,</w:t>
            </w:r>
            <w:r w:rsidRPr="00005DA0">
              <w:rPr>
                <w:color w:val="000000"/>
                <w:spacing w:val="1"/>
                <w:w w:val="115"/>
                <w:sz w:val="20"/>
                <w:szCs w:val="20"/>
              </w:rPr>
              <w:t xml:space="preserve"> </w:t>
            </w:r>
            <w:r w:rsidRPr="00005DA0">
              <w:rPr>
                <w:color w:val="000000"/>
                <w:w w:val="115"/>
                <w:sz w:val="20"/>
                <w:szCs w:val="20"/>
              </w:rPr>
              <w:t>выявлять художественные средства их создания.</w:t>
            </w:r>
            <w:r w:rsidRPr="00005DA0">
              <w:rPr>
                <w:color w:val="000000"/>
                <w:spacing w:val="1"/>
                <w:w w:val="115"/>
                <w:sz w:val="20"/>
                <w:szCs w:val="20"/>
              </w:rPr>
              <w:t xml:space="preserve"> </w:t>
            </w:r>
            <w:r w:rsidRPr="00005DA0">
              <w:rPr>
                <w:color w:val="000000"/>
                <w:w w:val="115"/>
                <w:sz w:val="20"/>
                <w:szCs w:val="20"/>
              </w:rPr>
              <w:t>Анализировать</w:t>
            </w:r>
            <w:r w:rsidRPr="00005DA0">
              <w:rPr>
                <w:color w:val="000000"/>
                <w:spacing w:val="2"/>
                <w:w w:val="115"/>
                <w:sz w:val="20"/>
                <w:szCs w:val="20"/>
              </w:rPr>
              <w:t xml:space="preserve"> </w:t>
            </w:r>
            <w:r w:rsidRPr="00005DA0">
              <w:rPr>
                <w:color w:val="000000"/>
                <w:w w:val="115"/>
                <w:sz w:val="20"/>
                <w:szCs w:val="20"/>
              </w:rPr>
              <w:t>форму</w:t>
            </w:r>
            <w:r w:rsidRPr="00005DA0">
              <w:rPr>
                <w:color w:val="000000"/>
                <w:spacing w:val="2"/>
                <w:w w:val="115"/>
                <w:sz w:val="20"/>
                <w:szCs w:val="20"/>
              </w:rPr>
              <w:t xml:space="preserve"> </w:t>
            </w:r>
            <w:r w:rsidRPr="00005DA0">
              <w:rPr>
                <w:color w:val="000000"/>
                <w:w w:val="115"/>
                <w:sz w:val="20"/>
                <w:szCs w:val="20"/>
              </w:rPr>
              <w:t>выражения</w:t>
            </w:r>
            <w:r w:rsidRPr="00005DA0">
              <w:rPr>
                <w:color w:val="000000"/>
                <w:spacing w:val="2"/>
                <w:w w:val="115"/>
                <w:sz w:val="20"/>
                <w:szCs w:val="20"/>
              </w:rPr>
              <w:t xml:space="preserve"> </w:t>
            </w:r>
            <w:r w:rsidRPr="00005DA0">
              <w:rPr>
                <w:color w:val="000000"/>
                <w:w w:val="115"/>
                <w:sz w:val="20"/>
                <w:szCs w:val="20"/>
              </w:rPr>
              <w:t>авторской</w:t>
            </w:r>
            <w:r w:rsidRPr="00005DA0">
              <w:rPr>
                <w:color w:val="000000"/>
                <w:spacing w:val="3"/>
                <w:w w:val="115"/>
                <w:sz w:val="20"/>
                <w:szCs w:val="20"/>
              </w:rPr>
              <w:t xml:space="preserve"> </w:t>
            </w:r>
            <w:r w:rsidR="00180568">
              <w:rPr>
                <w:color w:val="000000"/>
                <w:w w:val="115"/>
                <w:sz w:val="20"/>
                <w:szCs w:val="20"/>
              </w:rPr>
              <w:t>пози</w:t>
            </w:r>
            <w:r w:rsidRPr="00005DA0">
              <w:rPr>
                <w:color w:val="000000"/>
                <w:w w:val="115"/>
                <w:sz w:val="20"/>
                <w:szCs w:val="20"/>
              </w:rPr>
              <w:t>ции.</w:t>
            </w:r>
            <w:r w:rsidRPr="00005DA0">
              <w:rPr>
                <w:color w:val="000000"/>
                <w:spacing w:val="1"/>
                <w:w w:val="115"/>
                <w:sz w:val="20"/>
                <w:szCs w:val="20"/>
              </w:rPr>
              <w:t xml:space="preserve"> </w:t>
            </w:r>
            <w:r w:rsidRPr="00005DA0">
              <w:rPr>
                <w:color w:val="000000"/>
                <w:w w:val="115"/>
                <w:sz w:val="20"/>
                <w:szCs w:val="20"/>
              </w:rPr>
              <w:t>Выявлять</w:t>
            </w:r>
            <w:r w:rsidRPr="00005DA0">
              <w:rPr>
                <w:color w:val="000000"/>
                <w:spacing w:val="1"/>
                <w:w w:val="115"/>
                <w:sz w:val="20"/>
                <w:szCs w:val="20"/>
              </w:rPr>
              <w:t xml:space="preserve"> </w:t>
            </w:r>
            <w:r w:rsidRPr="00005DA0">
              <w:rPr>
                <w:color w:val="000000"/>
                <w:w w:val="115"/>
                <w:sz w:val="20"/>
                <w:szCs w:val="20"/>
              </w:rPr>
              <w:t>средства</w:t>
            </w:r>
            <w:r w:rsidRPr="00005DA0">
              <w:rPr>
                <w:color w:val="000000"/>
                <w:spacing w:val="2"/>
                <w:w w:val="115"/>
                <w:sz w:val="20"/>
                <w:szCs w:val="20"/>
              </w:rPr>
              <w:t xml:space="preserve"> </w:t>
            </w:r>
            <w:r w:rsidRPr="00005DA0">
              <w:rPr>
                <w:color w:val="000000"/>
                <w:w w:val="115"/>
                <w:sz w:val="20"/>
                <w:szCs w:val="20"/>
              </w:rPr>
              <w:t>художественной</w:t>
            </w:r>
            <w:r w:rsidRPr="00005DA0">
              <w:rPr>
                <w:color w:val="000000"/>
                <w:spacing w:val="1"/>
                <w:w w:val="115"/>
                <w:sz w:val="20"/>
                <w:szCs w:val="20"/>
              </w:rPr>
              <w:t xml:space="preserve"> </w:t>
            </w:r>
            <w:r w:rsidR="00180568">
              <w:rPr>
                <w:color w:val="000000"/>
                <w:w w:val="115"/>
                <w:sz w:val="20"/>
                <w:szCs w:val="20"/>
              </w:rPr>
              <w:t>изобрази</w:t>
            </w:r>
            <w:r w:rsidRPr="00005DA0">
              <w:rPr>
                <w:color w:val="000000"/>
                <w:w w:val="115"/>
                <w:sz w:val="20"/>
                <w:szCs w:val="20"/>
              </w:rPr>
              <w:t>тельности</w:t>
            </w:r>
            <w:r w:rsidRPr="00005DA0">
              <w:rPr>
                <w:color w:val="000000"/>
                <w:spacing w:val="14"/>
                <w:w w:val="115"/>
                <w:sz w:val="20"/>
                <w:szCs w:val="20"/>
              </w:rPr>
              <w:t xml:space="preserve"> </w:t>
            </w:r>
            <w:r w:rsidRPr="00005DA0">
              <w:rPr>
                <w:color w:val="000000"/>
                <w:w w:val="115"/>
                <w:sz w:val="20"/>
                <w:szCs w:val="20"/>
              </w:rPr>
              <w:t>в</w:t>
            </w:r>
            <w:r w:rsidRPr="00005DA0">
              <w:rPr>
                <w:color w:val="000000"/>
                <w:spacing w:val="15"/>
                <w:w w:val="115"/>
                <w:sz w:val="20"/>
                <w:szCs w:val="20"/>
              </w:rPr>
              <w:t xml:space="preserve"> </w:t>
            </w:r>
            <w:r w:rsidRPr="00005DA0">
              <w:rPr>
                <w:color w:val="000000"/>
                <w:w w:val="115"/>
                <w:sz w:val="20"/>
                <w:szCs w:val="20"/>
              </w:rPr>
              <w:t>произведениях.</w:t>
            </w:r>
            <w:r w:rsidRPr="00005DA0">
              <w:rPr>
                <w:color w:val="000000"/>
                <w:spacing w:val="14"/>
                <w:w w:val="115"/>
                <w:sz w:val="20"/>
                <w:szCs w:val="20"/>
              </w:rPr>
              <w:t xml:space="preserve"> </w:t>
            </w:r>
            <w:r w:rsidRPr="00005DA0">
              <w:rPr>
                <w:color w:val="000000"/>
                <w:w w:val="115"/>
                <w:sz w:val="20"/>
                <w:szCs w:val="20"/>
              </w:rPr>
              <w:t>Использовать</w:t>
            </w:r>
            <w:r w:rsidRPr="00005DA0">
              <w:rPr>
                <w:color w:val="000000"/>
                <w:spacing w:val="15"/>
                <w:w w:val="115"/>
                <w:sz w:val="20"/>
                <w:szCs w:val="20"/>
              </w:rPr>
              <w:t xml:space="preserve"> </w:t>
            </w:r>
            <w:r w:rsidRPr="00005DA0">
              <w:rPr>
                <w:color w:val="000000"/>
                <w:w w:val="115"/>
                <w:sz w:val="20"/>
                <w:szCs w:val="20"/>
              </w:rPr>
              <w:t>различные</w:t>
            </w:r>
            <w:r w:rsidRPr="00005DA0">
              <w:rPr>
                <w:color w:val="000000"/>
                <w:spacing w:val="-49"/>
                <w:w w:val="115"/>
                <w:sz w:val="20"/>
                <w:szCs w:val="20"/>
              </w:rPr>
              <w:t xml:space="preserve"> </w:t>
            </w:r>
            <w:r w:rsidRPr="00005DA0">
              <w:rPr>
                <w:color w:val="000000"/>
                <w:w w:val="115"/>
                <w:sz w:val="20"/>
                <w:szCs w:val="20"/>
              </w:rPr>
              <w:t>виды</w:t>
            </w:r>
            <w:r w:rsidRPr="00005DA0">
              <w:rPr>
                <w:color w:val="000000"/>
                <w:spacing w:val="1"/>
                <w:w w:val="115"/>
                <w:sz w:val="20"/>
                <w:szCs w:val="20"/>
              </w:rPr>
              <w:t xml:space="preserve"> </w:t>
            </w:r>
            <w:r w:rsidRPr="00005DA0">
              <w:rPr>
                <w:color w:val="000000"/>
                <w:w w:val="115"/>
                <w:sz w:val="20"/>
                <w:szCs w:val="20"/>
              </w:rPr>
              <w:t>пересказа</w:t>
            </w:r>
            <w:r w:rsidRPr="00005DA0">
              <w:rPr>
                <w:color w:val="000000"/>
                <w:spacing w:val="1"/>
                <w:w w:val="115"/>
                <w:sz w:val="20"/>
                <w:szCs w:val="20"/>
              </w:rPr>
              <w:t xml:space="preserve"> </w:t>
            </w:r>
            <w:r w:rsidRPr="00005DA0">
              <w:rPr>
                <w:color w:val="000000"/>
                <w:w w:val="115"/>
                <w:sz w:val="20"/>
                <w:szCs w:val="20"/>
              </w:rPr>
              <w:t>произведения.</w:t>
            </w:r>
            <w:r w:rsidR="00D87583">
              <w:rPr>
                <w:color w:val="000000"/>
                <w:w w:val="115"/>
                <w:sz w:val="20"/>
                <w:szCs w:val="20"/>
              </w:rPr>
              <w:t xml:space="preserve"> </w:t>
            </w:r>
            <w:r w:rsidRPr="00005DA0">
              <w:rPr>
                <w:color w:val="000000"/>
                <w:w w:val="115"/>
                <w:sz w:val="20"/>
                <w:szCs w:val="20"/>
              </w:rPr>
              <w:t>Письменно</w:t>
            </w:r>
            <w:r w:rsidR="00D87583">
              <w:rPr>
                <w:color w:val="000000"/>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 проблемный вопрос. Работать со словарями,</w:t>
            </w:r>
            <w:r w:rsidRPr="00005DA0">
              <w:rPr>
                <w:color w:val="000000"/>
                <w:spacing w:val="1"/>
                <w:w w:val="115"/>
                <w:sz w:val="20"/>
                <w:szCs w:val="20"/>
              </w:rPr>
              <w:t xml:space="preserve"> </w:t>
            </w:r>
            <w:r w:rsidRPr="00005DA0">
              <w:rPr>
                <w:color w:val="000000"/>
                <w:w w:val="115"/>
                <w:sz w:val="20"/>
                <w:szCs w:val="20"/>
              </w:rPr>
              <w:t>определять</w:t>
            </w:r>
            <w:r w:rsidRPr="00005DA0">
              <w:rPr>
                <w:color w:val="000000"/>
                <w:spacing w:val="7"/>
                <w:w w:val="115"/>
                <w:sz w:val="20"/>
                <w:szCs w:val="20"/>
              </w:rPr>
              <w:t xml:space="preserve"> </w:t>
            </w:r>
            <w:r w:rsidRPr="00005DA0">
              <w:rPr>
                <w:color w:val="000000"/>
                <w:w w:val="115"/>
                <w:sz w:val="20"/>
                <w:szCs w:val="20"/>
              </w:rPr>
              <w:t>значение</w:t>
            </w:r>
            <w:r w:rsidRPr="00005DA0">
              <w:rPr>
                <w:color w:val="000000"/>
                <w:spacing w:val="8"/>
                <w:w w:val="115"/>
                <w:sz w:val="20"/>
                <w:szCs w:val="20"/>
              </w:rPr>
              <w:t xml:space="preserve"> </w:t>
            </w:r>
            <w:r w:rsidRPr="00005DA0">
              <w:rPr>
                <w:color w:val="000000"/>
                <w:w w:val="115"/>
                <w:sz w:val="20"/>
                <w:szCs w:val="20"/>
              </w:rPr>
              <w:t>устаревших</w:t>
            </w:r>
            <w:r w:rsidRPr="00005DA0">
              <w:rPr>
                <w:color w:val="000000"/>
                <w:spacing w:val="7"/>
                <w:w w:val="115"/>
                <w:sz w:val="20"/>
                <w:szCs w:val="20"/>
              </w:rPr>
              <w:t xml:space="preserve"> </w:t>
            </w:r>
            <w:r w:rsidRPr="00005DA0">
              <w:rPr>
                <w:color w:val="000000"/>
                <w:w w:val="115"/>
                <w:sz w:val="20"/>
                <w:szCs w:val="20"/>
              </w:rPr>
              <w:t>слов</w:t>
            </w:r>
            <w:r w:rsidRPr="00005DA0">
              <w:rPr>
                <w:color w:val="000000"/>
                <w:spacing w:val="8"/>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выражений.</w:t>
            </w:r>
            <w:r w:rsidRPr="00005DA0">
              <w:rPr>
                <w:color w:val="000000"/>
                <w:spacing w:val="1"/>
                <w:w w:val="115"/>
                <w:sz w:val="20"/>
                <w:szCs w:val="20"/>
              </w:rPr>
              <w:t xml:space="preserve"> </w:t>
            </w:r>
            <w:r w:rsidRPr="00005DA0">
              <w:rPr>
                <w:color w:val="000000"/>
                <w:w w:val="115"/>
                <w:sz w:val="20"/>
                <w:szCs w:val="20"/>
              </w:rPr>
              <w:t>Подбирать</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обобщать</w:t>
            </w:r>
            <w:r w:rsidRPr="00005DA0">
              <w:rPr>
                <w:color w:val="000000"/>
                <w:spacing w:val="-3"/>
                <w:w w:val="115"/>
                <w:sz w:val="20"/>
                <w:szCs w:val="20"/>
              </w:rPr>
              <w:t xml:space="preserve"> </w:t>
            </w:r>
            <w:r w:rsidRPr="00005DA0">
              <w:rPr>
                <w:color w:val="000000"/>
                <w:w w:val="115"/>
                <w:sz w:val="20"/>
                <w:szCs w:val="20"/>
              </w:rPr>
              <w:t>материалы</w:t>
            </w:r>
            <w:r w:rsidRPr="00005DA0">
              <w:rPr>
                <w:color w:val="000000"/>
                <w:spacing w:val="-3"/>
                <w:w w:val="115"/>
                <w:sz w:val="20"/>
                <w:szCs w:val="20"/>
              </w:rPr>
              <w:t xml:space="preserve"> </w:t>
            </w:r>
            <w:r w:rsidRPr="00005DA0">
              <w:rPr>
                <w:color w:val="000000"/>
                <w:w w:val="115"/>
                <w:sz w:val="20"/>
                <w:szCs w:val="20"/>
              </w:rPr>
              <w:t>об</w:t>
            </w:r>
            <w:r w:rsidRPr="00005DA0">
              <w:rPr>
                <w:color w:val="000000"/>
                <w:spacing w:val="-3"/>
                <w:w w:val="115"/>
                <w:sz w:val="20"/>
                <w:szCs w:val="20"/>
              </w:rPr>
              <w:t xml:space="preserve"> </w:t>
            </w:r>
            <w:r w:rsidRPr="00005DA0">
              <w:rPr>
                <w:color w:val="000000"/>
                <w:w w:val="115"/>
                <w:sz w:val="20"/>
                <w:szCs w:val="20"/>
              </w:rPr>
              <w:t>авторах</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00180568">
              <w:rPr>
                <w:color w:val="000000"/>
                <w:w w:val="115"/>
                <w:sz w:val="20"/>
                <w:szCs w:val="20"/>
              </w:rPr>
              <w:t>произ</w:t>
            </w:r>
            <w:r w:rsidRPr="00005DA0">
              <w:rPr>
                <w:color w:val="000000"/>
                <w:w w:val="115"/>
                <w:sz w:val="20"/>
                <w:szCs w:val="20"/>
              </w:rPr>
              <w:t>ведениях с испол</w:t>
            </w:r>
            <w:r w:rsidR="00180568">
              <w:rPr>
                <w:color w:val="000000"/>
                <w:w w:val="115"/>
                <w:sz w:val="20"/>
                <w:szCs w:val="20"/>
              </w:rPr>
              <w:t>ьзованием статьи учебника, спра</w:t>
            </w:r>
            <w:r w:rsidRPr="00005DA0">
              <w:rPr>
                <w:color w:val="000000"/>
                <w:w w:val="115"/>
                <w:sz w:val="20"/>
                <w:szCs w:val="20"/>
              </w:rPr>
              <w:t>вочной</w:t>
            </w:r>
            <w:r w:rsidRPr="00005DA0">
              <w:rPr>
                <w:color w:val="000000"/>
                <w:spacing w:val="-7"/>
                <w:w w:val="115"/>
                <w:sz w:val="20"/>
                <w:szCs w:val="20"/>
              </w:rPr>
              <w:t xml:space="preserve"> </w:t>
            </w:r>
            <w:r w:rsidRPr="00005DA0">
              <w:rPr>
                <w:color w:val="000000"/>
                <w:w w:val="115"/>
                <w:sz w:val="20"/>
                <w:szCs w:val="20"/>
              </w:rPr>
              <w:t>литературы</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lastRenderedPageBreak/>
              <w:t>ресурсов</w:t>
            </w:r>
            <w:r w:rsidRPr="00005DA0">
              <w:rPr>
                <w:color w:val="000000"/>
                <w:spacing w:val="-7"/>
                <w:w w:val="115"/>
                <w:sz w:val="20"/>
                <w:szCs w:val="20"/>
              </w:rPr>
              <w:t xml:space="preserve"> </w:t>
            </w:r>
            <w:r w:rsidRPr="00005DA0">
              <w:rPr>
                <w:color w:val="000000"/>
                <w:w w:val="115"/>
                <w:sz w:val="20"/>
                <w:szCs w:val="20"/>
              </w:rPr>
              <w:t>Интернета.</w:t>
            </w:r>
          </w:p>
        </w:tc>
      </w:tr>
      <w:tr w:rsidR="00005DA0" w:rsidRPr="00005DA0" w14:paraId="5BE14218" w14:textId="77777777" w:rsidTr="007C6E3D">
        <w:trPr>
          <w:trHeight w:val="1162"/>
        </w:trPr>
        <w:tc>
          <w:tcPr>
            <w:tcW w:w="1928" w:type="dxa"/>
            <w:vMerge/>
            <w:tcBorders>
              <w:top w:val="nil"/>
              <w:left w:val="single" w:sz="6" w:space="0" w:color="000000"/>
              <w:bottom w:val="single" w:sz="6" w:space="0" w:color="000000"/>
            </w:tcBorders>
          </w:tcPr>
          <w:p w14:paraId="0ACBB674" w14:textId="77777777" w:rsidR="005B2FBF" w:rsidRPr="00005DA0" w:rsidRDefault="005B2FBF" w:rsidP="00180568">
            <w:pPr>
              <w:jc w:val="center"/>
              <w:rPr>
                <w:color w:val="000000"/>
                <w:sz w:val="20"/>
                <w:szCs w:val="20"/>
              </w:rPr>
            </w:pPr>
          </w:p>
        </w:tc>
        <w:tc>
          <w:tcPr>
            <w:tcW w:w="3175" w:type="dxa"/>
            <w:tcBorders>
              <w:top w:val="single" w:sz="6" w:space="0" w:color="000000"/>
              <w:bottom w:val="single" w:sz="6" w:space="0" w:color="000000"/>
            </w:tcBorders>
          </w:tcPr>
          <w:p w14:paraId="44232CA6"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Л.</w:t>
            </w:r>
            <w:r w:rsidRPr="00005DA0">
              <w:rPr>
                <w:color w:val="000000"/>
                <w:spacing w:val="3"/>
                <w:w w:val="115"/>
                <w:sz w:val="20"/>
                <w:szCs w:val="20"/>
              </w:rPr>
              <w:t xml:space="preserve"> </w:t>
            </w:r>
            <w:r w:rsidRPr="00005DA0">
              <w:rPr>
                <w:color w:val="000000"/>
                <w:w w:val="115"/>
                <w:sz w:val="20"/>
                <w:szCs w:val="20"/>
              </w:rPr>
              <w:t>Н.</w:t>
            </w:r>
            <w:r w:rsidRPr="00005DA0">
              <w:rPr>
                <w:color w:val="000000"/>
                <w:spacing w:val="3"/>
                <w:w w:val="115"/>
                <w:sz w:val="20"/>
                <w:szCs w:val="20"/>
              </w:rPr>
              <w:t xml:space="preserve"> </w:t>
            </w:r>
            <w:r w:rsidRPr="00005DA0">
              <w:rPr>
                <w:color w:val="000000"/>
                <w:w w:val="115"/>
                <w:sz w:val="20"/>
                <w:szCs w:val="20"/>
              </w:rPr>
              <w:t>Толстой.</w:t>
            </w:r>
            <w:r w:rsidRPr="00005DA0">
              <w:rPr>
                <w:color w:val="000000"/>
                <w:spacing w:val="3"/>
                <w:w w:val="115"/>
                <w:sz w:val="20"/>
                <w:szCs w:val="20"/>
              </w:rPr>
              <w:t xml:space="preserve"> </w:t>
            </w:r>
            <w:r w:rsidRPr="00005DA0">
              <w:rPr>
                <w:color w:val="000000"/>
                <w:w w:val="115"/>
                <w:sz w:val="20"/>
                <w:szCs w:val="20"/>
              </w:rPr>
              <w:t>Рассказ</w:t>
            </w:r>
            <w:r w:rsidRPr="00005DA0">
              <w:rPr>
                <w:color w:val="000000"/>
                <w:spacing w:val="3"/>
                <w:w w:val="115"/>
                <w:sz w:val="20"/>
                <w:szCs w:val="20"/>
              </w:rPr>
              <w:t xml:space="preserve"> </w:t>
            </w:r>
            <w:r w:rsidRPr="00005DA0">
              <w:rPr>
                <w:color w:val="000000"/>
                <w:w w:val="115"/>
                <w:sz w:val="20"/>
                <w:szCs w:val="20"/>
              </w:rPr>
              <w:t>«После</w:t>
            </w:r>
            <w:r w:rsidRPr="00005DA0">
              <w:rPr>
                <w:color w:val="000000"/>
                <w:spacing w:val="-48"/>
                <w:w w:val="115"/>
                <w:sz w:val="20"/>
                <w:szCs w:val="20"/>
              </w:rPr>
              <w:t xml:space="preserve"> </w:t>
            </w:r>
            <w:r w:rsidRPr="00005DA0">
              <w:rPr>
                <w:color w:val="000000"/>
                <w:w w:val="120"/>
                <w:sz w:val="20"/>
                <w:szCs w:val="20"/>
              </w:rPr>
              <w:t>бала»</w:t>
            </w:r>
            <w:r w:rsidRPr="00005DA0">
              <w:rPr>
                <w:color w:val="000000"/>
                <w:spacing w:val="-12"/>
                <w:w w:val="120"/>
                <w:sz w:val="20"/>
                <w:szCs w:val="20"/>
              </w:rPr>
              <w:t xml:space="preserve"> </w:t>
            </w:r>
            <w:r w:rsidRPr="00005DA0">
              <w:rPr>
                <w:color w:val="000000"/>
                <w:w w:val="120"/>
                <w:sz w:val="20"/>
                <w:szCs w:val="20"/>
              </w:rPr>
              <w:t>(3</w:t>
            </w:r>
            <w:r w:rsidRPr="00005DA0">
              <w:rPr>
                <w:color w:val="000000"/>
                <w:spacing w:val="-12"/>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1474B21A"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Воспринимать и выразительно читать литературное</w:t>
            </w:r>
            <w:r w:rsidRPr="00005DA0">
              <w:rPr>
                <w:color w:val="000000"/>
                <w:spacing w:val="-49"/>
                <w:w w:val="115"/>
                <w:sz w:val="20"/>
                <w:szCs w:val="20"/>
              </w:rPr>
              <w:t xml:space="preserve"> </w:t>
            </w:r>
            <w:r w:rsidRPr="00005DA0">
              <w:rPr>
                <w:color w:val="000000"/>
                <w:w w:val="115"/>
                <w:sz w:val="20"/>
                <w:szCs w:val="20"/>
              </w:rPr>
              <w:t>произведение. Вы</w:t>
            </w:r>
            <w:r w:rsidR="00180568">
              <w:rPr>
                <w:color w:val="000000"/>
                <w:w w:val="115"/>
                <w:sz w:val="20"/>
                <w:szCs w:val="20"/>
              </w:rPr>
              <w:t>ражать личное читательское отно</w:t>
            </w:r>
            <w:r w:rsidRPr="00005DA0">
              <w:rPr>
                <w:color w:val="000000"/>
                <w:w w:val="115"/>
                <w:sz w:val="20"/>
                <w:szCs w:val="20"/>
              </w:rPr>
              <w:t>шение к прочитанному. Составлять конспект статьи</w:t>
            </w:r>
            <w:r w:rsidRPr="00005DA0">
              <w:rPr>
                <w:color w:val="000000"/>
                <w:spacing w:val="-49"/>
                <w:w w:val="115"/>
                <w:sz w:val="20"/>
                <w:szCs w:val="20"/>
              </w:rPr>
              <w:t xml:space="preserve"> </w:t>
            </w:r>
            <w:r w:rsidRPr="00005DA0">
              <w:rPr>
                <w:color w:val="000000"/>
                <w:spacing w:val="-1"/>
                <w:w w:val="115"/>
                <w:sz w:val="20"/>
                <w:szCs w:val="20"/>
              </w:rPr>
              <w:t>учебника.</w:t>
            </w:r>
            <w:r w:rsidRPr="00005DA0">
              <w:rPr>
                <w:color w:val="000000"/>
                <w:spacing w:val="-12"/>
                <w:w w:val="115"/>
                <w:sz w:val="20"/>
                <w:szCs w:val="20"/>
              </w:rPr>
              <w:t xml:space="preserve"> </w:t>
            </w:r>
            <w:r w:rsidRPr="00005DA0">
              <w:rPr>
                <w:color w:val="000000"/>
                <w:spacing w:val="-1"/>
                <w:w w:val="115"/>
                <w:sz w:val="20"/>
                <w:szCs w:val="20"/>
              </w:rPr>
              <w:t>Устно</w:t>
            </w:r>
            <w:r w:rsidRPr="00005DA0">
              <w:rPr>
                <w:color w:val="000000"/>
                <w:spacing w:val="-11"/>
                <w:w w:val="115"/>
                <w:sz w:val="20"/>
                <w:szCs w:val="20"/>
              </w:rPr>
              <w:t xml:space="preserve"> </w:t>
            </w:r>
            <w:r w:rsidRPr="00005DA0">
              <w:rPr>
                <w:color w:val="000000"/>
                <w:spacing w:val="-1"/>
                <w:w w:val="115"/>
                <w:sz w:val="20"/>
                <w:szCs w:val="20"/>
              </w:rPr>
              <w:t>или</w:t>
            </w:r>
            <w:r w:rsidRPr="00005DA0">
              <w:rPr>
                <w:color w:val="000000"/>
                <w:spacing w:val="-12"/>
                <w:w w:val="115"/>
                <w:sz w:val="20"/>
                <w:szCs w:val="20"/>
              </w:rPr>
              <w:t xml:space="preserve"> </w:t>
            </w:r>
            <w:r w:rsidRPr="00005DA0">
              <w:rPr>
                <w:color w:val="000000"/>
                <w:spacing w:val="-1"/>
                <w:w w:val="115"/>
                <w:sz w:val="20"/>
                <w:szCs w:val="20"/>
              </w:rPr>
              <w:t>письменно</w:t>
            </w:r>
            <w:r w:rsidRPr="00005DA0">
              <w:rPr>
                <w:color w:val="000000"/>
                <w:spacing w:val="-11"/>
                <w:w w:val="115"/>
                <w:sz w:val="20"/>
                <w:szCs w:val="20"/>
              </w:rPr>
              <w:t xml:space="preserve"> </w:t>
            </w:r>
            <w:r w:rsidRPr="00005DA0">
              <w:rPr>
                <w:color w:val="000000"/>
                <w:spacing w:val="-1"/>
                <w:w w:val="115"/>
                <w:sz w:val="20"/>
                <w:szCs w:val="20"/>
              </w:rPr>
              <w:t>отвечать</w:t>
            </w:r>
            <w:r w:rsidRPr="00005DA0">
              <w:rPr>
                <w:color w:val="000000"/>
                <w:spacing w:val="-12"/>
                <w:w w:val="115"/>
                <w:sz w:val="20"/>
                <w:szCs w:val="20"/>
              </w:rPr>
              <w:t xml:space="preserve"> </w:t>
            </w:r>
            <w:r w:rsidRPr="00005DA0">
              <w:rPr>
                <w:color w:val="000000"/>
                <w:w w:val="115"/>
                <w:sz w:val="20"/>
                <w:szCs w:val="20"/>
              </w:rPr>
              <w:t>на</w:t>
            </w:r>
            <w:r w:rsidRPr="00005DA0">
              <w:rPr>
                <w:color w:val="000000"/>
                <w:spacing w:val="-11"/>
                <w:w w:val="115"/>
                <w:sz w:val="20"/>
                <w:szCs w:val="20"/>
              </w:rPr>
              <w:t xml:space="preserve"> </w:t>
            </w:r>
            <w:r w:rsidRPr="00005DA0">
              <w:rPr>
                <w:color w:val="000000"/>
                <w:w w:val="115"/>
                <w:sz w:val="20"/>
                <w:szCs w:val="20"/>
              </w:rPr>
              <w:t>вопросы</w:t>
            </w:r>
            <w:r w:rsidRPr="00005DA0">
              <w:rPr>
                <w:color w:val="000000"/>
                <w:spacing w:val="-50"/>
                <w:w w:val="115"/>
                <w:sz w:val="20"/>
                <w:szCs w:val="20"/>
              </w:rPr>
              <w:t xml:space="preserve"> </w:t>
            </w:r>
            <w:r w:rsidRPr="00005DA0">
              <w:rPr>
                <w:color w:val="000000"/>
                <w:spacing w:val="-1"/>
                <w:w w:val="115"/>
                <w:sz w:val="20"/>
                <w:szCs w:val="20"/>
              </w:rPr>
              <w:t>(с</w:t>
            </w:r>
            <w:r w:rsidRPr="00005DA0">
              <w:rPr>
                <w:color w:val="000000"/>
                <w:spacing w:val="-13"/>
                <w:w w:val="115"/>
                <w:sz w:val="20"/>
                <w:szCs w:val="20"/>
              </w:rPr>
              <w:t xml:space="preserve"> </w:t>
            </w:r>
            <w:r w:rsidRPr="00005DA0">
              <w:rPr>
                <w:color w:val="000000"/>
                <w:spacing w:val="-1"/>
                <w:w w:val="115"/>
                <w:sz w:val="20"/>
                <w:szCs w:val="20"/>
              </w:rPr>
              <w:lastRenderedPageBreak/>
              <w:t>использованием</w:t>
            </w:r>
            <w:r w:rsidRPr="00005DA0">
              <w:rPr>
                <w:color w:val="000000"/>
                <w:spacing w:val="-12"/>
                <w:w w:val="115"/>
                <w:sz w:val="20"/>
                <w:szCs w:val="20"/>
              </w:rPr>
              <w:t xml:space="preserve"> </w:t>
            </w:r>
            <w:r w:rsidRPr="00005DA0">
              <w:rPr>
                <w:color w:val="000000"/>
                <w:w w:val="115"/>
                <w:sz w:val="20"/>
                <w:szCs w:val="20"/>
              </w:rPr>
              <w:t>цитирования).</w:t>
            </w:r>
            <w:r w:rsidRPr="00005DA0">
              <w:rPr>
                <w:color w:val="000000"/>
                <w:spacing w:val="-12"/>
                <w:w w:val="115"/>
                <w:sz w:val="20"/>
                <w:szCs w:val="20"/>
              </w:rPr>
              <w:t xml:space="preserve"> </w:t>
            </w:r>
            <w:r w:rsidRPr="00005DA0">
              <w:rPr>
                <w:color w:val="000000"/>
                <w:w w:val="115"/>
                <w:sz w:val="20"/>
                <w:szCs w:val="20"/>
              </w:rPr>
              <w:t>Участвовать</w:t>
            </w:r>
          </w:p>
        </w:tc>
      </w:tr>
      <w:tr w:rsidR="00005DA0" w:rsidRPr="00005DA0" w14:paraId="6FC5640D" w14:textId="77777777" w:rsidTr="007C6E3D">
        <w:trPr>
          <w:trHeight w:val="563"/>
        </w:trPr>
        <w:tc>
          <w:tcPr>
            <w:tcW w:w="1928" w:type="dxa"/>
          </w:tcPr>
          <w:p w14:paraId="6BB18AD4" w14:textId="77777777" w:rsidR="005B2FBF" w:rsidRPr="00005DA0" w:rsidRDefault="00005DA0" w:rsidP="00180568">
            <w:pPr>
              <w:pStyle w:val="TableParagraph"/>
              <w:ind w:left="0"/>
              <w:jc w:val="center"/>
              <w:rPr>
                <w:b/>
                <w:color w:val="000000"/>
                <w:sz w:val="20"/>
                <w:szCs w:val="20"/>
              </w:rPr>
            </w:pPr>
            <w:r w:rsidRPr="00005DA0">
              <w:rPr>
                <w:b/>
                <w:color w:val="000000"/>
                <w:spacing w:val="-2"/>
                <w:w w:val="110"/>
                <w:sz w:val="20"/>
                <w:szCs w:val="20"/>
              </w:rPr>
              <w:lastRenderedPageBreak/>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1527C760" w14:textId="77777777" w:rsidR="005B2FBF" w:rsidRPr="00005DA0" w:rsidRDefault="00005DA0" w:rsidP="00180568">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32187821" w14:textId="77777777" w:rsidR="005B2FBF" w:rsidRPr="00005DA0" w:rsidRDefault="00005DA0" w:rsidP="00180568">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124E21C8" w14:textId="77777777" w:rsidTr="007C6E3D">
        <w:trPr>
          <w:trHeight w:val="3136"/>
        </w:trPr>
        <w:tc>
          <w:tcPr>
            <w:tcW w:w="1928" w:type="dxa"/>
            <w:vMerge w:val="restart"/>
            <w:tcBorders>
              <w:left w:val="single" w:sz="6" w:space="0" w:color="000000"/>
              <w:bottom w:val="single" w:sz="6" w:space="0" w:color="000000"/>
            </w:tcBorders>
          </w:tcPr>
          <w:p w14:paraId="029C2D4E" w14:textId="77777777" w:rsidR="005B2FBF" w:rsidRPr="00005DA0" w:rsidRDefault="005B2FBF" w:rsidP="00180568">
            <w:pPr>
              <w:pStyle w:val="TableParagraph"/>
              <w:ind w:left="0"/>
              <w:jc w:val="center"/>
              <w:rPr>
                <w:color w:val="000000"/>
                <w:sz w:val="20"/>
                <w:szCs w:val="20"/>
              </w:rPr>
            </w:pPr>
          </w:p>
        </w:tc>
        <w:tc>
          <w:tcPr>
            <w:tcW w:w="3175" w:type="dxa"/>
          </w:tcPr>
          <w:p w14:paraId="3C82B013" w14:textId="77777777" w:rsidR="005B2FBF" w:rsidRPr="00005DA0" w:rsidRDefault="005B2FBF" w:rsidP="00180568">
            <w:pPr>
              <w:pStyle w:val="TableParagraph"/>
              <w:ind w:left="0"/>
              <w:jc w:val="center"/>
              <w:rPr>
                <w:color w:val="000000"/>
                <w:sz w:val="20"/>
                <w:szCs w:val="20"/>
              </w:rPr>
            </w:pPr>
          </w:p>
        </w:tc>
        <w:tc>
          <w:tcPr>
            <w:tcW w:w="5046" w:type="dxa"/>
            <w:tcBorders>
              <w:bottom w:val="single" w:sz="6" w:space="0" w:color="000000"/>
            </w:tcBorders>
          </w:tcPr>
          <w:p w14:paraId="7CA99F38"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в коллективном диалоге. Составлять лексические и</w:t>
            </w:r>
            <w:r w:rsidRPr="00005DA0">
              <w:rPr>
                <w:color w:val="000000"/>
                <w:spacing w:val="1"/>
                <w:w w:val="115"/>
                <w:sz w:val="20"/>
                <w:szCs w:val="20"/>
              </w:rPr>
              <w:t xml:space="preserve"> </w:t>
            </w:r>
            <w:r w:rsidRPr="00005DA0">
              <w:rPr>
                <w:color w:val="000000"/>
                <w:w w:val="115"/>
                <w:sz w:val="20"/>
                <w:szCs w:val="20"/>
              </w:rPr>
              <w:t>историко-культурные комментарии. Анализировать</w:t>
            </w:r>
            <w:r w:rsidRPr="00005DA0">
              <w:rPr>
                <w:color w:val="000000"/>
                <w:spacing w:val="1"/>
                <w:w w:val="115"/>
                <w:sz w:val="20"/>
                <w:szCs w:val="20"/>
              </w:rPr>
              <w:t xml:space="preserve"> </w:t>
            </w:r>
            <w:r w:rsidRPr="00005DA0">
              <w:rPr>
                <w:color w:val="000000"/>
                <w:spacing w:val="-1"/>
                <w:w w:val="115"/>
                <w:sz w:val="20"/>
                <w:szCs w:val="20"/>
              </w:rPr>
              <w:t>сюжет,</w:t>
            </w:r>
            <w:r w:rsidRPr="00005DA0">
              <w:rPr>
                <w:color w:val="000000"/>
                <w:spacing w:val="-12"/>
                <w:w w:val="115"/>
                <w:sz w:val="20"/>
                <w:szCs w:val="20"/>
              </w:rPr>
              <w:t xml:space="preserve"> </w:t>
            </w:r>
            <w:r w:rsidRPr="00005DA0">
              <w:rPr>
                <w:color w:val="000000"/>
                <w:w w:val="115"/>
                <w:sz w:val="20"/>
                <w:szCs w:val="20"/>
              </w:rPr>
              <w:t>тематику,</w:t>
            </w:r>
            <w:r w:rsidRPr="00005DA0">
              <w:rPr>
                <w:color w:val="000000"/>
                <w:spacing w:val="-11"/>
                <w:w w:val="115"/>
                <w:sz w:val="20"/>
                <w:szCs w:val="20"/>
              </w:rPr>
              <w:t xml:space="preserve"> </w:t>
            </w:r>
            <w:r w:rsidRPr="00005DA0">
              <w:rPr>
                <w:color w:val="000000"/>
                <w:w w:val="115"/>
                <w:sz w:val="20"/>
                <w:szCs w:val="20"/>
              </w:rPr>
              <w:t>проблематику,</w:t>
            </w:r>
            <w:r w:rsidRPr="00005DA0">
              <w:rPr>
                <w:color w:val="000000"/>
                <w:spacing w:val="-11"/>
                <w:w w:val="115"/>
                <w:sz w:val="20"/>
                <w:szCs w:val="20"/>
              </w:rPr>
              <w:t xml:space="preserve"> </w:t>
            </w:r>
            <w:r w:rsidR="00180568">
              <w:rPr>
                <w:color w:val="000000"/>
                <w:w w:val="115"/>
                <w:sz w:val="20"/>
                <w:szCs w:val="20"/>
              </w:rPr>
              <w:t>идейно-художествен</w:t>
            </w:r>
            <w:r w:rsidRPr="00005DA0">
              <w:rPr>
                <w:color w:val="000000"/>
                <w:w w:val="115"/>
                <w:sz w:val="20"/>
                <w:szCs w:val="20"/>
              </w:rPr>
              <w:t>ное содержание произведения. Формулировать</w:t>
            </w:r>
            <w:r w:rsidRPr="00005DA0">
              <w:rPr>
                <w:color w:val="000000"/>
                <w:spacing w:val="1"/>
                <w:w w:val="115"/>
                <w:sz w:val="20"/>
                <w:szCs w:val="20"/>
              </w:rPr>
              <w:t xml:space="preserve"> </w:t>
            </w:r>
            <w:r w:rsidRPr="00005DA0">
              <w:rPr>
                <w:color w:val="000000"/>
                <w:w w:val="115"/>
                <w:sz w:val="20"/>
                <w:szCs w:val="20"/>
              </w:rPr>
              <w:t>вопросы по тексту. Характеризовать и сопоставлять</w:t>
            </w:r>
            <w:r w:rsidRPr="00005DA0">
              <w:rPr>
                <w:color w:val="000000"/>
                <w:spacing w:val="1"/>
                <w:w w:val="115"/>
                <w:sz w:val="20"/>
                <w:szCs w:val="20"/>
              </w:rPr>
              <w:t xml:space="preserve"> </w:t>
            </w:r>
            <w:r w:rsidRPr="00005DA0">
              <w:rPr>
                <w:color w:val="000000"/>
                <w:w w:val="115"/>
                <w:sz w:val="20"/>
                <w:szCs w:val="20"/>
              </w:rPr>
              <w:t>основных герое</w:t>
            </w:r>
            <w:r w:rsidR="00180568">
              <w:rPr>
                <w:color w:val="000000"/>
                <w:w w:val="115"/>
                <w:sz w:val="20"/>
                <w:szCs w:val="20"/>
              </w:rPr>
              <w:t>в произведения, выявлять художе</w:t>
            </w:r>
            <w:r w:rsidRPr="00005DA0">
              <w:rPr>
                <w:color w:val="000000"/>
                <w:spacing w:val="-1"/>
                <w:w w:val="115"/>
                <w:sz w:val="20"/>
                <w:szCs w:val="20"/>
              </w:rPr>
              <w:t xml:space="preserve">ственные средства </w:t>
            </w:r>
            <w:r w:rsidRPr="00005DA0">
              <w:rPr>
                <w:color w:val="000000"/>
                <w:w w:val="115"/>
                <w:sz w:val="20"/>
                <w:szCs w:val="20"/>
              </w:rPr>
              <w:t>их создания. Определять роль</w:t>
            </w:r>
            <w:r w:rsidRPr="00005DA0">
              <w:rPr>
                <w:color w:val="000000"/>
                <w:spacing w:val="1"/>
                <w:w w:val="115"/>
                <w:sz w:val="20"/>
                <w:szCs w:val="20"/>
              </w:rPr>
              <w:t xml:space="preserve"> </w:t>
            </w:r>
            <w:r w:rsidRPr="00005DA0">
              <w:rPr>
                <w:color w:val="000000"/>
                <w:w w:val="115"/>
                <w:sz w:val="20"/>
                <w:szCs w:val="20"/>
              </w:rPr>
              <w:t>контраста и художественной детали. Анализировать</w:t>
            </w:r>
            <w:r w:rsidRPr="00005DA0">
              <w:rPr>
                <w:color w:val="000000"/>
                <w:spacing w:val="1"/>
                <w:w w:val="115"/>
                <w:sz w:val="20"/>
                <w:szCs w:val="20"/>
              </w:rPr>
              <w:t xml:space="preserve"> </w:t>
            </w:r>
            <w:r w:rsidRPr="00005DA0">
              <w:rPr>
                <w:color w:val="000000"/>
                <w:w w:val="115"/>
                <w:sz w:val="20"/>
                <w:szCs w:val="20"/>
              </w:rPr>
              <w:t>форму выражения авторской позиции. Соотносить</w:t>
            </w:r>
            <w:r w:rsidRPr="00005DA0">
              <w:rPr>
                <w:color w:val="000000"/>
                <w:spacing w:val="1"/>
                <w:w w:val="115"/>
                <w:sz w:val="20"/>
                <w:szCs w:val="20"/>
              </w:rPr>
              <w:t xml:space="preserve"> </w:t>
            </w:r>
            <w:r w:rsidRPr="00005DA0">
              <w:rPr>
                <w:color w:val="000000"/>
                <w:w w:val="115"/>
                <w:sz w:val="20"/>
                <w:szCs w:val="20"/>
              </w:rPr>
              <w:t>содержание произв</w:t>
            </w:r>
            <w:r w:rsidR="00180568">
              <w:rPr>
                <w:color w:val="000000"/>
                <w:w w:val="115"/>
                <w:sz w:val="20"/>
                <w:szCs w:val="20"/>
              </w:rPr>
              <w:t>едения с реалистическими принци</w:t>
            </w:r>
            <w:r w:rsidRPr="00005DA0">
              <w:rPr>
                <w:color w:val="000000"/>
                <w:w w:val="115"/>
                <w:sz w:val="20"/>
                <w:szCs w:val="20"/>
              </w:rPr>
              <w:t>пами изображения</w:t>
            </w:r>
            <w:r w:rsidRPr="00005DA0">
              <w:rPr>
                <w:color w:val="000000"/>
                <w:spacing w:val="1"/>
                <w:w w:val="115"/>
                <w:sz w:val="20"/>
                <w:szCs w:val="20"/>
              </w:rPr>
              <w:t xml:space="preserve"> </w:t>
            </w:r>
            <w:r w:rsidRPr="00005DA0">
              <w:rPr>
                <w:color w:val="000000"/>
                <w:w w:val="115"/>
                <w:sz w:val="20"/>
                <w:szCs w:val="20"/>
              </w:rPr>
              <w:t>жизни и</w:t>
            </w:r>
            <w:r w:rsidRPr="00005DA0">
              <w:rPr>
                <w:color w:val="000000"/>
                <w:spacing w:val="1"/>
                <w:w w:val="115"/>
                <w:sz w:val="20"/>
                <w:szCs w:val="20"/>
              </w:rPr>
              <w:t xml:space="preserve"> </w:t>
            </w:r>
            <w:r w:rsidRPr="00005DA0">
              <w:rPr>
                <w:color w:val="000000"/>
                <w:w w:val="115"/>
                <w:sz w:val="20"/>
                <w:szCs w:val="20"/>
              </w:rPr>
              <w:t>человека. Давать</w:t>
            </w:r>
            <w:r w:rsidRPr="00005DA0">
              <w:rPr>
                <w:color w:val="000000"/>
                <w:spacing w:val="1"/>
                <w:w w:val="115"/>
                <w:sz w:val="20"/>
                <w:szCs w:val="20"/>
              </w:rPr>
              <w:t xml:space="preserve"> </w:t>
            </w:r>
            <w:r w:rsidR="00180568">
              <w:rPr>
                <w:color w:val="000000"/>
                <w:w w:val="115"/>
                <w:sz w:val="20"/>
                <w:szCs w:val="20"/>
              </w:rPr>
              <w:t>аргумен</w:t>
            </w:r>
            <w:r w:rsidRPr="00005DA0">
              <w:rPr>
                <w:color w:val="000000"/>
                <w:spacing w:val="-1"/>
                <w:w w:val="115"/>
                <w:sz w:val="20"/>
                <w:szCs w:val="20"/>
              </w:rPr>
              <w:t>тированный</w:t>
            </w:r>
            <w:r w:rsidRPr="00005DA0">
              <w:rPr>
                <w:color w:val="000000"/>
                <w:spacing w:val="-13"/>
                <w:w w:val="115"/>
                <w:sz w:val="20"/>
                <w:szCs w:val="20"/>
              </w:rPr>
              <w:t xml:space="preserve"> </w:t>
            </w:r>
            <w:r w:rsidRPr="00005DA0">
              <w:rPr>
                <w:color w:val="000000"/>
                <w:w w:val="115"/>
                <w:sz w:val="20"/>
                <w:szCs w:val="20"/>
              </w:rPr>
              <w:t>письменный</w:t>
            </w:r>
            <w:r w:rsidRPr="00005DA0">
              <w:rPr>
                <w:color w:val="000000"/>
                <w:spacing w:val="-12"/>
                <w:w w:val="115"/>
                <w:sz w:val="20"/>
                <w:szCs w:val="20"/>
              </w:rPr>
              <w:t xml:space="preserve"> </w:t>
            </w:r>
            <w:r w:rsidRPr="00005DA0">
              <w:rPr>
                <w:color w:val="000000"/>
                <w:w w:val="115"/>
                <w:sz w:val="20"/>
                <w:szCs w:val="20"/>
              </w:rPr>
              <w:t>ответ</w:t>
            </w:r>
            <w:r w:rsidRPr="00005DA0">
              <w:rPr>
                <w:color w:val="000000"/>
                <w:spacing w:val="-12"/>
                <w:w w:val="115"/>
                <w:sz w:val="20"/>
                <w:szCs w:val="20"/>
              </w:rPr>
              <w:t xml:space="preserve"> </w:t>
            </w:r>
            <w:r w:rsidRPr="00005DA0">
              <w:rPr>
                <w:color w:val="000000"/>
                <w:w w:val="115"/>
                <w:sz w:val="20"/>
                <w:szCs w:val="20"/>
              </w:rPr>
              <w:t>на</w:t>
            </w:r>
            <w:r w:rsidRPr="00005DA0">
              <w:rPr>
                <w:color w:val="000000"/>
                <w:spacing w:val="-12"/>
                <w:w w:val="115"/>
                <w:sz w:val="20"/>
                <w:szCs w:val="20"/>
              </w:rPr>
              <w:t xml:space="preserve"> </w:t>
            </w:r>
            <w:r w:rsidRPr="00005DA0">
              <w:rPr>
                <w:color w:val="000000"/>
                <w:w w:val="115"/>
                <w:sz w:val="20"/>
                <w:szCs w:val="20"/>
              </w:rPr>
              <w:t>проблемный</w:t>
            </w:r>
            <w:r w:rsidRPr="00005DA0">
              <w:rPr>
                <w:color w:val="000000"/>
                <w:spacing w:val="-12"/>
                <w:w w:val="115"/>
                <w:sz w:val="20"/>
                <w:szCs w:val="20"/>
              </w:rPr>
              <w:t xml:space="preserve"> </w:t>
            </w:r>
            <w:r w:rsidRPr="00005DA0">
              <w:rPr>
                <w:color w:val="000000"/>
                <w:w w:val="115"/>
                <w:sz w:val="20"/>
                <w:szCs w:val="20"/>
              </w:rPr>
              <w:t>вопрос.</w:t>
            </w:r>
            <w:r w:rsidRPr="00005DA0">
              <w:rPr>
                <w:color w:val="000000"/>
                <w:spacing w:val="-49"/>
                <w:w w:val="115"/>
                <w:sz w:val="20"/>
                <w:szCs w:val="20"/>
              </w:rPr>
              <w:t xml:space="preserve"> </w:t>
            </w:r>
            <w:r w:rsidRPr="00005DA0">
              <w:rPr>
                <w:color w:val="000000"/>
                <w:spacing w:val="-1"/>
                <w:w w:val="115"/>
                <w:sz w:val="20"/>
                <w:szCs w:val="20"/>
              </w:rPr>
              <w:t xml:space="preserve">Подбирать и обобщать материалы </w:t>
            </w:r>
            <w:r w:rsidR="00180568">
              <w:rPr>
                <w:color w:val="000000"/>
                <w:w w:val="115"/>
                <w:sz w:val="20"/>
                <w:szCs w:val="20"/>
              </w:rPr>
              <w:t>об авторах и произ</w:t>
            </w:r>
            <w:r w:rsidRPr="00005DA0">
              <w:rPr>
                <w:color w:val="000000"/>
                <w:w w:val="115"/>
                <w:sz w:val="20"/>
                <w:szCs w:val="20"/>
              </w:rPr>
              <w:t>ведениях с использо</w:t>
            </w:r>
            <w:r w:rsidR="00180568">
              <w:rPr>
                <w:color w:val="000000"/>
                <w:w w:val="115"/>
                <w:sz w:val="20"/>
                <w:szCs w:val="20"/>
              </w:rPr>
              <w:t>ванием статьи учебника, справоч</w:t>
            </w:r>
            <w:r w:rsidRPr="00005DA0">
              <w:rPr>
                <w:color w:val="000000"/>
                <w:w w:val="115"/>
                <w:sz w:val="20"/>
                <w:szCs w:val="20"/>
              </w:rPr>
              <w:t>ной</w:t>
            </w:r>
            <w:r w:rsidRPr="00005DA0">
              <w:rPr>
                <w:color w:val="000000"/>
                <w:spacing w:val="-13"/>
                <w:w w:val="115"/>
                <w:sz w:val="20"/>
                <w:szCs w:val="20"/>
              </w:rPr>
              <w:t xml:space="preserve"> </w:t>
            </w:r>
            <w:r w:rsidRPr="00005DA0">
              <w:rPr>
                <w:color w:val="000000"/>
                <w:w w:val="115"/>
                <w:sz w:val="20"/>
                <w:szCs w:val="20"/>
              </w:rPr>
              <w:t>литературы</w:t>
            </w:r>
            <w:r w:rsidRPr="00005DA0">
              <w:rPr>
                <w:color w:val="000000"/>
                <w:spacing w:val="-13"/>
                <w:w w:val="115"/>
                <w:sz w:val="20"/>
                <w:szCs w:val="20"/>
              </w:rPr>
              <w:t xml:space="preserve"> </w:t>
            </w:r>
            <w:r w:rsidRPr="00005DA0">
              <w:rPr>
                <w:color w:val="000000"/>
                <w:w w:val="115"/>
                <w:sz w:val="20"/>
                <w:szCs w:val="20"/>
              </w:rPr>
              <w:t>и</w:t>
            </w:r>
            <w:r w:rsidRPr="00005DA0">
              <w:rPr>
                <w:color w:val="000000"/>
                <w:spacing w:val="-12"/>
                <w:w w:val="115"/>
                <w:sz w:val="20"/>
                <w:szCs w:val="20"/>
              </w:rPr>
              <w:t xml:space="preserve"> </w:t>
            </w:r>
            <w:r w:rsidRPr="00005DA0">
              <w:rPr>
                <w:color w:val="000000"/>
                <w:w w:val="115"/>
                <w:sz w:val="20"/>
                <w:szCs w:val="20"/>
              </w:rPr>
              <w:t>ресурсов</w:t>
            </w:r>
            <w:r w:rsidRPr="00005DA0">
              <w:rPr>
                <w:color w:val="000000"/>
                <w:spacing w:val="-13"/>
                <w:w w:val="115"/>
                <w:sz w:val="20"/>
                <w:szCs w:val="20"/>
              </w:rPr>
              <w:t xml:space="preserve"> </w:t>
            </w:r>
            <w:r w:rsidRPr="00005DA0">
              <w:rPr>
                <w:color w:val="000000"/>
                <w:w w:val="115"/>
                <w:sz w:val="20"/>
                <w:szCs w:val="20"/>
              </w:rPr>
              <w:t>Интернета.</w:t>
            </w:r>
          </w:p>
        </w:tc>
      </w:tr>
      <w:tr w:rsidR="00005DA0" w:rsidRPr="00005DA0" w14:paraId="104C6D53" w14:textId="77777777" w:rsidTr="007C6E3D">
        <w:trPr>
          <w:trHeight w:val="2334"/>
        </w:trPr>
        <w:tc>
          <w:tcPr>
            <w:tcW w:w="1928" w:type="dxa"/>
            <w:vMerge/>
            <w:tcBorders>
              <w:top w:val="nil"/>
              <w:left w:val="single" w:sz="6" w:space="0" w:color="000000"/>
              <w:bottom w:val="single" w:sz="6" w:space="0" w:color="000000"/>
            </w:tcBorders>
          </w:tcPr>
          <w:p w14:paraId="5A72A1A3" w14:textId="77777777" w:rsidR="005B2FBF" w:rsidRPr="00005DA0" w:rsidRDefault="005B2FBF" w:rsidP="00180568">
            <w:pPr>
              <w:jc w:val="center"/>
              <w:rPr>
                <w:color w:val="000000"/>
                <w:sz w:val="20"/>
                <w:szCs w:val="20"/>
              </w:rPr>
            </w:pPr>
          </w:p>
        </w:tc>
        <w:tc>
          <w:tcPr>
            <w:tcW w:w="3175" w:type="dxa"/>
            <w:tcBorders>
              <w:bottom w:val="single" w:sz="6" w:space="0" w:color="000000"/>
            </w:tcBorders>
          </w:tcPr>
          <w:p w14:paraId="7AAFDBF4" w14:textId="77777777" w:rsidR="005B2FBF" w:rsidRPr="00180568" w:rsidRDefault="00005DA0" w:rsidP="00180568">
            <w:pPr>
              <w:jc w:val="center"/>
              <w:rPr>
                <w:sz w:val="20"/>
              </w:rPr>
            </w:pPr>
            <w:r w:rsidRPr="00180568">
              <w:rPr>
                <w:sz w:val="20"/>
              </w:rPr>
              <w:t>Н. А. Некрасов. Стихотворения (не менее двух). Например,</w:t>
            </w:r>
          </w:p>
          <w:p w14:paraId="47961581" w14:textId="77777777" w:rsidR="005B2FBF" w:rsidRPr="00180568" w:rsidRDefault="00005DA0" w:rsidP="00180568">
            <w:pPr>
              <w:jc w:val="center"/>
              <w:rPr>
                <w:sz w:val="20"/>
              </w:rPr>
            </w:pPr>
            <w:r w:rsidRPr="00180568">
              <w:rPr>
                <w:sz w:val="20"/>
              </w:rPr>
              <w:t xml:space="preserve">«Железная дорога», </w:t>
            </w:r>
            <w:r w:rsidR="00180568" w:rsidRPr="00180568">
              <w:rPr>
                <w:sz w:val="20"/>
              </w:rPr>
              <w:t>«Размыш</w:t>
            </w:r>
            <w:r w:rsidRPr="00180568">
              <w:rPr>
                <w:sz w:val="20"/>
              </w:rPr>
              <w:t>ления у парадного подъезда»</w:t>
            </w:r>
          </w:p>
          <w:p w14:paraId="63C3C510" w14:textId="77777777" w:rsidR="005B2FBF" w:rsidRPr="00180568" w:rsidRDefault="00005DA0" w:rsidP="00180568">
            <w:pPr>
              <w:jc w:val="center"/>
              <w:rPr>
                <w:sz w:val="20"/>
              </w:rPr>
            </w:pPr>
            <w:r w:rsidRPr="00180568">
              <w:rPr>
                <w:sz w:val="20"/>
              </w:rPr>
              <w:t>и др. (2 ч)</w:t>
            </w:r>
          </w:p>
        </w:tc>
        <w:tc>
          <w:tcPr>
            <w:tcW w:w="5046" w:type="dxa"/>
            <w:tcBorders>
              <w:top w:val="single" w:sz="6" w:space="0" w:color="000000"/>
              <w:bottom w:val="single" w:sz="6" w:space="0" w:color="000000"/>
            </w:tcBorders>
          </w:tcPr>
          <w:p w14:paraId="686BD06D" w14:textId="77777777" w:rsidR="005B2FBF" w:rsidRPr="00180568" w:rsidRDefault="00005DA0" w:rsidP="00180568">
            <w:pPr>
              <w:jc w:val="center"/>
              <w:rPr>
                <w:sz w:val="20"/>
              </w:rPr>
            </w:pPr>
            <w:r w:rsidRPr="00180568">
              <w:rPr>
                <w:sz w:val="20"/>
              </w:rPr>
              <w:t xml:space="preserve">Воспринимать и выразительно читать лирические произведения (в том числе наизусть). Выражать личное читательское отношение к прочитанному. Анализировать сюжет, тематику проблематику, идейно-художественное содержание, определять композиционные особенности произведений. </w:t>
            </w:r>
            <w:r w:rsidR="00180568" w:rsidRPr="00180568">
              <w:rPr>
                <w:sz w:val="20"/>
              </w:rPr>
              <w:t>Форму</w:t>
            </w:r>
            <w:r w:rsidRPr="00180568">
              <w:rPr>
                <w:sz w:val="20"/>
              </w:rPr>
              <w:t xml:space="preserve">лировать вопросы по тексту произведения. </w:t>
            </w:r>
            <w:r w:rsidR="00180568" w:rsidRPr="00180568">
              <w:rPr>
                <w:sz w:val="20"/>
              </w:rPr>
              <w:t>Анализи</w:t>
            </w:r>
            <w:r w:rsidRPr="00180568">
              <w:rPr>
                <w:sz w:val="20"/>
              </w:rPr>
              <w:t>ровать форму выражения авторской позиции.</w:t>
            </w:r>
          </w:p>
          <w:p w14:paraId="0B27C8BB" w14:textId="77777777" w:rsidR="005B2FBF" w:rsidRPr="00180568" w:rsidRDefault="00005DA0" w:rsidP="00180568">
            <w:pPr>
              <w:jc w:val="center"/>
              <w:rPr>
                <w:sz w:val="20"/>
              </w:rPr>
            </w:pPr>
            <w:r w:rsidRPr="00180568">
              <w:rPr>
                <w:sz w:val="20"/>
              </w:rPr>
              <w:t xml:space="preserve">Выявлять средства художественной </w:t>
            </w:r>
            <w:r w:rsidR="00180568" w:rsidRPr="00180568">
              <w:rPr>
                <w:sz w:val="20"/>
              </w:rPr>
              <w:t>изобразительно</w:t>
            </w:r>
            <w:r w:rsidRPr="00180568">
              <w:rPr>
                <w:sz w:val="20"/>
              </w:rPr>
              <w:t>сти в стихотворениях. Письменно отвечать на проблемный вопрос.</w:t>
            </w:r>
          </w:p>
        </w:tc>
      </w:tr>
      <w:tr w:rsidR="00005DA0" w:rsidRPr="00005DA0" w14:paraId="434620E7" w14:textId="77777777" w:rsidTr="007C6E3D">
        <w:trPr>
          <w:trHeight w:val="3336"/>
        </w:trPr>
        <w:tc>
          <w:tcPr>
            <w:tcW w:w="1928" w:type="dxa"/>
            <w:vMerge w:val="restart"/>
            <w:tcBorders>
              <w:left w:val="single" w:sz="6" w:space="0" w:color="000000"/>
              <w:bottom w:val="single" w:sz="6" w:space="0" w:color="000000"/>
              <w:right w:val="single" w:sz="6" w:space="0" w:color="000000"/>
            </w:tcBorders>
          </w:tcPr>
          <w:p w14:paraId="5F0AD641" w14:textId="77777777" w:rsidR="005B2FBF" w:rsidRPr="00005DA0" w:rsidRDefault="005B2FBF" w:rsidP="00180568">
            <w:pPr>
              <w:pStyle w:val="TableParagraph"/>
              <w:ind w:left="0"/>
              <w:jc w:val="center"/>
              <w:rPr>
                <w:color w:val="000000"/>
                <w:sz w:val="20"/>
                <w:szCs w:val="20"/>
              </w:rPr>
            </w:pPr>
          </w:p>
        </w:tc>
        <w:tc>
          <w:tcPr>
            <w:tcW w:w="3175" w:type="dxa"/>
          </w:tcPr>
          <w:p w14:paraId="3DCA51EE" w14:textId="77777777" w:rsidR="005B2FBF" w:rsidRPr="00180568" w:rsidRDefault="00005DA0" w:rsidP="00180568">
            <w:pPr>
              <w:jc w:val="center"/>
              <w:rPr>
                <w:sz w:val="20"/>
              </w:rPr>
            </w:pPr>
            <w:r w:rsidRPr="00180568">
              <w:rPr>
                <w:sz w:val="20"/>
              </w:rPr>
              <w:t xml:space="preserve">Поэзия второй половины XIX </w:t>
            </w:r>
            <w:r w:rsidR="00180568" w:rsidRPr="00180568">
              <w:rPr>
                <w:sz w:val="20"/>
              </w:rPr>
              <w:t>ве</w:t>
            </w:r>
            <w:r w:rsidRPr="00180568">
              <w:rPr>
                <w:sz w:val="20"/>
              </w:rPr>
              <w:t>ка. Ф. И. Тютчев, А. А. Фет,</w:t>
            </w:r>
          </w:p>
          <w:p w14:paraId="15B5FAE5" w14:textId="77777777" w:rsidR="005B2FBF" w:rsidRPr="00180568" w:rsidRDefault="00005DA0" w:rsidP="00180568">
            <w:pPr>
              <w:jc w:val="center"/>
              <w:rPr>
                <w:sz w:val="20"/>
              </w:rPr>
            </w:pPr>
            <w:r w:rsidRPr="00180568">
              <w:rPr>
                <w:sz w:val="20"/>
              </w:rPr>
              <w:t>А. К. Толстой и др. (не менее двух стихотворений по выбору) (1 ч)</w:t>
            </w:r>
          </w:p>
        </w:tc>
        <w:tc>
          <w:tcPr>
            <w:tcW w:w="5046" w:type="dxa"/>
            <w:tcBorders>
              <w:bottom w:val="single" w:sz="6" w:space="0" w:color="000000"/>
            </w:tcBorders>
          </w:tcPr>
          <w:p w14:paraId="0166D818" w14:textId="77777777" w:rsidR="005B2FBF" w:rsidRPr="00180568" w:rsidRDefault="00005DA0" w:rsidP="00180568">
            <w:pPr>
              <w:jc w:val="center"/>
              <w:rPr>
                <w:sz w:val="20"/>
              </w:rPr>
            </w:pPr>
            <w:r w:rsidRPr="00180568">
              <w:rPr>
                <w:sz w:val="20"/>
              </w:rPr>
              <w:t>Эмоционально воспринимать и выразительно читать стихотворения (в том числе наизусть). Выражать личное читательское отношение к прочитанному.</w:t>
            </w:r>
          </w:p>
          <w:p w14:paraId="617CCD56" w14:textId="77777777" w:rsidR="005B2FBF" w:rsidRPr="00180568" w:rsidRDefault="00005DA0" w:rsidP="00180568">
            <w:pPr>
              <w:jc w:val="center"/>
              <w:rPr>
                <w:sz w:val="20"/>
              </w:rPr>
            </w:pPr>
            <w:r w:rsidRPr="00180568">
              <w:rPr>
                <w:sz w:val="20"/>
              </w:rPr>
              <w:t>Определять тему, идею, художественны</w:t>
            </w:r>
            <w:r w:rsidR="00180568" w:rsidRPr="00180568">
              <w:rPr>
                <w:sz w:val="20"/>
              </w:rPr>
              <w:t>е и компози</w:t>
            </w:r>
            <w:r w:rsidRPr="00180568">
              <w:rPr>
                <w:sz w:val="20"/>
              </w:rPr>
              <w:t>ционные особенности лирического произведения.</w:t>
            </w:r>
          </w:p>
          <w:p w14:paraId="0BDE3410" w14:textId="77777777" w:rsidR="005B2FBF" w:rsidRPr="00180568" w:rsidRDefault="00005DA0" w:rsidP="00180568">
            <w:pPr>
              <w:jc w:val="center"/>
              <w:rPr>
                <w:sz w:val="20"/>
              </w:rPr>
            </w:pPr>
            <w:r w:rsidRPr="00180568">
              <w:rPr>
                <w:sz w:val="20"/>
              </w:rPr>
              <w:t xml:space="preserve">Характеризовать лирического героя. Анализировать произведение с </w:t>
            </w:r>
            <w:r w:rsidR="00180568" w:rsidRPr="00180568">
              <w:rPr>
                <w:sz w:val="20"/>
              </w:rPr>
              <w:t>учётом его родо-жанровой принад</w:t>
            </w:r>
            <w:r w:rsidRPr="00180568">
              <w:rPr>
                <w:sz w:val="20"/>
              </w:rPr>
              <w:t>лежности. Выявлять средства художественной изобразительности в лирических произведениях.</w:t>
            </w:r>
          </w:p>
          <w:p w14:paraId="66800441" w14:textId="77777777" w:rsidR="005B2FBF" w:rsidRPr="00180568" w:rsidRDefault="00005DA0" w:rsidP="00180568">
            <w:pPr>
              <w:jc w:val="center"/>
              <w:rPr>
                <w:sz w:val="20"/>
              </w:rPr>
            </w:pPr>
            <w:r w:rsidRPr="00180568">
              <w:rPr>
                <w:sz w:val="20"/>
              </w:rPr>
              <w:t xml:space="preserve">Устно или письменно отвечать на вопросы. </w:t>
            </w:r>
            <w:r w:rsidR="00180568" w:rsidRPr="00180568">
              <w:rPr>
                <w:sz w:val="20"/>
              </w:rPr>
              <w:t>Письмен</w:t>
            </w:r>
            <w:r w:rsidRPr="00180568">
              <w:rPr>
                <w:sz w:val="20"/>
              </w:rPr>
              <w:t>но отвечать на про</w:t>
            </w:r>
            <w:r w:rsidR="00180568" w:rsidRPr="00180568">
              <w:rPr>
                <w:sz w:val="20"/>
              </w:rPr>
              <w:t>блемный вопрос. Работать со сло</w:t>
            </w:r>
            <w:r w:rsidRPr="00180568">
              <w:rPr>
                <w:sz w:val="20"/>
              </w:rPr>
              <w:t>варями, определять значение устаревших слов</w:t>
            </w:r>
          </w:p>
          <w:p w14:paraId="58302587" w14:textId="77777777" w:rsidR="005B2FBF" w:rsidRPr="00180568" w:rsidRDefault="00005DA0" w:rsidP="00180568">
            <w:pPr>
              <w:jc w:val="center"/>
              <w:rPr>
                <w:sz w:val="20"/>
              </w:rPr>
            </w:pPr>
            <w:r w:rsidRPr="00180568">
              <w:rPr>
                <w:sz w:val="20"/>
              </w:rPr>
              <w:t xml:space="preserve">и выражений. Подбирать и обобщать материалы об </w:t>
            </w:r>
            <w:r w:rsidRPr="00180568">
              <w:rPr>
                <w:sz w:val="20"/>
              </w:rPr>
              <w:lastRenderedPageBreak/>
              <w:t>авторах и произведениях с использованием</w:t>
            </w:r>
          </w:p>
          <w:p w14:paraId="4A1C85CF" w14:textId="77777777" w:rsidR="005B2FBF" w:rsidRPr="00180568" w:rsidRDefault="00005DA0" w:rsidP="00180568">
            <w:pPr>
              <w:jc w:val="center"/>
              <w:rPr>
                <w:sz w:val="20"/>
              </w:rPr>
            </w:pPr>
            <w:r w:rsidRPr="00180568">
              <w:rPr>
                <w:sz w:val="20"/>
              </w:rPr>
              <w:t>статьи учебника, справочной литературы и ресурсов Интернета.</w:t>
            </w:r>
          </w:p>
        </w:tc>
      </w:tr>
      <w:tr w:rsidR="007C6E3D" w:rsidRPr="00005DA0" w14:paraId="78378207" w14:textId="77777777" w:rsidTr="007C6E3D">
        <w:trPr>
          <w:trHeight w:val="2934"/>
        </w:trPr>
        <w:tc>
          <w:tcPr>
            <w:tcW w:w="1928" w:type="dxa"/>
            <w:vMerge/>
            <w:tcBorders>
              <w:top w:val="nil"/>
              <w:left w:val="single" w:sz="6" w:space="0" w:color="000000"/>
              <w:bottom w:val="single" w:sz="6" w:space="0" w:color="000000"/>
              <w:right w:val="single" w:sz="6" w:space="0" w:color="000000"/>
            </w:tcBorders>
          </w:tcPr>
          <w:p w14:paraId="74691B6D" w14:textId="77777777" w:rsidR="007C6E3D" w:rsidRPr="00005DA0" w:rsidRDefault="007C6E3D" w:rsidP="00180568">
            <w:pPr>
              <w:jc w:val="center"/>
              <w:rPr>
                <w:color w:val="000000"/>
                <w:sz w:val="20"/>
                <w:szCs w:val="20"/>
              </w:rPr>
            </w:pPr>
          </w:p>
        </w:tc>
        <w:tc>
          <w:tcPr>
            <w:tcW w:w="3175" w:type="dxa"/>
            <w:vMerge w:val="restart"/>
          </w:tcPr>
          <w:p w14:paraId="7F4E18CF"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М. Е. Салтыков-Щедрин.</w:t>
            </w:r>
            <w:r w:rsidRPr="00005DA0">
              <w:rPr>
                <w:color w:val="000000"/>
                <w:spacing w:val="1"/>
                <w:w w:val="115"/>
                <w:sz w:val="20"/>
                <w:szCs w:val="20"/>
              </w:rPr>
              <w:t xml:space="preserve"> </w:t>
            </w:r>
            <w:r>
              <w:rPr>
                <w:color w:val="000000"/>
                <w:w w:val="115"/>
                <w:sz w:val="20"/>
                <w:szCs w:val="20"/>
              </w:rPr>
              <w:t>Сказки (две по выбору). Напри</w:t>
            </w:r>
            <w:r w:rsidRPr="00005DA0">
              <w:rPr>
                <w:color w:val="000000"/>
                <w:w w:val="115"/>
                <w:sz w:val="20"/>
                <w:szCs w:val="20"/>
              </w:rPr>
              <w:t>мер, «Повесть о том, как один</w:t>
            </w:r>
            <w:r w:rsidRPr="00005DA0">
              <w:rPr>
                <w:color w:val="000000"/>
                <w:spacing w:val="1"/>
                <w:w w:val="115"/>
                <w:sz w:val="20"/>
                <w:szCs w:val="20"/>
              </w:rPr>
              <w:t xml:space="preserve"> </w:t>
            </w:r>
            <w:r w:rsidRPr="00005DA0">
              <w:rPr>
                <w:color w:val="000000"/>
                <w:w w:val="115"/>
                <w:sz w:val="20"/>
                <w:szCs w:val="20"/>
              </w:rPr>
              <w:t>мужик</w:t>
            </w:r>
            <w:r w:rsidRPr="00005DA0">
              <w:rPr>
                <w:color w:val="000000"/>
                <w:spacing w:val="4"/>
                <w:w w:val="115"/>
                <w:sz w:val="20"/>
                <w:szCs w:val="20"/>
              </w:rPr>
              <w:t xml:space="preserve"> </w:t>
            </w:r>
            <w:r w:rsidRPr="00005DA0">
              <w:rPr>
                <w:color w:val="000000"/>
                <w:w w:val="115"/>
                <w:sz w:val="20"/>
                <w:szCs w:val="20"/>
              </w:rPr>
              <w:t>двух</w:t>
            </w:r>
            <w:r w:rsidRPr="00005DA0">
              <w:rPr>
                <w:color w:val="000000"/>
                <w:spacing w:val="4"/>
                <w:w w:val="115"/>
                <w:sz w:val="20"/>
                <w:szCs w:val="20"/>
              </w:rPr>
              <w:t xml:space="preserve"> </w:t>
            </w:r>
            <w:r w:rsidRPr="00005DA0">
              <w:rPr>
                <w:color w:val="000000"/>
                <w:w w:val="115"/>
                <w:sz w:val="20"/>
                <w:szCs w:val="20"/>
              </w:rPr>
              <w:t>генералов</w:t>
            </w:r>
            <w:r w:rsidRPr="00005DA0">
              <w:rPr>
                <w:color w:val="000000"/>
                <w:spacing w:val="4"/>
                <w:w w:val="115"/>
                <w:sz w:val="20"/>
                <w:szCs w:val="20"/>
              </w:rPr>
              <w:t xml:space="preserve"> </w:t>
            </w:r>
            <w:r>
              <w:rPr>
                <w:color w:val="000000"/>
                <w:w w:val="115"/>
                <w:sz w:val="20"/>
                <w:szCs w:val="20"/>
              </w:rPr>
              <w:t>прокор</w:t>
            </w:r>
            <w:r w:rsidRPr="00005DA0">
              <w:rPr>
                <w:color w:val="000000"/>
                <w:w w:val="120"/>
                <w:sz w:val="20"/>
                <w:szCs w:val="20"/>
              </w:rPr>
              <w:t>мил»,</w:t>
            </w:r>
            <w:r w:rsidRPr="00005DA0">
              <w:rPr>
                <w:color w:val="000000"/>
                <w:spacing w:val="-11"/>
                <w:w w:val="120"/>
                <w:sz w:val="20"/>
                <w:szCs w:val="20"/>
              </w:rPr>
              <w:t xml:space="preserve"> </w:t>
            </w:r>
            <w:r w:rsidRPr="00005DA0">
              <w:rPr>
                <w:color w:val="000000"/>
                <w:w w:val="120"/>
                <w:sz w:val="20"/>
                <w:szCs w:val="20"/>
              </w:rPr>
              <w:t>«Дикий</w:t>
            </w:r>
            <w:r w:rsidRPr="00005DA0">
              <w:rPr>
                <w:color w:val="000000"/>
                <w:spacing w:val="-10"/>
                <w:w w:val="120"/>
                <w:sz w:val="20"/>
                <w:szCs w:val="20"/>
              </w:rPr>
              <w:t xml:space="preserve"> </w:t>
            </w:r>
            <w:r w:rsidRPr="00005DA0">
              <w:rPr>
                <w:color w:val="000000"/>
                <w:w w:val="120"/>
                <w:sz w:val="20"/>
                <w:szCs w:val="20"/>
              </w:rPr>
              <w:t>помещик»,</w:t>
            </w:r>
          </w:p>
          <w:p w14:paraId="721AB2E9"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«Премудрый</w:t>
            </w:r>
            <w:r w:rsidRPr="00005DA0">
              <w:rPr>
                <w:color w:val="000000"/>
                <w:spacing w:val="7"/>
                <w:w w:val="115"/>
                <w:sz w:val="20"/>
                <w:szCs w:val="20"/>
              </w:rPr>
              <w:t xml:space="preserve"> </w:t>
            </w:r>
            <w:r w:rsidRPr="00005DA0">
              <w:rPr>
                <w:color w:val="000000"/>
                <w:w w:val="115"/>
                <w:sz w:val="20"/>
                <w:szCs w:val="20"/>
              </w:rPr>
              <w:t>пискарь»</w:t>
            </w:r>
            <w:r w:rsidRPr="00005DA0">
              <w:rPr>
                <w:color w:val="000000"/>
                <w:spacing w:val="8"/>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др.</w:t>
            </w:r>
            <w:r w:rsidRPr="00005DA0">
              <w:rPr>
                <w:color w:val="000000"/>
                <w:spacing w:val="-48"/>
                <w:w w:val="115"/>
                <w:sz w:val="20"/>
                <w:szCs w:val="20"/>
              </w:rPr>
              <w:t xml:space="preserve"> </w:t>
            </w:r>
            <w:r w:rsidRPr="00005DA0">
              <w:rPr>
                <w:color w:val="000000"/>
                <w:w w:val="120"/>
                <w:sz w:val="20"/>
                <w:szCs w:val="20"/>
              </w:rPr>
              <w:t>(2</w:t>
            </w:r>
            <w:r w:rsidRPr="00005DA0">
              <w:rPr>
                <w:color w:val="000000"/>
                <w:spacing w:val="-12"/>
                <w:w w:val="120"/>
                <w:sz w:val="20"/>
                <w:szCs w:val="20"/>
              </w:rPr>
              <w:t xml:space="preserve"> </w:t>
            </w:r>
            <w:r w:rsidRPr="00005DA0">
              <w:rPr>
                <w:color w:val="000000"/>
                <w:w w:val="120"/>
                <w:sz w:val="20"/>
                <w:szCs w:val="20"/>
              </w:rPr>
              <w:t>ч)</w:t>
            </w:r>
          </w:p>
        </w:tc>
        <w:tc>
          <w:tcPr>
            <w:tcW w:w="5046" w:type="dxa"/>
            <w:vMerge w:val="restart"/>
            <w:tcBorders>
              <w:top w:val="single" w:sz="6" w:space="0" w:color="000000"/>
            </w:tcBorders>
          </w:tcPr>
          <w:p w14:paraId="054E7C46"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Воспринимать</w:t>
            </w:r>
            <w:r w:rsidRPr="00005DA0">
              <w:rPr>
                <w:color w:val="000000"/>
                <w:spacing w:val="8"/>
                <w:w w:val="115"/>
                <w:sz w:val="20"/>
                <w:szCs w:val="20"/>
              </w:rPr>
              <w:t xml:space="preserve"> </w:t>
            </w:r>
            <w:r w:rsidRPr="00005DA0">
              <w:rPr>
                <w:color w:val="000000"/>
                <w:w w:val="115"/>
                <w:sz w:val="20"/>
                <w:szCs w:val="20"/>
              </w:rPr>
              <w:t>и</w:t>
            </w:r>
            <w:r w:rsidRPr="00005DA0">
              <w:rPr>
                <w:color w:val="000000"/>
                <w:spacing w:val="9"/>
                <w:w w:val="115"/>
                <w:sz w:val="20"/>
                <w:szCs w:val="20"/>
              </w:rPr>
              <w:t xml:space="preserve"> </w:t>
            </w:r>
            <w:r w:rsidRPr="00005DA0">
              <w:rPr>
                <w:color w:val="000000"/>
                <w:w w:val="115"/>
                <w:sz w:val="20"/>
                <w:szCs w:val="20"/>
              </w:rPr>
              <w:t>выразительно</w:t>
            </w:r>
            <w:r w:rsidRPr="00005DA0">
              <w:rPr>
                <w:color w:val="000000"/>
                <w:spacing w:val="9"/>
                <w:w w:val="115"/>
                <w:sz w:val="20"/>
                <w:szCs w:val="20"/>
              </w:rPr>
              <w:t xml:space="preserve"> </w:t>
            </w:r>
            <w:r w:rsidRPr="00005DA0">
              <w:rPr>
                <w:color w:val="000000"/>
                <w:w w:val="115"/>
                <w:sz w:val="20"/>
                <w:szCs w:val="20"/>
              </w:rPr>
              <w:t>читать</w:t>
            </w:r>
            <w:r w:rsidRPr="00005DA0">
              <w:rPr>
                <w:color w:val="000000"/>
                <w:spacing w:val="9"/>
                <w:w w:val="115"/>
                <w:sz w:val="20"/>
                <w:szCs w:val="20"/>
              </w:rPr>
              <w:t xml:space="preserve"> </w:t>
            </w:r>
            <w:r w:rsidRPr="00005DA0">
              <w:rPr>
                <w:color w:val="000000"/>
                <w:w w:val="115"/>
                <w:sz w:val="20"/>
                <w:szCs w:val="20"/>
              </w:rPr>
              <w:t>литературные</w:t>
            </w:r>
            <w:r w:rsidRPr="00005DA0">
              <w:rPr>
                <w:color w:val="000000"/>
                <w:spacing w:val="1"/>
                <w:w w:val="115"/>
                <w:sz w:val="20"/>
                <w:szCs w:val="20"/>
              </w:rPr>
              <w:t xml:space="preserve"> </w:t>
            </w:r>
            <w:r w:rsidRPr="00005DA0">
              <w:rPr>
                <w:color w:val="000000"/>
                <w:w w:val="115"/>
                <w:sz w:val="20"/>
                <w:szCs w:val="20"/>
              </w:rPr>
              <w:t>произведения. Выражать личное читательское</w:t>
            </w:r>
            <w:r w:rsidRPr="00005DA0">
              <w:rPr>
                <w:color w:val="000000"/>
                <w:spacing w:val="1"/>
                <w:w w:val="115"/>
                <w:sz w:val="20"/>
                <w:szCs w:val="20"/>
              </w:rPr>
              <w:t xml:space="preserve"> </w:t>
            </w:r>
            <w:r w:rsidRPr="00005DA0">
              <w:rPr>
                <w:color w:val="000000"/>
                <w:w w:val="115"/>
                <w:sz w:val="20"/>
                <w:szCs w:val="20"/>
              </w:rPr>
              <w:t>отношение к прочитанному. Составлять тезисный</w:t>
            </w:r>
            <w:r w:rsidRPr="00005DA0">
              <w:rPr>
                <w:color w:val="000000"/>
                <w:spacing w:val="1"/>
                <w:w w:val="115"/>
                <w:sz w:val="20"/>
                <w:szCs w:val="20"/>
              </w:rPr>
              <w:t xml:space="preserve"> </w:t>
            </w:r>
            <w:r w:rsidRPr="00005DA0">
              <w:rPr>
                <w:color w:val="000000"/>
                <w:w w:val="115"/>
                <w:sz w:val="20"/>
                <w:szCs w:val="20"/>
              </w:rPr>
              <w:t>план статьи учебника. Устно или письменно отвечать</w:t>
            </w:r>
            <w:r w:rsidRPr="00005DA0">
              <w:rPr>
                <w:color w:val="000000"/>
                <w:spacing w:val="-49"/>
                <w:w w:val="115"/>
                <w:sz w:val="20"/>
                <w:szCs w:val="20"/>
              </w:rPr>
              <w:t xml:space="preserve"> </w:t>
            </w:r>
            <w:r w:rsidRPr="00005DA0">
              <w:rPr>
                <w:color w:val="000000"/>
                <w:w w:val="115"/>
                <w:sz w:val="20"/>
                <w:szCs w:val="20"/>
              </w:rPr>
              <w:t>на</w:t>
            </w:r>
            <w:r w:rsidRPr="00005DA0">
              <w:rPr>
                <w:color w:val="000000"/>
                <w:spacing w:val="-6"/>
                <w:w w:val="115"/>
                <w:sz w:val="20"/>
                <w:szCs w:val="20"/>
              </w:rPr>
              <w:t xml:space="preserve"> </w:t>
            </w:r>
            <w:r w:rsidRPr="00005DA0">
              <w:rPr>
                <w:color w:val="000000"/>
                <w:w w:val="115"/>
                <w:sz w:val="20"/>
                <w:szCs w:val="20"/>
              </w:rPr>
              <w:t>вопросы</w:t>
            </w:r>
            <w:r w:rsidRPr="00005DA0">
              <w:rPr>
                <w:color w:val="000000"/>
                <w:spacing w:val="-5"/>
                <w:w w:val="115"/>
                <w:sz w:val="20"/>
                <w:szCs w:val="20"/>
              </w:rPr>
              <w:t xml:space="preserve"> </w:t>
            </w:r>
            <w:r w:rsidRPr="00005DA0">
              <w:rPr>
                <w:color w:val="000000"/>
                <w:w w:val="115"/>
                <w:sz w:val="20"/>
                <w:szCs w:val="20"/>
              </w:rPr>
              <w:t>(с</w:t>
            </w:r>
            <w:r w:rsidRPr="00005DA0">
              <w:rPr>
                <w:color w:val="000000"/>
                <w:spacing w:val="-6"/>
                <w:w w:val="115"/>
                <w:sz w:val="20"/>
                <w:szCs w:val="20"/>
              </w:rPr>
              <w:t xml:space="preserve"> </w:t>
            </w:r>
            <w:r w:rsidRPr="00005DA0">
              <w:rPr>
                <w:color w:val="000000"/>
                <w:w w:val="115"/>
                <w:sz w:val="20"/>
                <w:szCs w:val="20"/>
              </w:rPr>
              <w:t>использованием</w:t>
            </w:r>
            <w:r w:rsidRPr="00005DA0">
              <w:rPr>
                <w:color w:val="000000"/>
                <w:spacing w:val="-5"/>
                <w:w w:val="115"/>
                <w:sz w:val="20"/>
                <w:szCs w:val="20"/>
              </w:rPr>
              <w:t xml:space="preserve"> </w:t>
            </w:r>
            <w:r w:rsidRPr="00005DA0">
              <w:rPr>
                <w:color w:val="000000"/>
                <w:w w:val="115"/>
                <w:sz w:val="20"/>
                <w:szCs w:val="20"/>
              </w:rPr>
              <w:t>цитирования).</w:t>
            </w:r>
          </w:p>
          <w:p w14:paraId="2F024500"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Участвовать в коллективном диалоге. Составлять</w:t>
            </w:r>
            <w:r w:rsidRPr="00005DA0">
              <w:rPr>
                <w:color w:val="000000"/>
                <w:spacing w:val="1"/>
                <w:w w:val="115"/>
                <w:sz w:val="20"/>
                <w:szCs w:val="20"/>
              </w:rPr>
              <w:t xml:space="preserve"> </w:t>
            </w:r>
            <w:r w:rsidRPr="00005DA0">
              <w:rPr>
                <w:color w:val="000000"/>
                <w:w w:val="115"/>
                <w:sz w:val="20"/>
                <w:szCs w:val="20"/>
              </w:rPr>
              <w:t>лексические</w:t>
            </w:r>
            <w:r w:rsidRPr="00005DA0">
              <w:rPr>
                <w:color w:val="000000"/>
                <w:spacing w:val="5"/>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историко-культурные</w:t>
            </w:r>
            <w:r w:rsidRPr="00005DA0">
              <w:rPr>
                <w:color w:val="000000"/>
                <w:spacing w:val="6"/>
                <w:w w:val="115"/>
                <w:sz w:val="20"/>
                <w:szCs w:val="20"/>
              </w:rPr>
              <w:t xml:space="preserve"> </w:t>
            </w:r>
            <w:r w:rsidRPr="00005DA0">
              <w:rPr>
                <w:color w:val="000000"/>
                <w:w w:val="115"/>
                <w:sz w:val="20"/>
                <w:szCs w:val="20"/>
              </w:rPr>
              <w:t>комментарии.</w:t>
            </w:r>
            <w:r w:rsidRPr="00005DA0">
              <w:rPr>
                <w:color w:val="000000"/>
                <w:spacing w:val="1"/>
                <w:w w:val="115"/>
                <w:sz w:val="20"/>
                <w:szCs w:val="20"/>
              </w:rPr>
              <w:t xml:space="preserve"> </w:t>
            </w:r>
            <w:r w:rsidRPr="00005DA0">
              <w:rPr>
                <w:color w:val="000000"/>
                <w:w w:val="115"/>
                <w:sz w:val="20"/>
                <w:szCs w:val="20"/>
              </w:rPr>
              <w:t>Анализировать сюжет, тематику проблематику,</w:t>
            </w:r>
            <w:r w:rsidRPr="00005DA0">
              <w:rPr>
                <w:color w:val="000000"/>
                <w:spacing w:val="1"/>
                <w:w w:val="115"/>
                <w:sz w:val="20"/>
                <w:szCs w:val="20"/>
              </w:rPr>
              <w:t xml:space="preserve"> </w:t>
            </w:r>
            <w:r w:rsidRPr="00005DA0">
              <w:rPr>
                <w:color w:val="000000"/>
                <w:w w:val="115"/>
                <w:sz w:val="20"/>
                <w:szCs w:val="20"/>
              </w:rPr>
              <w:t>идейно-художественное содержание, определять</w:t>
            </w:r>
            <w:r w:rsidRPr="00005DA0">
              <w:rPr>
                <w:color w:val="000000"/>
                <w:spacing w:val="1"/>
                <w:w w:val="115"/>
                <w:sz w:val="20"/>
                <w:szCs w:val="20"/>
              </w:rPr>
              <w:t xml:space="preserve"> </w:t>
            </w:r>
            <w:r w:rsidRPr="00005DA0">
              <w:rPr>
                <w:color w:val="000000"/>
                <w:w w:val="115"/>
                <w:sz w:val="20"/>
                <w:szCs w:val="20"/>
              </w:rPr>
              <w:t xml:space="preserve">композиционные </w:t>
            </w:r>
            <w:r>
              <w:rPr>
                <w:color w:val="000000"/>
                <w:w w:val="115"/>
                <w:sz w:val="20"/>
                <w:szCs w:val="20"/>
              </w:rPr>
              <w:t>особенности произведений. Форму</w:t>
            </w:r>
            <w:r w:rsidRPr="00005DA0">
              <w:rPr>
                <w:color w:val="000000"/>
                <w:w w:val="115"/>
                <w:sz w:val="20"/>
                <w:szCs w:val="20"/>
              </w:rPr>
              <w:t>лировать</w:t>
            </w:r>
            <w:r w:rsidRPr="00005DA0">
              <w:rPr>
                <w:color w:val="000000"/>
                <w:spacing w:val="3"/>
                <w:w w:val="115"/>
                <w:sz w:val="20"/>
                <w:szCs w:val="20"/>
              </w:rPr>
              <w:t xml:space="preserve"> </w:t>
            </w:r>
            <w:r w:rsidRPr="00005DA0">
              <w:rPr>
                <w:color w:val="000000"/>
                <w:w w:val="115"/>
                <w:sz w:val="20"/>
                <w:szCs w:val="20"/>
              </w:rPr>
              <w:t>вопросы</w:t>
            </w:r>
            <w:r w:rsidRPr="00005DA0">
              <w:rPr>
                <w:color w:val="000000"/>
                <w:spacing w:val="4"/>
                <w:w w:val="115"/>
                <w:sz w:val="20"/>
                <w:szCs w:val="20"/>
              </w:rPr>
              <w:t xml:space="preserve"> </w:t>
            </w:r>
            <w:r w:rsidRPr="00005DA0">
              <w:rPr>
                <w:color w:val="000000"/>
                <w:w w:val="115"/>
                <w:sz w:val="20"/>
                <w:szCs w:val="20"/>
              </w:rPr>
              <w:t>по</w:t>
            </w:r>
            <w:r w:rsidRPr="00005DA0">
              <w:rPr>
                <w:color w:val="000000"/>
                <w:spacing w:val="3"/>
                <w:w w:val="115"/>
                <w:sz w:val="20"/>
                <w:szCs w:val="20"/>
              </w:rPr>
              <w:t xml:space="preserve"> </w:t>
            </w:r>
            <w:r w:rsidRPr="00005DA0">
              <w:rPr>
                <w:color w:val="000000"/>
                <w:w w:val="115"/>
                <w:sz w:val="20"/>
                <w:szCs w:val="20"/>
              </w:rPr>
              <w:t>тексту</w:t>
            </w:r>
            <w:r w:rsidRPr="00005DA0">
              <w:rPr>
                <w:color w:val="000000"/>
                <w:spacing w:val="4"/>
                <w:w w:val="115"/>
                <w:sz w:val="20"/>
                <w:szCs w:val="20"/>
              </w:rPr>
              <w:t xml:space="preserve"> </w:t>
            </w:r>
            <w:r w:rsidRPr="00005DA0">
              <w:rPr>
                <w:color w:val="000000"/>
                <w:w w:val="115"/>
                <w:sz w:val="20"/>
                <w:szCs w:val="20"/>
              </w:rPr>
              <w:t>произведения.</w:t>
            </w:r>
            <w:r w:rsidRPr="00005DA0">
              <w:rPr>
                <w:color w:val="000000"/>
                <w:spacing w:val="4"/>
                <w:w w:val="115"/>
                <w:sz w:val="20"/>
                <w:szCs w:val="20"/>
              </w:rPr>
              <w:t xml:space="preserve"> </w:t>
            </w:r>
            <w:r>
              <w:rPr>
                <w:color w:val="000000"/>
                <w:w w:val="115"/>
                <w:sz w:val="20"/>
                <w:szCs w:val="20"/>
              </w:rPr>
              <w:t>Характе</w:t>
            </w:r>
            <w:r w:rsidRPr="00005DA0">
              <w:rPr>
                <w:color w:val="000000"/>
                <w:w w:val="115"/>
                <w:sz w:val="20"/>
                <w:szCs w:val="20"/>
              </w:rPr>
              <w:t>ризовать и сопоста</w:t>
            </w:r>
            <w:r>
              <w:rPr>
                <w:color w:val="000000"/>
                <w:w w:val="115"/>
                <w:sz w:val="20"/>
                <w:szCs w:val="20"/>
              </w:rPr>
              <w:t>влять основных героев произведе</w:t>
            </w:r>
            <w:r w:rsidRPr="00005DA0">
              <w:rPr>
                <w:color w:val="000000"/>
                <w:w w:val="115"/>
                <w:sz w:val="20"/>
                <w:szCs w:val="20"/>
              </w:rPr>
              <w:t>ний,</w:t>
            </w:r>
            <w:r w:rsidRPr="00005DA0">
              <w:rPr>
                <w:color w:val="000000"/>
                <w:spacing w:val="1"/>
                <w:w w:val="115"/>
                <w:sz w:val="20"/>
                <w:szCs w:val="20"/>
              </w:rPr>
              <w:t xml:space="preserve"> </w:t>
            </w:r>
            <w:r w:rsidRPr="00005DA0">
              <w:rPr>
                <w:color w:val="000000"/>
                <w:w w:val="115"/>
                <w:sz w:val="20"/>
                <w:szCs w:val="20"/>
              </w:rPr>
              <w:t>используя</w:t>
            </w:r>
            <w:r w:rsidRPr="00005DA0">
              <w:rPr>
                <w:color w:val="000000"/>
                <w:spacing w:val="1"/>
                <w:w w:val="115"/>
                <w:sz w:val="20"/>
                <w:szCs w:val="20"/>
              </w:rPr>
              <w:t xml:space="preserve"> </w:t>
            </w:r>
            <w:r w:rsidRPr="00005DA0">
              <w:rPr>
                <w:color w:val="000000"/>
                <w:w w:val="115"/>
                <w:sz w:val="20"/>
                <w:szCs w:val="20"/>
              </w:rPr>
              <w:t>схему,</w:t>
            </w:r>
            <w:r w:rsidRPr="00005DA0">
              <w:rPr>
                <w:color w:val="000000"/>
                <w:spacing w:val="2"/>
                <w:w w:val="115"/>
                <w:sz w:val="20"/>
                <w:szCs w:val="20"/>
              </w:rPr>
              <w:t xml:space="preserve"> </w:t>
            </w:r>
            <w:r w:rsidRPr="00005DA0">
              <w:rPr>
                <w:color w:val="000000"/>
                <w:w w:val="115"/>
                <w:sz w:val="20"/>
                <w:szCs w:val="20"/>
              </w:rPr>
              <w:t>выявлять</w:t>
            </w:r>
            <w:r w:rsidRPr="00005DA0">
              <w:rPr>
                <w:color w:val="000000"/>
                <w:spacing w:val="1"/>
                <w:w w:val="115"/>
                <w:sz w:val="20"/>
                <w:szCs w:val="20"/>
              </w:rPr>
              <w:t xml:space="preserve"> </w:t>
            </w:r>
            <w:r w:rsidRPr="00005DA0">
              <w:rPr>
                <w:color w:val="000000"/>
                <w:w w:val="115"/>
                <w:sz w:val="20"/>
                <w:szCs w:val="20"/>
              </w:rPr>
              <w:t>художественные</w:t>
            </w:r>
            <w:r w:rsidRPr="00005DA0">
              <w:rPr>
                <w:color w:val="000000"/>
                <w:spacing w:val="1"/>
                <w:w w:val="115"/>
                <w:sz w:val="20"/>
                <w:szCs w:val="20"/>
              </w:rPr>
              <w:t xml:space="preserve"> </w:t>
            </w:r>
            <w:r w:rsidRPr="00005DA0">
              <w:rPr>
                <w:color w:val="000000"/>
                <w:w w:val="115"/>
                <w:sz w:val="20"/>
                <w:szCs w:val="20"/>
              </w:rPr>
              <w:t>средства</w:t>
            </w:r>
            <w:r w:rsidRPr="00005DA0">
              <w:rPr>
                <w:color w:val="000000"/>
                <w:spacing w:val="9"/>
                <w:w w:val="115"/>
                <w:sz w:val="20"/>
                <w:szCs w:val="20"/>
              </w:rPr>
              <w:t xml:space="preserve"> </w:t>
            </w:r>
            <w:r w:rsidRPr="00005DA0">
              <w:rPr>
                <w:color w:val="000000"/>
                <w:w w:val="115"/>
                <w:sz w:val="20"/>
                <w:szCs w:val="20"/>
              </w:rPr>
              <w:t>их</w:t>
            </w:r>
            <w:r w:rsidRPr="00005DA0">
              <w:rPr>
                <w:color w:val="000000"/>
                <w:spacing w:val="9"/>
                <w:w w:val="115"/>
                <w:sz w:val="20"/>
                <w:szCs w:val="20"/>
              </w:rPr>
              <w:t xml:space="preserve"> </w:t>
            </w:r>
            <w:r w:rsidRPr="00005DA0">
              <w:rPr>
                <w:color w:val="000000"/>
                <w:w w:val="115"/>
                <w:sz w:val="20"/>
                <w:szCs w:val="20"/>
              </w:rPr>
              <w:t>создания.</w:t>
            </w:r>
            <w:r w:rsidRPr="00005DA0">
              <w:rPr>
                <w:color w:val="000000"/>
                <w:spacing w:val="10"/>
                <w:w w:val="115"/>
                <w:sz w:val="20"/>
                <w:szCs w:val="20"/>
              </w:rPr>
              <w:t xml:space="preserve"> </w:t>
            </w:r>
            <w:r w:rsidRPr="00005DA0">
              <w:rPr>
                <w:color w:val="000000"/>
                <w:w w:val="115"/>
                <w:sz w:val="20"/>
                <w:szCs w:val="20"/>
              </w:rPr>
              <w:t>Анализировать</w:t>
            </w:r>
            <w:r w:rsidRPr="00005DA0">
              <w:rPr>
                <w:color w:val="000000"/>
                <w:spacing w:val="9"/>
                <w:w w:val="115"/>
                <w:sz w:val="20"/>
                <w:szCs w:val="20"/>
              </w:rPr>
              <w:t xml:space="preserve"> </w:t>
            </w:r>
            <w:r w:rsidRPr="00005DA0">
              <w:rPr>
                <w:color w:val="000000"/>
                <w:w w:val="115"/>
                <w:sz w:val="20"/>
                <w:szCs w:val="20"/>
              </w:rPr>
              <w:t>форму</w:t>
            </w:r>
            <w:r w:rsidRPr="00005DA0">
              <w:rPr>
                <w:color w:val="000000"/>
                <w:spacing w:val="10"/>
                <w:w w:val="115"/>
                <w:sz w:val="20"/>
                <w:szCs w:val="20"/>
              </w:rPr>
              <w:t xml:space="preserve"> </w:t>
            </w:r>
            <w:r>
              <w:rPr>
                <w:color w:val="000000"/>
                <w:w w:val="115"/>
                <w:sz w:val="20"/>
                <w:szCs w:val="20"/>
              </w:rPr>
              <w:t>выражения</w:t>
            </w:r>
          </w:p>
          <w:p w14:paraId="051DD3FD"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авторской</w:t>
            </w:r>
            <w:r w:rsidRPr="00005DA0">
              <w:rPr>
                <w:color w:val="000000"/>
                <w:spacing w:val="11"/>
                <w:w w:val="115"/>
                <w:sz w:val="20"/>
                <w:szCs w:val="20"/>
              </w:rPr>
              <w:t xml:space="preserve"> </w:t>
            </w:r>
            <w:r w:rsidRPr="00005DA0">
              <w:rPr>
                <w:color w:val="000000"/>
                <w:w w:val="115"/>
                <w:sz w:val="20"/>
                <w:szCs w:val="20"/>
              </w:rPr>
              <w:t>позиции.</w:t>
            </w:r>
            <w:r w:rsidRPr="00005DA0">
              <w:rPr>
                <w:color w:val="000000"/>
                <w:spacing w:val="11"/>
                <w:w w:val="115"/>
                <w:sz w:val="20"/>
                <w:szCs w:val="20"/>
              </w:rPr>
              <w:t xml:space="preserve"> </w:t>
            </w:r>
            <w:r w:rsidRPr="00005DA0">
              <w:rPr>
                <w:color w:val="000000"/>
                <w:w w:val="115"/>
                <w:sz w:val="20"/>
                <w:szCs w:val="20"/>
              </w:rPr>
              <w:t>Выявлять</w:t>
            </w:r>
            <w:r w:rsidRPr="00005DA0">
              <w:rPr>
                <w:color w:val="000000"/>
                <w:spacing w:val="11"/>
                <w:w w:val="115"/>
                <w:sz w:val="20"/>
                <w:szCs w:val="20"/>
              </w:rPr>
              <w:t xml:space="preserve"> </w:t>
            </w:r>
            <w:r w:rsidRPr="00005DA0">
              <w:rPr>
                <w:color w:val="000000"/>
                <w:w w:val="115"/>
                <w:sz w:val="20"/>
                <w:szCs w:val="20"/>
              </w:rPr>
              <w:t>средства</w:t>
            </w:r>
            <w:r w:rsidRPr="00005DA0">
              <w:rPr>
                <w:color w:val="000000"/>
                <w:spacing w:val="11"/>
                <w:w w:val="115"/>
                <w:sz w:val="20"/>
                <w:szCs w:val="20"/>
              </w:rPr>
              <w:t xml:space="preserve"> </w:t>
            </w:r>
            <w:r>
              <w:rPr>
                <w:color w:val="000000"/>
                <w:w w:val="115"/>
                <w:sz w:val="20"/>
                <w:szCs w:val="20"/>
              </w:rPr>
              <w:t>художе</w:t>
            </w:r>
            <w:r w:rsidRPr="00005DA0">
              <w:rPr>
                <w:color w:val="000000"/>
                <w:w w:val="115"/>
                <w:sz w:val="20"/>
                <w:szCs w:val="20"/>
              </w:rPr>
              <w:t>ственной</w:t>
            </w:r>
            <w:r w:rsidRPr="00005DA0">
              <w:rPr>
                <w:color w:val="000000"/>
                <w:spacing w:val="-4"/>
                <w:w w:val="115"/>
                <w:sz w:val="20"/>
                <w:szCs w:val="20"/>
              </w:rPr>
              <w:t xml:space="preserve"> </w:t>
            </w:r>
            <w:r w:rsidRPr="00005DA0">
              <w:rPr>
                <w:color w:val="000000"/>
                <w:w w:val="115"/>
                <w:sz w:val="20"/>
                <w:szCs w:val="20"/>
              </w:rPr>
              <w:t>изобразительности</w:t>
            </w:r>
            <w:r w:rsidRPr="00005DA0">
              <w:rPr>
                <w:color w:val="000000"/>
                <w:spacing w:val="-4"/>
                <w:w w:val="115"/>
                <w:sz w:val="20"/>
                <w:szCs w:val="20"/>
              </w:rPr>
              <w:t xml:space="preserve"> </w:t>
            </w:r>
            <w:r w:rsidRPr="00005DA0">
              <w:rPr>
                <w:color w:val="000000"/>
                <w:w w:val="115"/>
                <w:sz w:val="20"/>
                <w:szCs w:val="20"/>
              </w:rPr>
              <w:t>в</w:t>
            </w:r>
            <w:r w:rsidRPr="00005DA0">
              <w:rPr>
                <w:color w:val="000000"/>
                <w:spacing w:val="-4"/>
                <w:w w:val="115"/>
                <w:sz w:val="20"/>
                <w:szCs w:val="20"/>
              </w:rPr>
              <w:t xml:space="preserve"> </w:t>
            </w:r>
            <w:r w:rsidRPr="00005DA0">
              <w:rPr>
                <w:color w:val="000000"/>
                <w:w w:val="115"/>
                <w:sz w:val="20"/>
                <w:szCs w:val="20"/>
              </w:rPr>
              <w:t>произведениях.</w:t>
            </w:r>
          </w:p>
          <w:p w14:paraId="645A5338"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Определять художественные средства, создающие</w:t>
            </w:r>
            <w:r w:rsidRPr="00005DA0">
              <w:rPr>
                <w:color w:val="000000"/>
                <w:spacing w:val="1"/>
                <w:w w:val="115"/>
                <w:sz w:val="20"/>
                <w:szCs w:val="20"/>
              </w:rPr>
              <w:t xml:space="preserve"> </w:t>
            </w:r>
            <w:r w:rsidRPr="00005DA0">
              <w:rPr>
                <w:color w:val="000000"/>
                <w:w w:val="115"/>
                <w:sz w:val="20"/>
                <w:szCs w:val="20"/>
              </w:rPr>
              <w:t>сатирический</w:t>
            </w:r>
            <w:r w:rsidRPr="00005DA0">
              <w:rPr>
                <w:color w:val="000000"/>
                <w:spacing w:val="14"/>
                <w:w w:val="115"/>
                <w:sz w:val="20"/>
                <w:szCs w:val="20"/>
              </w:rPr>
              <w:t xml:space="preserve"> </w:t>
            </w:r>
            <w:r w:rsidRPr="00005DA0">
              <w:rPr>
                <w:color w:val="000000"/>
                <w:w w:val="115"/>
                <w:sz w:val="20"/>
                <w:szCs w:val="20"/>
              </w:rPr>
              <w:t>пафос</w:t>
            </w:r>
            <w:r w:rsidRPr="00005DA0">
              <w:rPr>
                <w:color w:val="000000"/>
                <w:spacing w:val="15"/>
                <w:w w:val="115"/>
                <w:sz w:val="20"/>
                <w:szCs w:val="20"/>
              </w:rPr>
              <w:t xml:space="preserve"> </w:t>
            </w:r>
            <w:r w:rsidRPr="00005DA0">
              <w:rPr>
                <w:color w:val="000000"/>
                <w:w w:val="115"/>
                <w:sz w:val="20"/>
                <w:szCs w:val="20"/>
              </w:rPr>
              <w:t>в</w:t>
            </w:r>
            <w:r w:rsidRPr="00005DA0">
              <w:rPr>
                <w:color w:val="000000"/>
                <w:spacing w:val="14"/>
                <w:w w:val="115"/>
                <w:sz w:val="20"/>
                <w:szCs w:val="20"/>
              </w:rPr>
              <w:t xml:space="preserve"> </w:t>
            </w:r>
            <w:r w:rsidRPr="00005DA0">
              <w:rPr>
                <w:color w:val="000000"/>
                <w:w w:val="115"/>
                <w:sz w:val="20"/>
                <w:szCs w:val="20"/>
              </w:rPr>
              <w:t>сказках.</w:t>
            </w:r>
            <w:r w:rsidRPr="00005DA0">
              <w:rPr>
                <w:color w:val="000000"/>
                <w:spacing w:val="15"/>
                <w:w w:val="115"/>
                <w:sz w:val="20"/>
                <w:szCs w:val="20"/>
              </w:rPr>
              <w:t xml:space="preserve"> </w:t>
            </w:r>
            <w:r w:rsidRPr="00005DA0">
              <w:rPr>
                <w:color w:val="000000"/>
                <w:w w:val="115"/>
                <w:sz w:val="20"/>
                <w:szCs w:val="20"/>
              </w:rPr>
              <w:t>Использовать</w:t>
            </w:r>
            <w:r w:rsidRPr="00005DA0">
              <w:rPr>
                <w:color w:val="000000"/>
                <w:spacing w:val="15"/>
                <w:w w:val="115"/>
                <w:sz w:val="20"/>
                <w:szCs w:val="20"/>
              </w:rPr>
              <w:t xml:space="preserve"> </w:t>
            </w:r>
            <w:r>
              <w:rPr>
                <w:color w:val="000000"/>
                <w:w w:val="115"/>
                <w:sz w:val="20"/>
                <w:szCs w:val="20"/>
              </w:rPr>
              <w:t>различ</w:t>
            </w:r>
            <w:r w:rsidRPr="00005DA0">
              <w:rPr>
                <w:color w:val="000000"/>
                <w:w w:val="115"/>
                <w:sz w:val="20"/>
                <w:szCs w:val="20"/>
              </w:rPr>
              <w:t>ные виды пересказа произведения. Письменно</w:t>
            </w:r>
            <w:r w:rsidRPr="00005DA0">
              <w:rPr>
                <w:color w:val="000000"/>
                <w:spacing w:val="1"/>
                <w:w w:val="115"/>
                <w:sz w:val="20"/>
                <w:szCs w:val="20"/>
              </w:rPr>
              <w:t xml:space="preserve"> </w:t>
            </w:r>
            <w:r w:rsidRPr="00005DA0">
              <w:rPr>
                <w:color w:val="000000"/>
                <w:w w:val="115"/>
                <w:sz w:val="20"/>
                <w:szCs w:val="20"/>
              </w:rPr>
              <w:t>отвечать на проблем</w:t>
            </w:r>
            <w:r>
              <w:rPr>
                <w:color w:val="000000"/>
                <w:w w:val="115"/>
                <w:sz w:val="20"/>
                <w:szCs w:val="20"/>
              </w:rPr>
              <w:t>ный вопрос. Работать со словаря</w:t>
            </w:r>
            <w:r w:rsidRPr="00005DA0">
              <w:rPr>
                <w:color w:val="000000"/>
                <w:w w:val="115"/>
                <w:sz w:val="20"/>
                <w:szCs w:val="20"/>
              </w:rPr>
              <w:t>ми,</w:t>
            </w:r>
            <w:r w:rsidRPr="00005DA0">
              <w:rPr>
                <w:color w:val="000000"/>
                <w:spacing w:val="5"/>
                <w:w w:val="115"/>
                <w:sz w:val="20"/>
                <w:szCs w:val="20"/>
              </w:rPr>
              <w:t xml:space="preserve"> </w:t>
            </w:r>
            <w:r w:rsidRPr="00005DA0">
              <w:rPr>
                <w:color w:val="000000"/>
                <w:w w:val="115"/>
                <w:sz w:val="20"/>
                <w:szCs w:val="20"/>
              </w:rPr>
              <w:lastRenderedPageBreak/>
              <w:t>определять</w:t>
            </w:r>
            <w:r w:rsidRPr="00005DA0">
              <w:rPr>
                <w:color w:val="000000"/>
                <w:spacing w:val="6"/>
                <w:w w:val="115"/>
                <w:sz w:val="20"/>
                <w:szCs w:val="20"/>
              </w:rPr>
              <w:t xml:space="preserve"> </w:t>
            </w:r>
            <w:r w:rsidRPr="00005DA0">
              <w:rPr>
                <w:color w:val="000000"/>
                <w:w w:val="115"/>
                <w:sz w:val="20"/>
                <w:szCs w:val="20"/>
              </w:rPr>
              <w:t>значение</w:t>
            </w:r>
            <w:r w:rsidRPr="00005DA0">
              <w:rPr>
                <w:color w:val="000000"/>
                <w:spacing w:val="6"/>
                <w:w w:val="115"/>
                <w:sz w:val="20"/>
                <w:szCs w:val="20"/>
              </w:rPr>
              <w:t xml:space="preserve"> </w:t>
            </w:r>
            <w:r w:rsidRPr="00005DA0">
              <w:rPr>
                <w:color w:val="000000"/>
                <w:w w:val="115"/>
                <w:sz w:val="20"/>
                <w:szCs w:val="20"/>
              </w:rPr>
              <w:t>устаревших</w:t>
            </w:r>
            <w:r w:rsidRPr="00005DA0">
              <w:rPr>
                <w:color w:val="000000"/>
                <w:spacing w:val="5"/>
                <w:w w:val="115"/>
                <w:sz w:val="20"/>
                <w:szCs w:val="20"/>
              </w:rPr>
              <w:t xml:space="preserve"> </w:t>
            </w:r>
            <w:r w:rsidRPr="00005DA0">
              <w:rPr>
                <w:color w:val="000000"/>
                <w:w w:val="115"/>
                <w:sz w:val="20"/>
                <w:szCs w:val="20"/>
              </w:rPr>
              <w:t>слов</w:t>
            </w:r>
            <w:r w:rsidRPr="00005DA0">
              <w:rPr>
                <w:color w:val="000000"/>
                <w:spacing w:val="6"/>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Pr>
                <w:color w:val="000000"/>
                <w:w w:val="115"/>
                <w:sz w:val="20"/>
                <w:szCs w:val="20"/>
              </w:rPr>
              <w:t>выраже</w:t>
            </w:r>
            <w:r w:rsidRPr="00005DA0">
              <w:rPr>
                <w:color w:val="000000"/>
                <w:w w:val="115"/>
                <w:sz w:val="20"/>
                <w:szCs w:val="20"/>
              </w:rPr>
              <w:t>ний. Подбирать и обобщать материалы об авторах и</w:t>
            </w:r>
            <w:r w:rsidRPr="00005DA0">
              <w:rPr>
                <w:color w:val="000000"/>
                <w:spacing w:val="1"/>
                <w:w w:val="115"/>
                <w:sz w:val="20"/>
                <w:szCs w:val="20"/>
              </w:rPr>
              <w:t xml:space="preserve"> </w:t>
            </w:r>
            <w:r w:rsidRPr="00005DA0">
              <w:rPr>
                <w:color w:val="000000"/>
                <w:w w:val="115"/>
                <w:sz w:val="20"/>
                <w:szCs w:val="20"/>
              </w:rPr>
              <w:t>произведениях</w:t>
            </w:r>
            <w:r w:rsidRPr="00005DA0">
              <w:rPr>
                <w:color w:val="000000"/>
                <w:spacing w:val="1"/>
                <w:w w:val="115"/>
                <w:sz w:val="20"/>
                <w:szCs w:val="20"/>
              </w:rPr>
              <w:t xml:space="preserve"> </w:t>
            </w:r>
            <w:r w:rsidRPr="00005DA0">
              <w:rPr>
                <w:color w:val="000000"/>
                <w:w w:val="115"/>
                <w:sz w:val="20"/>
                <w:szCs w:val="20"/>
              </w:rPr>
              <w:t>с</w:t>
            </w:r>
            <w:r w:rsidRPr="00005DA0">
              <w:rPr>
                <w:color w:val="000000"/>
                <w:spacing w:val="1"/>
                <w:w w:val="115"/>
                <w:sz w:val="20"/>
                <w:szCs w:val="20"/>
              </w:rPr>
              <w:t xml:space="preserve"> </w:t>
            </w:r>
            <w:r w:rsidRPr="00005DA0">
              <w:rPr>
                <w:color w:val="000000"/>
                <w:w w:val="115"/>
                <w:sz w:val="20"/>
                <w:szCs w:val="20"/>
              </w:rPr>
              <w:t>использованием</w:t>
            </w:r>
            <w:r w:rsidRPr="00005DA0">
              <w:rPr>
                <w:color w:val="000000"/>
                <w:spacing w:val="1"/>
                <w:w w:val="115"/>
                <w:sz w:val="20"/>
                <w:szCs w:val="20"/>
              </w:rPr>
              <w:t xml:space="preserve"> </w:t>
            </w:r>
            <w:r w:rsidRPr="00005DA0">
              <w:rPr>
                <w:color w:val="000000"/>
                <w:w w:val="115"/>
                <w:sz w:val="20"/>
                <w:szCs w:val="20"/>
              </w:rPr>
              <w:t>статьи</w:t>
            </w:r>
            <w:r w:rsidRPr="00005DA0">
              <w:rPr>
                <w:color w:val="000000"/>
                <w:spacing w:val="1"/>
                <w:w w:val="115"/>
                <w:sz w:val="20"/>
                <w:szCs w:val="20"/>
              </w:rPr>
              <w:t xml:space="preserve"> </w:t>
            </w:r>
            <w:r w:rsidRPr="00005DA0">
              <w:rPr>
                <w:color w:val="000000"/>
                <w:w w:val="115"/>
                <w:sz w:val="20"/>
                <w:szCs w:val="20"/>
              </w:rPr>
              <w:t>учебника,</w:t>
            </w:r>
            <w:r w:rsidRPr="00005DA0">
              <w:rPr>
                <w:color w:val="000000"/>
                <w:spacing w:val="1"/>
                <w:w w:val="115"/>
                <w:sz w:val="20"/>
                <w:szCs w:val="20"/>
              </w:rPr>
              <w:t xml:space="preserve"> </w:t>
            </w:r>
            <w:r w:rsidRPr="00005DA0">
              <w:rPr>
                <w:color w:val="000000"/>
                <w:w w:val="115"/>
                <w:sz w:val="20"/>
                <w:szCs w:val="20"/>
              </w:rPr>
              <w:t>справочной</w:t>
            </w:r>
            <w:r w:rsidRPr="00005DA0">
              <w:rPr>
                <w:color w:val="000000"/>
                <w:spacing w:val="-6"/>
                <w:w w:val="115"/>
                <w:sz w:val="20"/>
                <w:szCs w:val="20"/>
              </w:rPr>
              <w:t xml:space="preserve"> </w:t>
            </w:r>
            <w:r w:rsidRPr="00005DA0">
              <w:rPr>
                <w:color w:val="000000"/>
                <w:w w:val="115"/>
                <w:sz w:val="20"/>
                <w:szCs w:val="20"/>
              </w:rPr>
              <w:t>литературы</w:t>
            </w:r>
            <w:r w:rsidRPr="00005DA0">
              <w:rPr>
                <w:color w:val="000000"/>
                <w:spacing w:val="-5"/>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ресурсов</w:t>
            </w:r>
            <w:r w:rsidRPr="00005DA0">
              <w:rPr>
                <w:color w:val="000000"/>
                <w:spacing w:val="-5"/>
                <w:w w:val="115"/>
                <w:sz w:val="20"/>
                <w:szCs w:val="20"/>
              </w:rPr>
              <w:t xml:space="preserve"> </w:t>
            </w:r>
            <w:r w:rsidRPr="00005DA0">
              <w:rPr>
                <w:color w:val="000000"/>
                <w:w w:val="115"/>
                <w:sz w:val="20"/>
                <w:szCs w:val="20"/>
              </w:rPr>
              <w:t>Интернета.</w:t>
            </w:r>
          </w:p>
        </w:tc>
      </w:tr>
      <w:tr w:rsidR="007C6E3D" w:rsidRPr="00005DA0" w14:paraId="1ACE2207" w14:textId="77777777" w:rsidTr="007C6E3D">
        <w:trPr>
          <w:trHeight w:val="2136"/>
        </w:trPr>
        <w:tc>
          <w:tcPr>
            <w:tcW w:w="1928" w:type="dxa"/>
            <w:vMerge w:val="restart"/>
            <w:tcBorders>
              <w:left w:val="single" w:sz="6" w:space="0" w:color="000000"/>
              <w:bottom w:val="single" w:sz="6" w:space="0" w:color="000000"/>
              <w:right w:val="single" w:sz="6" w:space="0" w:color="000000"/>
            </w:tcBorders>
          </w:tcPr>
          <w:p w14:paraId="04843BF6" w14:textId="77777777" w:rsidR="007C6E3D" w:rsidRPr="00005DA0" w:rsidRDefault="007C6E3D" w:rsidP="00180568">
            <w:pPr>
              <w:pStyle w:val="TableParagraph"/>
              <w:ind w:left="0"/>
              <w:jc w:val="center"/>
              <w:rPr>
                <w:color w:val="000000"/>
                <w:sz w:val="20"/>
                <w:szCs w:val="20"/>
              </w:rPr>
            </w:pPr>
          </w:p>
        </w:tc>
        <w:tc>
          <w:tcPr>
            <w:tcW w:w="3175" w:type="dxa"/>
            <w:vMerge/>
          </w:tcPr>
          <w:p w14:paraId="5FFCF1C1" w14:textId="77777777" w:rsidR="007C6E3D" w:rsidRPr="00005DA0" w:rsidRDefault="007C6E3D" w:rsidP="00180568">
            <w:pPr>
              <w:pStyle w:val="TableParagraph"/>
              <w:ind w:left="0"/>
              <w:jc w:val="center"/>
              <w:rPr>
                <w:color w:val="000000"/>
                <w:sz w:val="20"/>
                <w:szCs w:val="20"/>
              </w:rPr>
            </w:pPr>
          </w:p>
        </w:tc>
        <w:tc>
          <w:tcPr>
            <w:tcW w:w="5046" w:type="dxa"/>
            <w:vMerge/>
            <w:tcBorders>
              <w:bottom w:val="single" w:sz="6" w:space="0" w:color="000000"/>
            </w:tcBorders>
          </w:tcPr>
          <w:p w14:paraId="05D36B75" w14:textId="77777777" w:rsidR="007C6E3D" w:rsidRPr="00005DA0" w:rsidRDefault="007C6E3D" w:rsidP="00180568">
            <w:pPr>
              <w:pStyle w:val="TableParagraph"/>
              <w:ind w:left="0"/>
              <w:jc w:val="center"/>
              <w:rPr>
                <w:color w:val="000000"/>
                <w:sz w:val="20"/>
                <w:szCs w:val="20"/>
              </w:rPr>
            </w:pPr>
          </w:p>
        </w:tc>
      </w:tr>
      <w:tr w:rsidR="007C6E3D" w:rsidRPr="00005DA0" w14:paraId="129C3E07" w14:textId="77777777" w:rsidTr="007C6E3D">
        <w:trPr>
          <w:trHeight w:val="3334"/>
        </w:trPr>
        <w:tc>
          <w:tcPr>
            <w:tcW w:w="1928" w:type="dxa"/>
            <w:vMerge/>
            <w:tcBorders>
              <w:top w:val="nil"/>
              <w:left w:val="single" w:sz="6" w:space="0" w:color="000000"/>
              <w:bottom w:val="single" w:sz="6" w:space="0" w:color="000000"/>
              <w:right w:val="single" w:sz="6" w:space="0" w:color="000000"/>
            </w:tcBorders>
          </w:tcPr>
          <w:p w14:paraId="70FC14B2" w14:textId="77777777" w:rsidR="007C6E3D" w:rsidRPr="00005DA0" w:rsidRDefault="007C6E3D" w:rsidP="00180568">
            <w:pPr>
              <w:jc w:val="center"/>
              <w:rPr>
                <w:color w:val="000000"/>
                <w:sz w:val="20"/>
                <w:szCs w:val="20"/>
              </w:rPr>
            </w:pPr>
          </w:p>
        </w:tc>
        <w:tc>
          <w:tcPr>
            <w:tcW w:w="3175" w:type="dxa"/>
            <w:vMerge w:val="restart"/>
          </w:tcPr>
          <w:p w14:paraId="11B2ECAC"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Произведения</w:t>
            </w:r>
            <w:r w:rsidRPr="00005DA0">
              <w:rPr>
                <w:color w:val="000000"/>
                <w:spacing w:val="8"/>
                <w:w w:val="115"/>
                <w:sz w:val="20"/>
                <w:szCs w:val="20"/>
              </w:rPr>
              <w:t xml:space="preserve"> </w:t>
            </w:r>
            <w:r w:rsidRPr="00005DA0">
              <w:rPr>
                <w:color w:val="000000"/>
                <w:w w:val="115"/>
                <w:sz w:val="20"/>
                <w:szCs w:val="20"/>
              </w:rPr>
              <w:t>отечественных</w:t>
            </w:r>
            <w:r w:rsidRPr="00005DA0">
              <w:rPr>
                <w:color w:val="000000"/>
                <w:spacing w:val="-49"/>
                <w:w w:val="115"/>
                <w:sz w:val="20"/>
                <w:szCs w:val="20"/>
              </w:rPr>
              <w:t xml:space="preserve"> </w:t>
            </w:r>
            <w:r w:rsidRPr="00005DA0">
              <w:rPr>
                <w:color w:val="000000"/>
                <w:w w:val="115"/>
                <w:sz w:val="20"/>
                <w:szCs w:val="20"/>
              </w:rPr>
              <w:t>и зарубежных писателей на</w:t>
            </w:r>
            <w:r w:rsidRPr="00005DA0">
              <w:rPr>
                <w:color w:val="000000"/>
                <w:spacing w:val="1"/>
                <w:w w:val="115"/>
                <w:sz w:val="20"/>
                <w:szCs w:val="20"/>
              </w:rPr>
              <w:t xml:space="preserve"> </w:t>
            </w:r>
            <w:r w:rsidRPr="00005DA0">
              <w:rPr>
                <w:color w:val="000000"/>
                <w:w w:val="115"/>
                <w:sz w:val="20"/>
                <w:szCs w:val="20"/>
              </w:rPr>
              <w:t>историческую</w:t>
            </w:r>
            <w:r w:rsidRPr="00005DA0">
              <w:rPr>
                <w:color w:val="000000"/>
                <w:spacing w:val="-10"/>
                <w:w w:val="115"/>
                <w:sz w:val="20"/>
                <w:szCs w:val="20"/>
              </w:rPr>
              <w:t xml:space="preserve"> </w:t>
            </w:r>
            <w:r w:rsidRPr="00005DA0">
              <w:rPr>
                <w:color w:val="000000"/>
                <w:w w:val="115"/>
                <w:sz w:val="20"/>
                <w:szCs w:val="20"/>
              </w:rPr>
              <w:t>тему</w:t>
            </w:r>
            <w:r w:rsidRPr="00005DA0">
              <w:rPr>
                <w:color w:val="000000"/>
                <w:spacing w:val="-9"/>
                <w:w w:val="115"/>
                <w:sz w:val="20"/>
                <w:szCs w:val="20"/>
              </w:rPr>
              <w:t xml:space="preserve"> </w:t>
            </w:r>
            <w:r w:rsidRPr="00005DA0">
              <w:rPr>
                <w:color w:val="000000"/>
                <w:w w:val="115"/>
                <w:sz w:val="20"/>
                <w:szCs w:val="20"/>
              </w:rPr>
              <w:t>(не</w:t>
            </w:r>
            <w:r w:rsidRPr="00005DA0">
              <w:rPr>
                <w:color w:val="000000"/>
                <w:spacing w:val="-9"/>
                <w:w w:val="115"/>
                <w:sz w:val="20"/>
                <w:szCs w:val="20"/>
              </w:rPr>
              <w:t xml:space="preserve"> </w:t>
            </w:r>
            <w:r w:rsidRPr="00005DA0">
              <w:rPr>
                <w:color w:val="000000"/>
                <w:w w:val="115"/>
                <w:sz w:val="20"/>
                <w:szCs w:val="20"/>
              </w:rPr>
              <w:t>менее</w:t>
            </w:r>
          </w:p>
          <w:p w14:paraId="182E4DA4"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двух).</w:t>
            </w:r>
            <w:r w:rsidRPr="00005DA0">
              <w:rPr>
                <w:color w:val="000000"/>
                <w:spacing w:val="15"/>
                <w:w w:val="115"/>
                <w:sz w:val="20"/>
                <w:szCs w:val="20"/>
              </w:rPr>
              <w:t xml:space="preserve"> </w:t>
            </w:r>
            <w:r w:rsidRPr="00005DA0">
              <w:rPr>
                <w:color w:val="000000"/>
                <w:w w:val="115"/>
                <w:sz w:val="20"/>
                <w:szCs w:val="20"/>
              </w:rPr>
              <w:t>Например,</w:t>
            </w:r>
            <w:r w:rsidRPr="00005DA0">
              <w:rPr>
                <w:color w:val="000000"/>
                <w:spacing w:val="15"/>
                <w:w w:val="115"/>
                <w:sz w:val="20"/>
                <w:szCs w:val="20"/>
              </w:rPr>
              <w:t xml:space="preserve"> </w:t>
            </w:r>
            <w:r w:rsidRPr="00005DA0">
              <w:rPr>
                <w:color w:val="000000"/>
                <w:w w:val="115"/>
                <w:sz w:val="20"/>
                <w:szCs w:val="20"/>
              </w:rPr>
              <w:t>произведения</w:t>
            </w:r>
            <w:r w:rsidRPr="00005DA0">
              <w:rPr>
                <w:color w:val="000000"/>
                <w:spacing w:val="-49"/>
                <w:w w:val="115"/>
                <w:sz w:val="20"/>
                <w:szCs w:val="20"/>
              </w:rPr>
              <w:t xml:space="preserve"> </w:t>
            </w:r>
            <w:r w:rsidRPr="00005DA0">
              <w:rPr>
                <w:color w:val="000000"/>
                <w:w w:val="115"/>
                <w:sz w:val="20"/>
                <w:szCs w:val="20"/>
              </w:rPr>
              <w:t>А.</w:t>
            </w:r>
            <w:r w:rsidRPr="00005DA0">
              <w:rPr>
                <w:color w:val="000000"/>
                <w:spacing w:val="-4"/>
                <w:w w:val="115"/>
                <w:sz w:val="20"/>
                <w:szCs w:val="20"/>
              </w:rPr>
              <w:t xml:space="preserve"> </w:t>
            </w:r>
            <w:r w:rsidRPr="00005DA0">
              <w:rPr>
                <w:color w:val="000000"/>
                <w:w w:val="115"/>
                <w:sz w:val="20"/>
                <w:szCs w:val="20"/>
              </w:rPr>
              <w:t>К.</w:t>
            </w:r>
            <w:r w:rsidRPr="00005DA0">
              <w:rPr>
                <w:color w:val="000000"/>
                <w:spacing w:val="-4"/>
                <w:w w:val="115"/>
                <w:sz w:val="20"/>
                <w:szCs w:val="20"/>
              </w:rPr>
              <w:t xml:space="preserve"> </w:t>
            </w:r>
            <w:r w:rsidRPr="00005DA0">
              <w:rPr>
                <w:color w:val="000000"/>
                <w:w w:val="115"/>
                <w:sz w:val="20"/>
                <w:szCs w:val="20"/>
              </w:rPr>
              <w:t>Толстого,</w:t>
            </w:r>
            <w:r w:rsidRPr="00005DA0">
              <w:rPr>
                <w:color w:val="000000"/>
                <w:spacing w:val="-3"/>
                <w:w w:val="115"/>
                <w:sz w:val="20"/>
                <w:szCs w:val="20"/>
              </w:rPr>
              <w:t xml:space="preserve"> </w:t>
            </w:r>
            <w:r w:rsidRPr="00005DA0">
              <w:rPr>
                <w:color w:val="000000"/>
                <w:w w:val="115"/>
                <w:sz w:val="20"/>
                <w:szCs w:val="20"/>
              </w:rPr>
              <w:t>Р.</w:t>
            </w:r>
            <w:r w:rsidRPr="00005DA0">
              <w:rPr>
                <w:color w:val="000000"/>
                <w:spacing w:val="-4"/>
                <w:w w:val="115"/>
                <w:sz w:val="20"/>
                <w:szCs w:val="20"/>
              </w:rPr>
              <w:t xml:space="preserve"> </w:t>
            </w:r>
            <w:r w:rsidRPr="00005DA0">
              <w:rPr>
                <w:color w:val="000000"/>
                <w:w w:val="115"/>
                <w:sz w:val="20"/>
                <w:szCs w:val="20"/>
              </w:rPr>
              <w:t>Сабатини,</w:t>
            </w:r>
          </w:p>
          <w:p w14:paraId="4365472C"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Ф.</w:t>
            </w:r>
            <w:r w:rsidRPr="00005DA0">
              <w:rPr>
                <w:color w:val="000000"/>
                <w:spacing w:val="-4"/>
                <w:w w:val="115"/>
                <w:sz w:val="20"/>
                <w:szCs w:val="20"/>
              </w:rPr>
              <w:t xml:space="preserve"> </w:t>
            </w:r>
            <w:r w:rsidRPr="00005DA0">
              <w:rPr>
                <w:color w:val="000000"/>
                <w:w w:val="115"/>
                <w:sz w:val="20"/>
                <w:szCs w:val="20"/>
              </w:rPr>
              <w:t>Купера</w:t>
            </w:r>
            <w:r w:rsidRPr="00005DA0">
              <w:rPr>
                <w:color w:val="000000"/>
                <w:spacing w:val="-4"/>
                <w:w w:val="115"/>
                <w:sz w:val="20"/>
                <w:szCs w:val="20"/>
              </w:rPr>
              <w:t xml:space="preserve"> </w:t>
            </w:r>
            <w:r w:rsidRPr="00005DA0">
              <w:rPr>
                <w:color w:val="000000"/>
                <w:w w:val="115"/>
                <w:sz w:val="20"/>
                <w:szCs w:val="20"/>
              </w:rPr>
              <w:t>(2</w:t>
            </w:r>
            <w:r w:rsidRPr="00005DA0">
              <w:rPr>
                <w:color w:val="000000"/>
                <w:spacing w:val="-4"/>
                <w:w w:val="115"/>
                <w:sz w:val="20"/>
                <w:szCs w:val="20"/>
              </w:rPr>
              <w:t xml:space="preserve"> </w:t>
            </w:r>
            <w:r w:rsidRPr="00005DA0">
              <w:rPr>
                <w:color w:val="000000"/>
                <w:w w:val="115"/>
                <w:sz w:val="20"/>
                <w:szCs w:val="20"/>
              </w:rPr>
              <w:t>ч)</w:t>
            </w:r>
          </w:p>
        </w:tc>
        <w:tc>
          <w:tcPr>
            <w:tcW w:w="5046" w:type="dxa"/>
            <w:vMerge w:val="restart"/>
            <w:tcBorders>
              <w:top w:val="single" w:sz="6" w:space="0" w:color="000000"/>
            </w:tcBorders>
          </w:tcPr>
          <w:p w14:paraId="1F683E79"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произведения. Выражать личное читательское</w:t>
            </w:r>
            <w:r w:rsidRPr="00005DA0">
              <w:rPr>
                <w:color w:val="000000"/>
                <w:spacing w:val="1"/>
                <w:w w:val="115"/>
                <w:sz w:val="20"/>
                <w:szCs w:val="20"/>
              </w:rPr>
              <w:t xml:space="preserve"> </w:t>
            </w:r>
            <w:r w:rsidRPr="00005DA0">
              <w:rPr>
                <w:color w:val="000000"/>
                <w:w w:val="115"/>
                <w:sz w:val="20"/>
                <w:szCs w:val="20"/>
              </w:rPr>
              <w:t>отношение к прочитанному. Определять идею,</w:t>
            </w:r>
            <w:r w:rsidRPr="00005DA0">
              <w:rPr>
                <w:color w:val="000000"/>
                <w:spacing w:val="1"/>
                <w:w w:val="115"/>
                <w:sz w:val="20"/>
                <w:szCs w:val="20"/>
              </w:rPr>
              <w:t xml:space="preserve"> </w:t>
            </w:r>
            <w:r w:rsidRPr="00005DA0">
              <w:rPr>
                <w:color w:val="000000"/>
                <w:w w:val="115"/>
                <w:sz w:val="20"/>
                <w:szCs w:val="20"/>
              </w:rPr>
              <w:t>художественные и композиционные особенности</w:t>
            </w:r>
            <w:r w:rsidRPr="00005DA0">
              <w:rPr>
                <w:color w:val="000000"/>
                <w:spacing w:val="1"/>
                <w:w w:val="115"/>
                <w:sz w:val="20"/>
                <w:szCs w:val="20"/>
              </w:rPr>
              <w:t xml:space="preserve"> </w:t>
            </w:r>
            <w:r w:rsidRPr="00005DA0">
              <w:rPr>
                <w:color w:val="000000"/>
                <w:w w:val="115"/>
                <w:sz w:val="20"/>
                <w:szCs w:val="20"/>
              </w:rPr>
              <w:t>произведений, свя</w:t>
            </w:r>
            <w:r>
              <w:rPr>
                <w:color w:val="000000"/>
                <w:w w:val="115"/>
                <w:sz w:val="20"/>
                <w:szCs w:val="20"/>
              </w:rPr>
              <w:t>занные с их исторической темати</w:t>
            </w:r>
            <w:r w:rsidRPr="00005DA0">
              <w:rPr>
                <w:color w:val="000000"/>
                <w:w w:val="115"/>
                <w:sz w:val="20"/>
                <w:szCs w:val="20"/>
              </w:rPr>
              <w:t>кой.</w:t>
            </w:r>
            <w:r w:rsidRPr="00005DA0">
              <w:rPr>
                <w:color w:val="000000"/>
                <w:spacing w:val="-13"/>
                <w:w w:val="115"/>
                <w:sz w:val="20"/>
                <w:szCs w:val="20"/>
              </w:rPr>
              <w:t xml:space="preserve"> </w:t>
            </w:r>
            <w:r w:rsidRPr="00005DA0">
              <w:rPr>
                <w:color w:val="000000"/>
                <w:w w:val="115"/>
                <w:sz w:val="20"/>
                <w:szCs w:val="20"/>
              </w:rPr>
              <w:t>Анализировать</w:t>
            </w:r>
            <w:r w:rsidRPr="00005DA0">
              <w:rPr>
                <w:color w:val="000000"/>
                <w:spacing w:val="-13"/>
                <w:w w:val="115"/>
                <w:sz w:val="20"/>
                <w:szCs w:val="20"/>
              </w:rPr>
              <w:t xml:space="preserve"> </w:t>
            </w:r>
            <w:r w:rsidRPr="00005DA0">
              <w:rPr>
                <w:color w:val="000000"/>
                <w:w w:val="115"/>
                <w:sz w:val="20"/>
                <w:szCs w:val="20"/>
              </w:rPr>
              <w:t>произведение</w:t>
            </w:r>
            <w:r w:rsidRPr="00005DA0">
              <w:rPr>
                <w:color w:val="000000"/>
                <w:spacing w:val="-12"/>
                <w:w w:val="115"/>
                <w:sz w:val="20"/>
                <w:szCs w:val="20"/>
              </w:rPr>
              <w:t xml:space="preserve"> </w:t>
            </w:r>
            <w:r w:rsidRPr="00005DA0">
              <w:rPr>
                <w:color w:val="000000"/>
                <w:w w:val="115"/>
                <w:sz w:val="20"/>
                <w:szCs w:val="20"/>
              </w:rPr>
              <w:t>с</w:t>
            </w:r>
            <w:r w:rsidRPr="00005DA0">
              <w:rPr>
                <w:color w:val="000000"/>
                <w:spacing w:val="-13"/>
                <w:w w:val="115"/>
                <w:sz w:val="20"/>
                <w:szCs w:val="20"/>
              </w:rPr>
              <w:t xml:space="preserve"> </w:t>
            </w:r>
            <w:r w:rsidRPr="00005DA0">
              <w:rPr>
                <w:color w:val="000000"/>
                <w:w w:val="115"/>
                <w:sz w:val="20"/>
                <w:szCs w:val="20"/>
              </w:rPr>
              <w:t>учётом</w:t>
            </w:r>
            <w:r w:rsidRPr="00005DA0">
              <w:rPr>
                <w:color w:val="000000"/>
                <w:spacing w:val="-13"/>
                <w:w w:val="115"/>
                <w:sz w:val="20"/>
                <w:szCs w:val="20"/>
              </w:rPr>
              <w:t xml:space="preserve"> </w:t>
            </w:r>
            <w:r w:rsidRPr="00005DA0">
              <w:rPr>
                <w:color w:val="000000"/>
                <w:w w:val="115"/>
                <w:sz w:val="20"/>
                <w:szCs w:val="20"/>
              </w:rPr>
              <w:t>его</w:t>
            </w:r>
          </w:p>
          <w:p w14:paraId="7D31797A"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родо-жанровой принадлежности. Выявлять средства</w:t>
            </w:r>
            <w:r w:rsidRPr="00005DA0">
              <w:rPr>
                <w:color w:val="000000"/>
                <w:spacing w:val="1"/>
                <w:w w:val="115"/>
                <w:sz w:val="20"/>
                <w:szCs w:val="20"/>
              </w:rPr>
              <w:t xml:space="preserve"> </w:t>
            </w:r>
            <w:r w:rsidRPr="00005DA0">
              <w:rPr>
                <w:color w:val="000000"/>
                <w:w w:val="115"/>
                <w:sz w:val="20"/>
                <w:szCs w:val="20"/>
              </w:rPr>
              <w:t>художественной</w:t>
            </w:r>
            <w:r w:rsidRPr="00005DA0">
              <w:rPr>
                <w:color w:val="000000"/>
                <w:spacing w:val="-10"/>
                <w:w w:val="115"/>
                <w:sz w:val="20"/>
                <w:szCs w:val="20"/>
              </w:rPr>
              <w:t xml:space="preserve"> </w:t>
            </w:r>
            <w:r w:rsidRPr="00005DA0">
              <w:rPr>
                <w:color w:val="000000"/>
                <w:w w:val="115"/>
                <w:sz w:val="20"/>
                <w:szCs w:val="20"/>
              </w:rPr>
              <w:t>изобразительности</w:t>
            </w:r>
            <w:r w:rsidRPr="00005DA0">
              <w:rPr>
                <w:color w:val="000000"/>
                <w:spacing w:val="-9"/>
                <w:w w:val="115"/>
                <w:sz w:val="20"/>
                <w:szCs w:val="20"/>
              </w:rPr>
              <w:t xml:space="preserve"> </w:t>
            </w:r>
            <w:r w:rsidRPr="00005DA0">
              <w:rPr>
                <w:color w:val="000000"/>
                <w:w w:val="115"/>
                <w:sz w:val="20"/>
                <w:szCs w:val="20"/>
              </w:rPr>
              <w:t>в</w:t>
            </w:r>
            <w:r w:rsidRPr="00005DA0">
              <w:rPr>
                <w:color w:val="000000"/>
                <w:spacing w:val="-10"/>
                <w:w w:val="115"/>
                <w:sz w:val="20"/>
                <w:szCs w:val="20"/>
              </w:rPr>
              <w:t xml:space="preserve"> </w:t>
            </w:r>
            <w:r w:rsidRPr="00005DA0">
              <w:rPr>
                <w:color w:val="000000"/>
                <w:w w:val="115"/>
                <w:sz w:val="20"/>
                <w:szCs w:val="20"/>
              </w:rPr>
              <w:t>произведениях.</w:t>
            </w:r>
            <w:r w:rsidRPr="00005DA0">
              <w:rPr>
                <w:color w:val="000000"/>
                <w:spacing w:val="-49"/>
                <w:w w:val="115"/>
                <w:sz w:val="20"/>
                <w:szCs w:val="20"/>
              </w:rPr>
              <w:t xml:space="preserve"> </w:t>
            </w:r>
            <w:r w:rsidRPr="00005DA0">
              <w:rPr>
                <w:color w:val="000000"/>
                <w:w w:val="115"/>
                <w:sz w:val="20"/>
                <w:szCs w:val="20"/>
              </w:rPr>
              <w:t>Использовать</w:t>
            </w:r>
            <w:r w:rsidRPr="00005DA0">
              <w:rPr>
                <w:color w:val="000000"/>
                <w:spacing w:val="7"/>
                <w:w w:val="115"/>
                <w:sz w:val="20"/>
                <w:szCs w:val="20"/>
              </w:rPr>
              <w:t xml:space="preserve"> </w:t>
            </w:r>
            <w:r w:rsidRPr="00005DA0">
              <w:rPr>
                <w:color w:val="000000"/>
                <w:w w:val="115"/>
                <w:sz w:val="20"/>
                <w:szCs w:val="20"/>
              </w:rPr>
              <w:t>различные</w:t>
            </w:r>
            <w:r w:rsidRPr="00005DA0">
              <w:rPr>
                <w:color w:val="000000"/>
                <w:spacing w:val="7"/>
                <w:w w:val="115"/>
                <w:sz w:val="20"/>
                <w:szCs w:val="20"/>
              </w:rPr>
              <w:t xml:space="preserve"> </w:t>
            </w:r>
            <w:r w:rsidRPr="00005DA0">
              <w:rPr>
                <w:color w:val="000000"/>
                <w:w w:val="115"/>
                <w:sz w:val="20"/>
                <w:szCs w:val="20"/>
              </w:rPr>
              <w:t>виды</w:t>
            </w:r>
            <w:r w:rsidRPr="00005DA0">
              <w:rPr>
                <w:color w:val="000000"/>
                <w:spacing w:val="8"/>
                <w:w w:val="115"/>
                <w:sz w:val="20"/>
                <w:szCs w:val="20"/>
              </w:rPr>
              <w:t xml:space="preserve"> </w:t>
            </w:r>
            <w:r w:rsidRPr="00005DA0">
              <w:rPr>
                <w:color w:val="000000"/>
                <w:w w:val="115"/>
                <w:sz w:val="20"/>
                <w:szCs w:val="20"/>
              </w:rPr>
              <w:t>пересказа</w:t>
            </w:r>
            <w:r w:rsidRPr="00005DA0">
              <w:rPr>
                <w:color w:val="000000"/>
                <w:spacing w:val="7"/>
                <w:w w:val="115"/>
                <w:sz w:val="20"/>
                <w:szCs w:val="20"/>
              </w:rPr>
              <w:t xml:space="preserve"> </w:t>
            </w:r>
            <w:r>
              <w:rPr>
                <w:color w:val="000000"/>
                <w:w w:val="115"/>
                <w:sz w:val="20"/>
                <w:szCs w:val="20"/>
              </w:rPr>
              <w:t>произведе</w:t>
            </w:r>
            <w:r w:rsidRPr="00005DA0">
              <w:rPr>
                <w:color w:val="000000"/>
                <w:w w:val="115"/>
                <w:sz w:val="20"/>
                <w:szCs w:val="20"/>
              </w:rPr>
              <w:t>ний.</w:t>
            </w:r>
            <w:r w:rsidRPr="00005DA0">
              <w:rPr>
                <w:color w:val="000000"/>
                <w:spacing w:val="-6"/>
                <w:w w:val="115"/>
                <w:sz w:val="20"/>
                <w:szCs w:val="20"/>
              </w:rPr>
              <w:t xml:space="preserve"> </w:t>
            </w:r>
            <w:r w:rsidRPr="00005DA0">
              <w:rPr>
                <w:color w:val="000000"/>
                <w:w w:val="115"/>
                <w:sz w:val="20"/>
                <w:szCs w:val="20"/>
              </w:rPr>
              <w:t>Устно</w:t>
            </w:r>
            <w:r w:rsidRPr="00005DA0">
              <w:rPr>
                <w:color w:val="000000"/>
                <w:spacing w:val="-6"/>
                <w:w w:val="115"/>
                <w:sz w:val="20"/>
                <w:szCs w:val="20"/>
              </w:rPr>
              <w:t xml:space="preserve"> </w:t>
            </w:r>
            <w:r w:rsidRPr="00005DA0">
              <w:rPr>
                <w:color w:val="000000"/>
                <w:w w:val="115"/>
                <w:sz w:val="20"/>
                <w:szCs w:val="20"/>
              </w:rPr>
              <w:t>или</w:t>
            </w:r>
            <w:r w:rsidRPr="00005DA0">
              <w:rPr>
                <w:color w:val="000000"/>
                <w:spacing w:val="-6"/>
                <w:w w:val="115"/>
                <w:sz w:val="20"/>
                <w:szCs w:val="20"/>
              </w:rPr>
              <w:t xml:space="preserve"> </w:t>
            </w:r>
            <w:r w:rsidRPr="00005DA0">
              <w:rPr>
                <w:color w:val="000000"/>
                <w:w w:val="115"/>
                <w:sz w:val="20"/>
                <w:szCs w:val="20"/>
              </w:rPr>
              <w:t>письменно</w:t>
            </w:r>
            <w:r w:rsidRPr="00005DA0">
              <w:rPr>
                <w:color w:val="000000"/>
                <w:spacing w:val="-5"/>
                <w:w w:val="115"/>
                <w:sz w:val="20"/>
                <w:szCs w:val="20"/>
              </w:rPr>
              <w:t xml:space="preserve"> </w:t>
            </w:r>
            <w:r w:rsidRPr="00005DA0">
              <w:rPr>
                <w:color w:val="000000"/>
                <w:w w:val="115"/>
                <w:sz w:val="20"/>
                <w:szCs w:val="20"/>
              </w:rPr>
              <w:t>отвечать</w:t>
            </w:r>
            <w:r w:rsidRPr="00005DA0">
              <w:rPr>
                <w:color w:val="000000"/>
                <w:spacing w:val="-6"/>
                <w:w w:val="115"/>
                <w:sz w:val="20"/>
                <w:szCs w:val="20"/>
              </w:rPr>
              <w:t xml:space="preserve"> </w:t>
            </w:r>
            <w:r w:rsidRPr="00005DA0">
              <w:rPr>
                <w:color w:val="000000"/>
                <w:w w:val="115"/>
                <w:sz w:val="20"/>
                <w:szCs w:val="20"/>
              </w:rPr>
              <w:t>на</w:t>
            </w:r>
            <w:r w:rsidRPr="00005DA0">
              <w:rPr>
                <w:color w:val="000000"/>
                <w:spacing w:val="-6"/>
                <w:w w:val="115"/>
                <w:sz w:val="20"/>
                <w:szCs w:val="20"/>
              </w:rPr>
              <w:t xml:space="preserve"> </w:t>
            </w:r>
            <w:r w:rsidRPr="00005DA0">
              <w:rPr>
                <w:color w:val="000000"/>
                <w:w w:val="115"/>
                <w:sz w:val="20"/>
                <w:szCs w:val="20"/>
              </w:rPr>
              <w:t>вопросы.</w:t>
            </w:r>
          </w:p>
          <w:p w14:paraId="6E0E2F22"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Письменно отвечать на проблемный вопрос.</w:t>
            </w:r>
            <w:r w:rsidRPr="00005DA0">
              <w:rPr>
                <w:color w:val="000000"/>
                <w:spacing w:val="1"/>
                <w:w w:val="115"/>
                <w:sz w:val="20"/>
                <w:szCs w:val="20"/>
              </w:rPr>
              <w:t xml:space="preserve"> </w:t>
            </w:r>
            <w:r w:rsidRPr="00005DA0">
              <w:rPr>
                <w:color w:val="000000"/>
                <w:w w:val="115"/>
                <w:sz w:val="20"/>
                <w:szCs w:val="20"/>
              </w:rPr>
              <w:t xml:space="preserve">Участвовать в разработке проектов по </w:t>
            </w:r>
            <w:r w:rsidRPr="00005DA0">
              <w:rPr>
                <w:color w:val="000000"/>
                <w:w w:val="115"/>
                <w:sz w:val="20"/>
                <w:szCs w:val="20"/>
              </w:rPr>
              <w:lastRenderedPageBreak/>
              <w:t>литературе</w:t>
            </w:r>
            <w:r w:rsidRPr="00005DA0">
              <w:rPr>
                <w:color w:val="000000"/>
                <w:spacing w:val="1"/>
                <w:w w:val="115"/>
                <w:sz w:val="20"/>
                <w:szCs w:val="20"/>
              </w:rPr>
              <w:t xml:space="preserve"> </w:t>
            </w:r>
            <w:r w:rsidRPr="00005DA0">
              <w:rPr>
                <w:color w:val="000000"/>
                <w:w w:val="115"/>
                <w:sz w:val="20"/>
                <w:szCs w:val="20"/>
              </w:rPr>
              <w:t>второй</w:t>
            </w:r>
            <w:r w:rsidRPr="00005DA0">
              <w:rPr>
                <w:color w:val="000000"/>
                <w:spacing w:val="-7"/>
                <w:w w:val="115"/>
                <w:sz w:val="20"/>
                <w:szCs w:val="20"/>
              </w:rPr>
              <w:t xml:space="preserve"> </w:t>
            </w:r>
            <w:r w:rsidRPr="00005DA0">
              <w:rPr>
                <w:color w:val="000000"/>
                <w:w w:val="115"/>
                <w:sz w:val="20"/>
                <w:szCs w:val="20"/>
              </w:rPr>
              <w:t>половины</w:t>
            </w:r>
            <w:r w:rsidRPr="00005DA0">
              <w:rPr>
                <w:color w:val="000000"/>
                <w:spacing w:val="-6"/>
                <w:w w:val="115"/>
                <w:sz w:val="20"/>
                <w:szCs w:val="20"/>
              </w:rPr>
              <w:t xml:space="preserve"> </w:t>
            </w:r>
            <w:r w:rsidRPr="00005DA0">
              <w:rPr>
                <w:color w:val="000000"/>
                <w:w w:val="115"/>
                <w:sz w:val="20"/>
                <w:szCs w:val="20"/>
              </w:rPr>
              <w:t>ХIХ</w:t>
            </w:r>
            <w:r w:rsidRPr="00005DA0">
              <w:rPr>
                <w:color w:val="000000"/>
                <w:spacing w:val="-6"/>
                <w:w w:val="115"/>
                <w:sz w:val="20"/>
                <w:szCs w:val="20"/>
              </w:rPr>
              <w:t xml:space="preserve"> </w:t>
            </w:r>
            <w:r w:rsidRPr="00005DA0">
              <w:rPr>
                <w:color w:val="000000"/>
                <w:w w:val="115"/>
                <w:sz w:val="20"/>
                <w:szCs w:val="20"/>
              </w:rPr>
              <w:t>века</w:t>
            </w:r>
            <w:r w:rsidRPr="00005DA0">
              <w:rPr>
                <w:color w:val="000000"/>
                <w:spacing w:val="-6"/>
                <w:w w:val="115"/>
                <w:sz w:val="20"/>
                <w:szCs w:val="20"/>
              </w:rPr>
              <w:t xml:space="preserve"> </w:t>
            </w:r>
            <w:r w:rsidRPr="00005DA0">
              <w:rPr>
                <w:color w:val="000000"/>
                <w:w w:val="115"/>
                <w:sz w:val="20"/>
                <w:szCs w:val="20"/>
              </w:rPr>
              <w:t>(по</w:t>
            </w:r>
            <w:r w:rsidRPr="00005DA0">
              <w:rPr>
                <w:color w:val="000000"/>
                <w:spacing w:val="-6"/>
                <w:w w:val="115"/>
                <w:sz w:val="20"/>
                <w:szCs w:val="20"/>
              </w:rPr>
              <w:t xml:space="preserve"> </w:t>
            </w:r>
            <w:r w:rsidRPr="00005DA0">
              <w:rPr>
                <w:color w:val="000000"/>
                <w:w w:val="115"/>
                <w:sz w:val="20"/>
                <w:szCs w:val="20"/>
              </w:rPr>
              <w:t>выбору</w:t>
            </w:r>
            <w:r w:rsidRPr="00005DA0">
              <w:rPr>
                <w:color w:val="000000"/>
                <w:spacing w:val="-6"/>
                <w:w w:val="115"/>
                <w:sz w:val="20"/>
                <w:szCs w:val="20"/>
              </w:rPr>
              <w:t xml:space="preserve"> </w:t>
            </w:r>
            <w:r>
              <w:rPr>
                <w:color w:val="000000"/>
                <w:w w:val="115"/>
                <w:sz w:val="20"/>
                <w:szCs w:val="20"/>
              </w:rPr>
              <w:t>обучающих</w:t>
            </w:r>
            <w:r w:rsidRPr="00005DA0">
              <w:rPr>
                <w:color w:val="000000"/>
                <w:w w:val="115"/>
                <w:sz w:val="20"/>
                <w:szCs w:val="20"/>
              </w:rPr>
              <w:t>ся). Подбирать и обобщать материалы об авторах и</w:t>
            </w:r>
            <w:r w:rsidRPr="00005DA0">
              <w:rPr>
                <w:color w:val="000000"/>
                <w:spacing w:val="-49"/>
                <w:w w:val="115"/>
                <w:sz w:val="20"/>
                <w:szCs w:val="20"/>
              </w:rPr>
              <w:t xml:space="preserve"> </w:t>
            </w:r>
            <w:r w:rsidRPr="00005DA0">
              <w:rPr>
                <w:color w:val="000000"/>
                <w:w w:val="115"/>
                <w:sz w:val="20"/>
                <w:szCs w:val="20"/>
              </w:rPr>
              <w:t>произведениях</w:t>
            </w:r>
            <w:r w:rsidRPr="00005DA0">
              <w:rPr>
                <w:color w:val="000000"/>
                <w:spacing w:val="12"/>
                <w:w w:val="115"/>
                <w:sz w:val="20"/>
                <w:szCs w:val="20"/>
              </w:rPr>
              <w:t xml:space="preserve"> </w:t>
            </w:r>
            <w:r w:rsidRPr="00005DA0">
              <w:rPr>
                <w:color w:val="000000"/>
                <w:w w:val="115"/>
                <w:sz w:val="20"/>
                <w:szCs w:val="20"/>
              </w:rPr>
              <w:t>с</w:t>
            </w:r>
            <w:r w:rsidRPr="00005DA0">
              <w:rPr>
                <w:color w:val="000000"/>
                <w:spacing w:val="13"/>
                <w:w w:val="115"/>
                <w:sz w:val="20"/>
                <w:szCs w:val="20"/>
              </w:rPr>
              <w:t xml:space="preserve"> </w:t>
            </w:r>
            <w:r w:rsidRPr="00005DA0">
              <w:rPr>
                <w:color w:val="000000"/>
                <w:w w:val="115"/>
                <w:sz w:val="20"/>
                <w:szCs w:val="20"/>
              </w:rPr>
              <w:t>использованием</w:t>
            </w:r>
            <w:r w:rsidRPr="00005DA0">
              <w:rPr>
                <w:color w:val="000000"/>
                <w:spacing w:val="13"/>
                <w:w w:val="115"/>
                <w:sz w:val="20"/>
                <w:szCs w:val="20"/>
              </w:rPr>
              <w:t xml:space="preserve"> </w:t>
            </w:r>
            <w:r w:rsidRPr="00005DA0">
              <w:rPr>
                <w:color w:val="000000"/>
                <w:w w:val="115"/>
                <w:sz w:val="20"/>
                <w:szCs w:val="20"/>
              </w:rPr>
              <w:t>статьи</w:t>
            </w:r>
            <w:r w:rsidRPr="00005DA0">
              <w:rPr>
                <w:color w:val="000000"/>
                <w:spacing w:val="13"/>
                <w:w w:val="115"/>
                <w:sz w:val="20"/>
                <w:szCs w:val="20"/>
              </w:rPr>
              <w:t xml:space="preserve"> </w:t>
            </w:r>
            <w:r w:rsidRPr="00005DA0">
              <w:rPr>
                <w:color w:val="000000"/>
                <w:w w:val="115"/>
                <w:sz w:val="20"/>
                <w:szCs w:val="20"/>
              </w:rPr>
              <w:t>учебника,</w:t>
            </w:r>
            <w:r w:rsidRPr="00005DA0">
              <w:rPr>
                <w:color w:val="000000"/>
                <w:spacing w:val="-48"/>
                <w:w w:val="115"/>
                <w:sz w:val="20"/>
                <w:szCs w:val="20"/>
              </w:rPr>
              <w:t xml:space="preserve"> </w:t>
            </w:r>
            <w:r w:rsidRPr="00005DA0">
              <w:rPr>
                <w:color w:val="000000"/>
                <w:w w:val="115"/>
                <w:sz w:val="20"/>
                <w:szCs w:val="20"/>
              </w:rPr>
              <w:t>справочной</w:t>
            </w:r>
            <w:r w:rsidRPr="00005DA0">
              <w:rPr>
                <w:color w:val="000000"/>
                <w:spacing w:val="-4"/>
                <w:w w:val="115"/>
                <w:sz w:val="20"/>
                <w:szCs w:val="20"/>
              </w:rPr>
              <w:t xml:space="preserve"> </w:t>
            </w:r>
            <w:r w:rsidRPr="00005DA0">
              <w:rPr>
                <w:color w:val="000000"/>
                <w:w w:val="115"/>
                <w:sz w:val="20"/>
                <w:szCs w:val="20"/>
              </w:rPr>
              <w:t>литературы</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ресурсов</w:t>
            </w:r>
            <w:r w:rsidRPr="00005DA0">
              <w:rPr>
                <w:color w:val="000000"/>
                <w:spacing w:val="-4"/>
                <w:w w:val="115"/>
                <w:sz w:val="20"/>
                <w:szCs w:val="20"/>
              </w:rPr>
              <w:t xml:space="preserve"> </w:t>
            </w:r>
            <w:r w:rsidRPr="00005DA0">
              <w:rPr>
                <w:color w:val="000000"/>
                <w:w w:val="115"/>
                <w:sz w:val="20"/>
                <w:szCs w:val="20"/>
              </w:rPr>
              <w:t>Интернета.</w:t>
            </w:r>
          </w:p>
          <w:p w14:paraId="31332842" w14:textId="77777777" w:rsidR="007C6E3D" w:rsidRPr="00005DA0" w:rsidRDefault="007C6E3D" w:rsidP="00180568">
            <w:pPr>
              <w:pStyle w:val="TableParagraph"/>
              <w:ind w:left="0"/>
              <w:jc w:val="center"/>
              <w:rPr>
                <w:color w:val="000000"/>
                <w:sz w:val="20"/>
                <w:szCs w:val="20"/>
              </w:rPr>
            </w:pPr>
            <w:r w:rsidRPr="00005DA0">
              <w:rPr>
                <w:color w:val="000000"/>
                <w:spacing w:val="-2"/>
                <w:w w:val="115"/>
                <w:sz w:val="20"/>
                <w:szCs w:val="20"/>
              </w:rPr>
              <w:t xml:space="preserve">Планировать своё досуговое чтение, обогащать </w:t>
            </w:r>
            <w:r w:rsidRPr="00005DA0">
              <w:rPr>
                <w:color w:val="000000"/>
                <w:spacing w:val="-1"/>
                <w:w w:val="115"/>
                <w:sz w:val="20"/>
                <w:szCs w:val="20"/>
              </w:rPr>
              <w:t>свой</w:t>
            </w:r>
            <w:r w:rsidRPr="00005DA0">
              <w:rPr>
                <w:color w:val="000000"/>
                <w:w w:val="115"/>
                <w:sz w:val="20"/>
                <w:szCs w:val="20"/>
              </w:rPr>
              <w:t xml:space="preserve"> круг</w:t>
            </w:r>
            <w:r w:rsidRPr="00005DA0">
              <w:rPr>
                <w:color w:val="000000"/>
                <w:spacing w:val="-10"/>
                <w:w w:val="115"/>
                <w:sz w:val="20"/>
                <w:szCs w:val="20"/>
              </w:rPr>
              <w:t xml:space="preserve"> </w:t>
            </w:r>
            <w:r w:rsidRPr="00005DA0">
              <w:rPr>
                <w:color w:val="000000"/>
                <w:w w:val="115"/>
                <w:sz w:val="20"/>
                <w:szCs w:val="20"/>
              </w:rPr>
              <w:t>чтения</w:t>
            </w:r>
            <w:r w:rsidRPr="00005DA0">
              <w:rPr>
                <w:color w:val="000000"/>
                <w:spacing w:val="-10"/>
                <w:w w:val="115"/>
                <w:sz w:val="20"/>
                <w:szCs w:val="20"/>
              </w:rPr>
              <w:t xml:space="preserve"> </w:t>
            </w:r>
            <w:r w:rsidRPr="00005DA0">
              <w:rPr>
                <w:color w:val="000000"/>
                <w:w w:val="115"/>
                <w:sz w:val="20"/>
                <w:szCs w:val="20"/>
              </w:rPr>
              <w:t>по</w:t>
            </w:r>
            <w:r w:rsidRPr="00005DA0">
              <w:rPr>
                <w:color w:val="000000"/>
                <w:spacing w:val="-10"/>
                <w:w w:val="115"/>
                <w:sz w:val="20"/>
                <w:szCs w:val="20"/>
              </w:rPr>
              <w:t xml:space="preserve"> </w:t>
            </w:r>
            <w:r w:rsidRPr="00005DA0">
              <w:rPr>
                <w:color w:val="000000"/>
                <w:w w:val="115"/>
                <w:sz w:val="20"/>
                <w:szCs w:val="20"/>
              </w:rPr>
              <w:t>рекомендациям</w:t>
            </w:r>
            <w:r w:rsidRPr="00005DA0">
              <w:rPr>
                <w:color w:val="000000"/>
                <w:spacing w:val="-10"/>
                <w:w w:val="115"/>
                <w:sz w:val="20"/>
                <w:szCs w:val="20"/>
              </w:rPr>
              <w:t xml:space="preserve"> </w:t>
            </w:r>
            <w:r w:rsidRPr="00005DA0">
              <w:rPr>
                <w:color w:val="000000"/>
                <w:w w:val="115"/>
                <w:sz w:val="20"/>
                <w:szCs w:val="20"/>
              </w:rPr>
              <w:t>учителя</w:t>
            </w:r>
            <w:r w:rsidRPr="00005DA0">
              <w:rPr>
                <w:color w:val="000000"/>
                <w:spacing w:val="-10"/>
                <w:w w:val="115"/>
                <w:sz w:val="20"/>
                <w:szCs w:val="20"/>
              </w:rPr>
              <w:t xml:space="preserve"> </w:t>
            </w:r>
            <w:r w:rsidRPr="00005DA0">
              <w:rPr>
                <w:color w:val="000000"/>
                <w:w w:val="115"/>
                <w:sz w:val="20"/>
                <w:szCs w:val="20"/>
              </w:rPr>
              <w:t>и</w:t>
            </w:r>
            <w:r w:rsidRPr="00005DA0">
              <w:rPr>
                <w:color w:val="000000"/>
                <w:spacing w:val="-10"/>
                <w:w w:val="115"/>
                <w:sz w:val="20"/>
                <w:szCs w:val="20"/>
              </w:rPr>
              <w:t xml:space="preserve"> </w:t>
            </w:r>
            <w:r w:rsidRPr="00005DA0">
              <w:rPr>
                <w:color w:val="000000"/>
                <w:w w:val="115"/>
                <w:sz w:val="20"/>
                <w:szCs w:val="20"/>
              </w:rPr>
              <w:t>сверстников.</w:t>
            </w:r>
          </w:p>
        </w:tc>
      </w:tr>
      <w:tr w:rsidR="007C6E3D" w:rsidRPr="00005DA0" w14:paraId="3B48E6F4" w14:textId="77777777" w:rsidTr="007C6E3D">
        <w:trPr>
          <w:trHeight w:val="567"/>
        </w:trPr>
        <w:tc>
          <w:tcPr>
            <w:tcW w:w="1928" w:type="dxa"/>
          </w:tcPr>
          <w:p w14:paraId="0F04420D" w14:textId="77777777" w:rsidR="007C6E3D" w:rsidRPr="00005DA0" w:rsidRDefault="007C6E3D" w:rsidP="00180568">
            <w:pPr>
              <w:pStyle w:val="TableParagraph"/>
              <w:ind w:left="0"/>
              <w:jc w:val="center"/>
              <w:rPr>
                <w:color w:val="000000"/>
                <w:sz w:val="20"/>
                <w:szCs w:val="20"/>
              </w:rPr>
            </w:pPr>
          </w:p>
        </w:tc>
        <w:tc>
          <w:tcPr>
            <w:tcW w:w="3175" w:type="dxa"/>
            <w:vMerge/>
          </w:tcPr>
          <w:p w14:paraId="3166A658" w14:textId="77777777" w:rsidR="007C6E3D" w:rsidRPr="00005DA0" w:rsidRDefault="007C6E3D" w:rsidP="00180568">
            <w:pPr>
              <w:pStyle w:val="TableParagraph"/>
              <w:ind w:left="0"/>
              <w:jc w:val="center"/>
              <w:rPr>
                <w:color w:val="000000"/>
                <w:sz w:val="20"/>
                <w:szCs w:val="20"/>
              </w:rPr>
            </w:pPr>
          </w:p>
        </w:tc>
        <w:tc>
          <w:tcPr>
            <w:tcW w:w="5046" w:type="dxa"/>
            <w:vMerge/>
          </w:tcPr>
          <w:p w14:paraId="4A084B98" w14:textId="77777777" w:rsidR="007C6E3D" w:rsidRPr="00005DA0" w:rsidRDefault="007C6E3D" w:rsidP="00180568">
            <w:pPr>
              <w:pStyle w:val="TableParagraph"/>
              <w:ind w:left="0"/>
              <w:jc w:val="center"/>
              <w:rPr>
                <w:color w:val="000000"/>
                <w:sz w:val="20"/>
                <w:szCs w:val="20"/>
              </w:rPr>
            </w:pPr>
          </w:p>
        </w:tc>
      </w:tr>
      <w:tr w:rsidR="00005DA0" w:rsidRPr="00005DA0" w14:paraId="46B3DFE4" w14:textId="77777777" w:rsidTr="007C6E3D">
        <w:trPr>
          <w:trHeight w:val="3765"/>
        </w:trPr>
        <w:tc>
          <w:tcPr>
            <w:tcW w:w="1928" w:type="dxa"/>
            <w:vMerge w:val="restart"/>
            <w:tcBorders>
              <w:left w:val="single" w:sz="6" w:space="0" w:color="000000"/>
              <w:bottom w:val="single" w:sz="6" w:space="0" w:color="000000"/>
            </w:tcBorders>
          </w:tcPr>
          <w:p w14:paraId="76D0E538" w14:textId="77777777" w:rsidR="005B2FBF" w:rsidRPr="007C6E3D" w:rsidRDefault="00005DA0" w:rsidP="007C6E3D">
            <w:pPr>
              <w:jc w:val="center"/>
              <w:rPr>
                <w:sz w:val="20"/>
              </w:rPr>
            </w:pPr>
            <w:r w:rsidRPr="007C6E3D">
              <w:rPr>
                <w:sz w:val="20"/>
              </w:rPr>
              <w:lastRenderedPageBreak/>
              <w:t>Литература конца XIX — начала</w:t>
            </w:r>
          </w:p>
          <w:p w14:paraId="46F69998" w14:textId="77777777" w:rsidR="005B2FBF" w:rsidRPr="007C6E3D" w:rsidRDefault="00005DA0" w:rsidP="007C6E3D">
            <w:pPr>
              <w:jc w:val="center"/>
              <w:rPr>
                <w:sz w:val="20"/>
              </w:rPr>
            </w:pPr>
            <w:r w:rsidRPr="007C6E3D">
              <w:rPr>
                <w:sz w:val="20"/>
              </w:rPr>
              <w:t>XX века (5 ч)</w:t>
            </w:r>
          </w:p>
        </w:tc>
        <w:tc>
          <w:tcPr>
            <w:tcW w:w="3175" w:type="dxa"/>
          </w:tcPr>
          <w:p w14:paraId="7D6F269E" w14:textId="77777777" w:rsidR="005B2FBF" w:rsidRPr="007C6E3D" w:rsidRDefault="00005DA0" w:rsidP="007C6E3D">
            <w:pPr>
              <w:jc w:val="center"/>
              <w:rPr>
                <w:sz w:val="20"/>
              </w:rPr>
            </w:pPr>
            <w:r w:rsidRPr="007C6E3D">
              <w:rPr>
                <w:sz w:val="20"/>
              </w:rPr>
              <w:t>А. П. Чехов. Рассказы (один</w:t>
            </w:r>
          </w:p>
          <w:p w14:paraId="2C2989C4" w14:textId="77777777" w:rsidR="005B2FBF" w:rsidRPr="007C6E3D" w:rsidRDefault="00005DA0" w:rsidP="007C6E3D">
            <w:pPr>
              <w:jc w:val="center"/>
              <w:rPr>
                <w:sz w:val="20"/>
              </w:rPr>
            </w:pPr>
            <w:r w:rsidRPr="007C6E3D">
              <w:rPr>
                <w:sz w:val="20"/>
              </w:rPr>
              <w:t>по выбору). Например, «Тоска»,</w:t>
            </w:r>
          </w:p>
          <w:p w14:paraId="5096DC2D" w14:textId="77777777" w:rsidR="005B2FBF" w:rsidRPr="007C6E3D" w:rsidRDefault="00005DA0" w:rsidP="007C6E3D">
            <w:pPr>
              <w:jc w:val="center"/>
              <w:rPr>
                <w:sz w:val="20"/>
              </w:rPr>
            </w:pPr>
            <w:r w:rsidRPr="007C6E3D">
              <w:rPr>
                <w:sz w:val="20"/>
              </w:rPr>
              <w:t>«Злоумышленник» и др. (1 ч)</w:t>
            </w:r>
          </w:p>
        </w:tc>
        <w:tc>
          <w:tcPr>
            <w:tcW w:w="5046" w:type="dxa"/>
            <w:tcBorders>
              <w:bottom w:val="single" w:sz="6" w:space="0" w:color="000000"/>
            </w:tcBorders>
          </w:tcPr>
          <w:p w14:paraId="46897820" w14:textId="77777777" w:rsidR="005B2FBF" w:rsidRPr="007C6E3D" w:rsidRDefault="00005DA0" w:rsidP="007C6E3D">
            <w:pPr>
              <w:jc w:val="center"/>
              <w:rPr>
                <w:sz w:val="20"/>
              </w:rPr>
            </w:pPr>
            <w:r w:rsidRPr="007C6E3D">
              <w:rPr>
                <w:sz w:val="20"/>
              </w:rPr>
              <w:t>Воспринимать и выразительно читать литературное произведение. Вы</w:t>
            </w:r>
            <w:r w:rsidR="007C6E3D" w:rsidRPr="007C6E3D">
              <w:rPr>
                <w:sz w:val="20"/>
              </w:rPr>
              <w:t>ражать личное читательское отно</w:t>
            </w:r>
            <w:r w:rsidRPr="007C6E3D">
              <w:rPr>
                <w:sz w:val="20"/>
              </w:rPr>
              <w:t xml:space="preserve">шение к прочитанному. Устно или письменно отвечать на вопросы (с использованием цитирования). </w:t>
            </w:r>
            <w:r w:rsidR="007C6E3D" w:rsidRPr="007C6E3D">
              <w:rPr>
                <w:sz w:val="20"/>
              </w:rPr>
              <w:t>Участво</w:t>
            </w:r>
            <w:r w:rsidRPr="007C6E3D">
              <w:rPr>
                <w:sz w:val="20"/>
              </w:rPr>
              <w:t xml:space="preserve">вать в коллективном диалоге. Анализировать сюжет, тематику проблематику, идейно-художественное содержание, определять композиционные </w:t>
            </w:r>
            <w:r w:rsidR="007C6E3D" w:rsidRPr="007C6E3D">
              <w:rPr>
                <w:sz w:val="20"/>
              </w:rPr>
              <w:t>особенно</w:t>
            </w:r>
            <w:r w:rsidRPr="007C6E3D">
              <w:rPr>
                <w:sz w:val="20"/>
              </w:rPr>
              <w:t>сти произведений. Формулировать вопросы по тексту произведения. Характеризовать и сопоставлять основных герое</w:t>
            </w:r>
            <w:r w:rsidR="007C6E3D" w:rsidRPr="007C6E3D">
              <w:rPr>
                <w:sz w:val="20"/>
              </w:rPr>
              <w:t>в произведений, выявлять художе</w:t>
            </w:r>
            <w:r w:rsidRPr="007C6E3D">
              <w:rPr>
                <w:sz w:val="20"/>
              </w:rPr>
              <w:t xml:space="preserve">ственные средства их создания.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комический эффект </w:t>
            </w:r>
            <w:r w:rsidR="007C6E3D" w:rsidRPr="007C6E3D">
              <w:rPr>
                <w:sz w:val="20"/>
              </w:rPr>
              <w:t>в рассказе. Использовать различ</w:t>
            </w:r>
            <w:r w:rsidRPr="007C6E3D">
              <w:rPr>
                <w:sz w:val="20"/>
              </w:rPr>
              <w:t>ные виды пересказа произведения.</w:t>
            </w:r>
          </w:p>
          <w:p w14:paraId="22D22BEF" w14:textId="77777777" w:rsidR="005B2FBF" w:rsidRPr="007C6E3D" w:rsidRDefault="00005DA0" w:rsidP="007C6E3D">
            <w:pPr>
              <w:jc w:val="center"/>
              <w:rPr>
                <w:sz w:val="20"/>
              </w:rPr>
            </w:pPr>
            <w:r w:rsidRPr="007C6E3D">
              <w:rPr>
                <w:sz w:val="20"/>
              </w:rPr>
              <w:lastRenderedPageBreak/>
              <w:t>Инсценировать рассказ или его фрагмент. Письменно</w:t>
            </w:r>
          </w:p>
          <w:p w14:paraId="73EC2E29" w14:textId="77777777" w:rsidR="005B2FBF" w:rsidRPr="007C6E3D" w:rsidRDefault="00005DA0" w:rsidP="007C6E3D">
            <w:pPr>
              <w:jc w:val="center"/>
              <w:rPr>
                <w:sz w:val="20"/>
              </w:rPr>
            </w:pPr>
            <w:r w:rsidRPr="007C6E3D">
              <w:rPr>
                <w:sz w:val="20"/>
              </w:rPr>
              <w:t>отвечать на проблемный вопрос.</w:t>
            </w:r>
          </w:p>
        </w:tc>
      </w:tr>
      <w:tr w:rsidR="00005DA0" w:rsidRPr="00005DA0" w14:paraId="0993AAE3" w14:textId="77777777" w:rsidTr="007C6E3D">
        <w:trPr>
          <w:trHeight w:val="1962"/>
        </w:trPr>
        <w:tc>
          <w:tcPr>
            <w:tcW w:w="1928" w:type="dxa"/>
            <w:vMerge/>
            <w:tcBorders>
              <w:top w:val="nil"/>
              <w:left w:val="single" w:sz="6" w:space="0" w:color="000000"/>
              <w:bottom w:val="single" w:sz="6" w:space="0" w:color="000000"/>
            </w:tcBorders>
          </w:tcPr>
          <w:p w14:paraId="7DA1178C" w14:textId="77777777" w:rsidR="005B2FBF" w:rsidRPr="007C6E3D" w:rsidRDefault="005B2FBF" w:rsidP="007C6E3D">
            <w:pPr>
              <w:jc w:val="center"/>
              <w:rPr>
                <w:sz w:val="20"/>
              </w:rPr>
            </w:pPr>
          </w:p>
        </w:tc>
        <w:tc>
          <w:tcPr>
            <w:tcW w:w="3175" w:type="dxa"/>
            <w:tcBorders>
              <w:bottom w:val="single" w:sz="6" w:space="0" w:color="000000"/>
            </w:tcBorders>
          </w:tcPr>
          <w:p w14:paraId="28116161" w14:textId="77777777" w:rsidR="005B2FBF" w:rsidRPr="007C6E3D" w:rsidRDefault="00005DA0" w:rsidP="007C6E3D">
            <w:pPr>
              <w:jc w:val="center"/>
              <w:rPr>
                <w:sz w:val="20"/>
              </w:rPr>
            </w:pPr>
            <w:r w:rsidRPr="007C6E3D">
              <w:rPr>
                <w:sz w:val="20"/>
              </w:rPr>
              <w:t>М. Горький. Ранние рассказы (одно произведение по выбору). Например, «Старуха Изергиль» (легенда о Данко), «Челкаш»</w:t>
            </w:r>
          </w:p>
          <w:p w14:paraId="3DD1821B" w14:textId="77777777" w:rsidR="005B2FBF" w:rsidRPr="007C6E3D" w:rsidRDefault="00005DA0" w:rsidP="007C6E3D">
            <w:pPr>
              <w:jc w:val="center"/>
              <w:rPr>
                <w:sz w:val="20"/>
              </w:rPr>
            </w:pPr>
            <w:r w:rsidRPr="007C6E3D">
              <w:rPr>
                <w:sz w:val="20"/>
              </w:rPr>
              <w:t>и др. (2 ч)</w:t>
            </w:r>
          </w:p>
        </w:tc>
        <w:tc>
          <w:tcPr>
            <w:tcW w:w="5046" w:type="dxa"/>
            <w:tcBorders>
              <w:top w:val="single" w:sz="6" w:space="0" w:color="000000"/>
              <w:bottom w:val="single" w:sz="6" w:space="0" w:color="000000"/>
            </w:tcBorders>
          </w:tcPr>
          <w:p w14:paraId="297924AB" w14:textId="77777777" w:rsidR="005B2FBF" w:rsidRPr="007C6E3D" w:rsidRDefault="00005DA0" w:rsidP="007C6E3D">
            <w:pPr>
              <w:jc w:val="center"/>
              <w:rPr>
                <w:sz w:val="20"/>
              </w:rPr>
            </w:pPr>
            <w:r w:rsidRPr="007C6E3D">
              <w:rPr>
                <w:sz w:val="20"/>
              </w:rPr>
              <w:t>Эмоционально воспринимать и выразительно читать произведение. Выражать личное читательское отношение к про</w:t>
            </w:r>
            <w:r w:rsidR="007C6E3D" w:rsidRPr="007C6E3D">
              <w:rPr>
                <w:sz w:val="20"/>
              </w:rPr>
              <w:t>читанному. Участвовать в коллек</w:t>
            </w:r>
            <w:r w:rsidRPr="007C6E3D">
              <w:rPr>
                <w:sz w:val="20"/>
              </w:rPr>
              <w:t>тивном диалоге</w:t>
            </w:r>
            <w:r w:rsidR="007C6E3D" w:rsidRPr="007C6E3D">
              <w:rPr>
                <w:sz w:val="20"/>
              </w:rPr>
              <w:t>. Определять тему, идею, художе</w:t>
            </w:r>
            <w:r w:rsidRPr="007C6E3D">
              <w:rPr>
                <w:sz w:val="20"/>
              </w:rPr>
              <w:t>ственные и композиционные</w:t>
            </w:r>
          </w:p>
          <w:p w14:paraId="27808C50" w14:textId="77777777" w:rsidR="005B2FBF" w:rsidRPr="007C6E3D" w:rsidRDefault="00005DA0" w:rsidP="007C6E3D">
            <w:pPr>
              <w:jc w:val="center"/>
              <w:rPr>
                <w:sz w:val="20"/>
              </w:rPr>
            </w:pPr>
            <w:r w:rsidRPr="007C6E3D">
              <w:rPr>
                <w:sz w:val="20"/>
              </w:rPr>
              <w:t xml:space="preserve">особенности произведений. Формулировать вопросы по тексту произведения. Характеризовать и </w:t>
            </w:r>
            <w:r w:rsidR="007C6E3D" w:rsidRPr="007C6E3D">
              <w:rPr>
                <w:sz w:val="20"/>
              </w:rPr>
              <w:t>сопостав</w:t>
            </w:r>
            <w:r w:rsidRPr="007C6E3D">
              <w:rPr>
                <w:sz w:val="20"/>
              </w:rPr>
              <w:t>лять основных героев произведений с занесением информации в таблицу, выявлять художественные</w:t>
            </w:r>
          </w:p>
        </w:tc>
      </w:tr>
      <w:tr w:rsidR="00005DA0" w:rsidRPr="00005DA0" w14:paraId="120A5546" w14:textId="77777777" w:rsidTr="007C6E3D">
        <w:trPr>
          <w:trHeight w:val="1727"/>
        </w:trPr>
        <w:tc>
          <w:tcPr>
            <w:tcW w:w="1928" w:type="dxa"/>
            <w:vMerge w:val="restart"/>
            <w:tcBorders>
              <w:left w:val="single" w:sz="6" w:space="0" w:color="000000"/>
              <w:bottom w:val="single" w:sz="6" w:space="0" w:color="000000"/>
              <w:right w:val="single" w:sz="6" w:space="0" w:color="000000"/>
            </w:tcBorders>
          </w:tcPr>
          <w:p w14:paraId="010F876F" w14:textId="77777777" w:rsidR="005B2FBF" w:rsidRPr="00005DA0" w:rsidRDefault="005B2FBF" w:rsidP="00180568">
            <w:pPr>
              <w:pStyle w:val="TableParagraph"/>
              <w:ind w:left="0"/>
              <w:jc w:val="center"/>
              <w:rPr>
                <w:color w:val="000000"/>
                <w:sz w:val="20"/>
                <w:szCs w:val="20"/>
              </w:rPr>
            </w:pPr>
          </w:p>
        </w:tc>
        <w:tc>
          <w:tcPr>
            <w:tcW w:w="3175" w:type="dxa"/>
          </w:tcPr>
          <w:p w14:paraId="4BCB4CF2" w14:textId="77777777" w:rsidR="005B2FBF" w:rsidRPr="00005DA0" w:rsidRDefault="005B2FBF" w:rsidP="00180568">
            <w:pPr>
              <w:pStyle w:val="TableParagraph"/>
              <w:ind w:left="0"/>
              <w:jc w:val="center"/>
              <w:rPr>
                <w:color w:val="000000"/>
                <w:sz w:val="20"/>
                <w:szCs w:val="20"/>
              </w:rPr>
            </w:pPr>
          </w:p>
        </w:tc>
        <w:tc>
          <w:tcPr>
            <w:tcW w:w="5046" w:type="dxa"/>
            <w:tcBorders>
              <w:bottom w:val="single" w:sz="6" w:space="0" w:color="000000"/>
            </w:tcBorders>
          </w:tcPr>
          <w:p w14:paraId="5153AC6B"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средства их создания. Сопоставлять произведения</w:t>
            </w:r>
            <w:r w:rsidRPr="00005DA0">
              <w:rPr>
                <w:color w:val="000000"/>
                <w:spacing w:val="1"/>
                <w:w w:val="115"/>
                <w:sz w:val="20"/>
                <w:szCs w:val="20"/>
              </w:rPr>
              <w:t xml:space="preserve"> </w:t>
            </w:r>
            <w:r w:rsidRPr="00005DA0">
              <w:rPr>
                <w:color w:val="000000"/>
                <w:w w:val="115"/>
                <w:sz w:val="20"/>
                <w:szCs w:val="20"/>
              </w:rPr>
              <w:t>одного и разных авторов по заданным основаниям.</w:t>
            </w:r>
            <w:r w:rsidRPr="00005DA0">
              <w:rPr>
                <w:color w:val="000000"/>
                <w:spacing w:val="1"/>
                <w:w w:val="115"/>
                <w:sz w:val="20"/>
                <w:szCs w:val="20"/>
              </w:rPr>
              <w:t xml:space="preserve"> </w:t>
            </w:r>
            <w:r w:rsidRPr="00005DA0">
              <w:rPr>
                <w:color w:val="000000"/>
                <w:w w:val="115"/>
                <w:sz w:val="20"/>
                <w:szCs w:val="20"/>
              </w:rPr>
              <w:t>Анализировать</w:t>
            </w:r>
            <w:r w:rsidRPr="00005DA0">
              <w:rPr>
                <w:color w:val="000000"/>
                <w:spacing w:val="4"/>
                <w:w w:val="115"/>
                <w:sz w:val="20"/>
                <w:szCs w:val="20"/>
              </w:rPr>
              <w:t xml:space="preserve"> </w:t>
            </w:r>
            <w:r w:rsidRPr="00005DA0">
              <w:rPr>
                <w:color w:val="000000"/>
                <w:w w:val="115"/>
                <w:sz w:val="20"/>
                <w:szCs w:val="20"/>
              </w:rPr>
              <w:t>форму</w:t>
            </w:r>
            <w:r w:rsidRPr="00005DA0">
              <w:rPr>
                <w:color w:val="000000"/>
                <w:spacing w:val="5"/>
                <w:w w:val="115"/>
                <w:sz w:val="20"/>
                <w:szCs w:val="20"/>
              </w:rPr>
              <w:t xml:space="preserve"> </w:t>
            </w:r>
            <w:r w:rsidRPr="00005DA0">
              <w:rPr>
                <w:color w:val="000000"/>
                <w:w w:val="115"/>
                <w:sz w:val="20"/>
                <w:szCs w:val="20"/>
              </w:rPr>
              <w:t>выражения</w:t>
            </w:r>
            <w:r w:rsidRPr="00005DA0">
              <w:rPr>
                <w:color w:val="000000"/>
                <w:spacing w:val="4"/>
                <w:w w:val="115"/>
                <w:sz w:val="20"/>
                <w:szCs w:val="20"/>
              </w:rPr>
              <w:t xml:space="preserve"> </w:t>
            </w:r>
            <w:r w:rsidRPr="00005DA0">
              <w:rPr>
                <w:color w:val="000000"/>
                <w:w w:val="115"/>
                <w:sz w:val="20"/>
                <w:szCs w:val="20"/>
              </w:rPr>
              <w:t>авторской</w:t>
            </w:r>
            <w:r w:rsidRPr="00005DA0">
              <w:rPr>
                <w:color w:val="000000"/>
                <w:spacing w:val="5"/>
                <w:w w:val="115"/>
                <w:sz w:val="20"/>
                <w:szCs w:val="20"/>
              </w:rPr>
              <w:t xml:space="preserve"> </w:t>
            </w:r>
            <w:r w:rsidR="007C6E3D">
              <w:rPr>
                <w:color w:val="000000"/>
                <w:w w:val="115"/>
                <w:sz w:val="20"/>
                <w:szCs w:val="20"/>
              </w:rPr>
              <w:t>пози</w:t>
            </w:r>
            <w:r w:rsidRPr="00005DA0">
              <w:rPr>
                <w:color w:val="000000"/>
                <w:w w:val="115"/>
                <w:sz w:val="20"/>
                <w:szCs w:val="20"/>
              </w:rPr>
              <w:t>ции. Использовать различные виды пересказа</w:t>
            </w:r>
            <w:r w:rsidRPr="00005DA0">
              <w:rPr>
                <w:color w:val="000000"/>
                <w:spacing w:val="1"/>
                <w:w w:val="115"/>
                <w:sz w:val="20"/>
                <w:szCs w:val="20"/>
              </w:rPr>
              <w:t xml:space="preserve"> </w:t>
            </w:r>
            <w:r w:rsidRPr="00005DA0">
              <w:rPr>
                <w:color w:val="000000"/>
                <w:w w:val="115"/>
                <w:sz w:val="20"/>
                <w:szCs w:val="20"/>
              </w:rPr>
              <w:t>произведения. Устно или письменно отвечать на</w:t>
            </w:r>
            <w:r w:rsidRPr="00005DA0">
              <w:rPr>
                <w:color w:val="000000"/>
                <w:spacing w:val="1"/>
                <w:w w:val="115"/>
                <w:sz w:val="20"/>
                <w:szCs w:val="20"/>
              </w:rPr>
              <w:t xml:space="preserve"> </w:t>
            </w:r>
            <w:r w:rsidRPr="00005DA0">
              <w:rPr>
                <w:color w:val="000000"/>
                <w:w w:val="115"/>
                <w:sz w:val="20"/>
                <w:szCs w:val="20"/>
              </w:rPr>
              <w:t>вопросы</w:t>
            </w:r>
            <w:r w:rsidRPr="00005DA0">
              <w:rPr>
                <w:color w:val="000000"/>
                <w:spacing w:val="4"/>
                <w:w w:val="115"/>
                <w:sz w:val="20"/>
                <w:szCs w:val="20"/>
              </w:rPr>
              <w:t xml:space="preserve"> </w:t>
            </w:r>
            <w:r w:rsidRPr="00005DA0">
              <w:rPr>
                <w:color w:val="000000"/>
                <w:w w:val="115"/>
                <w:sz w:val="20"/>
                <w:szCs w:val="20"/>
              </w:rPr>
              <w:t>(с</w:t>
            </w:r>
            <w:r w:rsidRPr="00005DA0">
              <w:rPr>
                <w:color w:val="000000"/>
                <w:spacing w:val="5"/>
                <w:w w:val="115"/>
                <w:sz w:val="20"/>
                <w:szCs w:val="20"/>
              </w:rPr>
              <w:t xml:space="preserve"> </w:t>
            </w:r>
            <w:r w:rsidRPr="00005DA0">
              <w:rPr>
                <w:color w:val="000000"/>
                <w:w w:val="115"/>
                <w:sz w:val="20"/>
                <w:szCs w:val="20"/>
              </w:rPr>
              <w:t>использованием</w:t>
            </w:r>
            <w:r w:rsidRPr="00005DA0">
              <w:rPr>
                <w:color w:val="000000"/>
                <w:spacing w:val="5"/>
                <w:w w:val="115"/>
                <w:sz w:val="20"/>
                <w:szCs w:val="20"/>
              </w:rPr>
              <w:t xml:space="preserve"> </w:t>
            </w:r>
            <w:r w:rsidRPr="00005DA0">
              <w:rPr>
                <w:color w:val="000000"/>
                <w:w w:val="115"/>
                <w:sz w:val="20"/>
                <w:szCs w:val="20"/>
              </w:rPr>
              <w:t>цитирования).</w:t>
            </w:r>
            <w:r w:rsidRPr="00005DA0">
              <w:rPr>
                <w:color w:val="000000"/>
                <w:spacing w:val="5"/>
                <w:w w:val="115"/>
                <w:sz w:val="20"/>
                <w:szCs w:val="20"/>
              </w:rPr>
              <w:t xml:space="preserve"> </w:t>
            </w:r>
            <w:r w:rsidR="007C6E3D">
              <w:rPr>
                <w:color w:val="000000"/>
                <w:w w:val="115"/>
                <w:sz w:val="20"/>
                <w:szCs w:val="20"/>
              </w:rPr>
              <w:t>Письмен</w:t>
            </w:r>
            <w:r w:rsidRPr="00005DA0">
              <w:rPr>
                <w:color w:val="000000"/>
                <w:w w:val="115"/>
                <w:sz w:val="20"/>
                <w:szCs w:val="20"/>
              </w:rPr>
              <w:t>но</w:t>
            </w:r>
            <w:r w:rsidRPr="00005DA0">
              <w:rPr>
                <w:color w:val="000000"/>
                <w:spacing w:val="2"/>
                <w:w w:val="115"/>
                <w:sz w:val="20"/>
                <w:szCs w:val="20"/>
              </w:rPr>
              <w:t xml:space="preserve"> </w:t>
            </w:r>
            <w:r w:rsidRPr="00005DA0">
              <w:rPr>
                <w:color w:val="000000"/>
                <w:w w:val="115"/>
                <w:sz w:val="20"/>
                <w:szCs w:val="20"/>
              </w:rPr>
              <w:t>отвечать</w:t>
            </w:r>
            <w:r w:rsidRPr="00005DA0">
              <w:rPr>
                <w:color w:val="000000"/>
                <w:spacing w:val="2"/>
                <w:w w:val="115"/>
                <w:sz w:val="20"/>
                <w:szCs w:val="20"/>
              </w:rPr>
              <w:t xml:space="preserve"> </w:t>
            </w:r>
            <w:r w:rsidRPr="00005DA0">
              <w:rPr>
                <w:color w:val="000000"/>
                <w:w w:val="115"/>
                <w:sz w:val="20"/>
                <w:szCs w:val="20"/>
              </w:rPr>
              <w:t>на</w:t>
            </w:r>
            <w:r w:rsidRPr="00005DA0">
              <w:rPr>
                <w:color w:val="000000"/>
                <w:spacing w:val="2"/>
                <w:w w:val="115"/>
                <w:sz w:val="20"/>
                <w:szCs w:val="20"/>
              </w:rPr>
              <w:t xml:space="preserve"> </w:t>
            </w:r>
            <w:r w:rsidRPr="00005DA0">
              <w:rPr>
                <w:color w:val="000000"/>
                <w:w w:val="115"/>
                <w:sz w:val="20"/>
                <w:szCs w:val="20"/>
              </w:rPr>
              <w:t>проблемный</w:t>
            </w:r>
            <w:r w:rsidRPr="00005DA0">
              <w:rPr>
                <w:color w:val="000000"/>
                <w:spacing w:val="2"/>
                <w:w w:val="115"/>
                <w:sz w:val="20"/>
                <w:szCs w:val="20"/>
              </w:rPr>
              <w:t xml:space="preserve"> </w:t>
            </w:r>
            <w:r w:rsidRPr="00005DA0">
              <w:rPr>
                <w:color w:val="000000"/>
                <w:w w:val="115"/>
                <w:sz w:val="20"/>
                <w:szCs w:val="20"/>
              </w:rPr>
              <w:t>вопрос,</w:t>
            </w:r>
            <w:r w:rsidRPr="00005DA0">
              <w:rPr>
                <w:color w:val="000000"/>
                <w:spacing w:val="2"/>
                <w:w w:val="115"/>
                <w:sz w:val="20"/>
                <w:szCs w:val="20"/>
              </w:rPr>
              <w:t xml:space="preserve"> </w:t>
            </w:r>
            <w:r w:rsidRPr="00005DA0">
              <w:rPr>
                <w:color w:val="000000"/>
                <w:w w:val="115"/>
                <w:sz w:val="20"/>
                <w:szCs w:val="20"/>
              </w:rPr>
              <w:t>аргументировать</w:t>
            </w:r>
            <w:r w:rsidRPr="00005DA0">
              <w:rPr>
                <w:color w:val="000000"/>
                <w:spacing w:val="-49"/>
                <w:w w:val="115"/>
                <w:sz w:val="20"/>
                <w:szCs w:val="20"/>
              </w:rPr>
              <w:t xml:space="preserve"> </w:t>
            </w:r>
            <w:r w:rsidRPr="00005DA0">
              <w:rPr>
                <w:color w:val="000000"/>
                <w:w w:val="115"/>
                <w:sz w:val="20"/>
                <w:szCs w:val="20"/>
              </w:rPr>
              <w:t>своё</w:t>
            </w:r>
            <w:r w:rsidRPr="00005DA0">
              <w:rPr>
                <w:color w:val="000000"/>
                <w:spacing w:val="-9"/>
                <w:w w:val="115"/>
                <w:sz w:val="20"/>
                <w:szCs w:val="20"/>
              </w:rPr>
              <w:t xml:space="preserve"> </w:t>
            </w:r>
            <w:r w:rsidRPr="00005DA0">
              <w:rPr>
                <w:color w:val="000000"/>
                <w:w w:val="115"/>
                <w:sz w:val="20"/>
                <w:szCs w:val="20"/>
              </w:rPr>
              <w:t>мнение.</w:t>
            </w:r>
          </w:p>
        </w:tc>
      </w:tr>
      <w:tr w:rsidR="00005DA0" w:rsidRPr="00005DA0" w14:paraId="174D0007" w14:textId="77777777" w:rsidTr="007C6E3D">
        <w:trPr>
          <w:trHeight w:val="3865"/>
        </w:trPr>
        <w:tc>
          <w:tcPr>
            <w:tcW w:w="1928" w:type="dxa"/>
            <w:vMerge/>
            <w:tcBorders>
              <w:top w:val="nil"/>
              <w:left w:val="single" w:sz="6" w:space="0" w:color="000000"/>
              <w:bottom w:val="single" w:sz="6" w:space="0" w:color="000000"/>
              <w:right w:val="single" w:sz="6" w:space="0" w:color="000000"/>
            </w:tcBorders>
          </w:tcPr>
          <w:p w14:paraId="31760E16" w14:textId="77777777" w:rsidR="005B2FBF" w:rsidRPr="00005DA0" w:rsidRDefault="005B2FBF" w:rsidP="00180568">
            <w:pPr>
              <w:jc w:val="center"/>
              <w:rPr>
                <w:color w:val="000000"/>
                <w:sz w:val="20"/>
                <w:szCs w:val="20"/>
              </w:rPr>
            </w:pPr>
          </w:p>
        </w:tc>
        <w:tc>
          <w:tcPr>
            <w:tcW w:w="3175" w:type="dxa"/>
            <w:tcBorders>
              <w:bottom w:val="single" w:sz="6" w:space="0" w:color="000000"/>
            </w:tcBorders>
          </w:tcPr>
          <w:p w14:paraId="1907298D"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Сатирические</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49"/>
                <w:w w:val="115"/>
                <w:sz w:val="20"/>
                <w:szCs w:val="20"/>
              </w:rPr>
              <w:t xml:space="preserve"> </w:t>
            </w:r>
            <w:r w:rsidRPr="00005DA0">
              <w:rPr>
                <w:color w:val="000000"/>
                <w:w w:val="115"/>
                <w:sz w:val="20"/>
                <w:szCs w:val="20"/>
              </w:rPr>
              <w:t>отечественной и зарубежной</w:t>
            </w:r>
            <w:r w:rsidRPr="00005DA0">
              <w:rPr>
                <w:color w:val="000000"/>
                <w:spacing w:val="-49"/>
                <w:w w:val="115"/>
                <w:sz w:val="20"/>
                <w:szCs w:val="20"/>
              </w:rPr>
              <w:t xml:space="preserve"> </w:t>
            </w:r>
            <w:r w:rsidRPr="00005DA0">
              <w:rPr>
                <w:color w:val="000000"/>
                <w:w w:val="115"/>
                <w:sz w:val="20"/>
                <w:szCs w:val="20"/>
              </w:rPr>
              <w:t>литературы (не менее двух).</w:t>
            </w:r>
            <w:r w:rsidRPr="00005DA0">
              <w:rPr>
                <w:color w:val="000000"/>
                <w:spacing w:val="1"/>
                <w:w w:val="115"/>
                <w:sz w:val="20"/>
                <w:szCs w:val="20"/>
              </w:rPr>
              <w:t xml:space="preserve"> </w:t>
            </w:r>
            <w:r w:rsidRPr="00005DA0">
              <w:rPr>
                <w:color w:val="000000"/>
                <w:w w:val="115"/>
                <w:sz w:val="20"/>
                <w:szCs w:val="20"/>
              </w:rPr>
              <w:t>Например,</w:t>
            </w:r>
            <w:r w:rsidRPr="00005DA0">
              <w:rPr>
                <w:color w:val="000000"/>
                <w:spacing w:val="2"/>
                <w:w w:val="115"/>
                <w:sz w:val="20"/>
                <w:szCs w:val="20"/>
              </w:rPr>
              <w:t xml:space="preserve"> </w:t>
            </w:r>
            <w:r w:rsidRPr="00005DA0">
              <w:rPr>
                <w:color w:val="000000"/>
                <w:w w:val="115"/>
                <w:sz w:val="20"/>
                <w:szCs w:val="20"/>
              </w:rPr>
              <w:t>М.</w:t>
            </w:r>
            <w:r w:rsidRPr="00005DA0">
              <w:rPr>
                <w:color w:val="000000"/>
                <w:spacing w:val="3"/>
                <w:w w:val="115"/>
                <w:sz w:val="20"/>
                <w:szCs w:val="20"/>
              </w:rPr>
              <w:t xml:space="preserve"> </w:t>
            </w:r>
            <w:r w:rsidRPr="00005DA0">
              <w:rPr>
                <w:color w:val="000000"/>
                <w:w w:val="115"/>
                <w:sz w:val="20"/>
                <w:szCs w:val="20"/>
              </w:rPr>
              <w:t>М.</w:t>
            </w:r>
            <w:r w:rsidRPr="00005DA0">
              <w:rPr>
                <w:color w:val="000000"/>
                <w:spacing w:val="3"/>
                <w:w w:val="115"/>
                <w:sz w:val="20"/>
                <w:szCs w:val="20"/>
              </w:rPr>
              <w:t xml:space="preserve"> </w:t>
            </w:r>
            <w:r w:rsidRPr="00005DA0">
              <w:rPr>
                <w:color w:val="000000"/>
                <w:w w:val="115"/>
                <w:sz w:val="20"/>
                <w:szCs w:val="20"/>
              </w:rPr>
              <w:t>Зощенко,</w:t>
            </w:r>
            <w:r w:rsidRPr="00005DA0">
              <w:rPr>
                <w:color w:val="000000"/>
                <w:spacing w:val="1"/>
                <w:w w:val="115"/>
                <w:sz w:val="20"/>
                <w:szCs w:val="20"/>
              </w:rPr>
              <w:t xml:space="preserve"> </w:t>
            </w:r>
            <w:r w:rsidRPr="00005DA0">
              <w:rPr>
                <w:color w:val="000000"/>
                <w:w w:val="115"/>
                <w:sz w:val="20"/>
                <w:szCs w:val="20"/>
              </w:rPr>
              <w:t>А.</w:t>
            </w:r>
            <w:r w:rsidRPr="00005DA0">
              <w:rPr>
                <w:color w:val="000000"/>
                <w:spacing w:val="1"/>
                <w:w w:val="115"/>
                <w:sz w:val="20"/>
                <w:szCs w:val="20"/>
              </w:rPr>
              <w:t xml:space="preserve"> </w:t>
            </w:r>
            <w:r w:rsidRPr="00005DA0">
              <w:rPr>
                <w:color w:val="000000"/>
                <w:w w:val="115"/>
                <w:sz w:val="20"/>
                <w:szCs w:val="20"/>
              </w:rPr>
              <w:t>Т.</w:t>
            </w:r>
            <w:r w:rsidRPr="00005DA0">
              <w:rPr>
                <w:color w:val="000000"/>
                <w:spacing w:val="2"/>
                <w:w w:val="115"/>
                <w:sz w:val="20"/>
                <w:szCs w:val="20"/>
              </w:rPr>
              <w:t xml:space="preserve"> </w:t>
            </w:r>
            <w:r w:rsidRPr="00005DA0">
              <w:rPr>
                <w:color w:val="000000"/>
                <w:w w:val="115"/>
                <w:sz w:val="20"/>
                <w:szCs w:val="20"/>
              </w:rPr>
              <w:t>Аверченко,</w:t>
            </w:r>
            <w:r w:rsidRPr="00005DA0">
              <w:rPr>
                <w:color w:val="000000"/>
                <w:spacing w:val="1"/>
                <w:w w:val="115"/>
                <w:sz w:val="20"/>
                <w:szCs w:val="20"/>
              </w:rPr>
              <w:t xml:space="preserve"> </w:t>
            </w:r>
            <w:r w:rsidRPr="00005DA0">
              <w:rPr>
                <w:color w:val="000000"/>
                <w:w w:val="115"/>
                <w:sz w:val="20"/>
                <w:szCs w:val="20"/>
              </w:rPr>
              <w:t>Н.</w:t>
            </w:r>
            <w:r w:rsidRPr="00005DA0">
              <w:rPr>
                <w:color w:val="000000"/>
                <w:spacing w:val="2"/>
                <w:w w:val="115"/>
                <w:sz w:val="20"/>
                <w:szCs w:val="20"/>
              </w:rPr>
              <w:t xml:space="preserve"> </w:t>
            </w:r>
            <w:r w:rsidRPr="00005DA0">
              <w:rPr>
                <w:color w:val="000000"/>
                <w:w w:val="115"/>
                <w:sz w:val="20"/>
                <w:szCs w:val="20"/>
              </w:rPr>
              <w:t>Тэффи,</w:t>
            </w:r>
            <w:r w:rsidRPr="00005DA0">
              <w:rPr>
                <w:color w:val="000000"/>
                <w:spacing w:val="1"/>
                <w:w w:val="115"/>
                <w:sz w:val="20"/>
                <w:szCs w:val="20"/>
              </w:rPr>
              <w:t xml:space="preserve"> </w:t>
            </w:r>
            <w:r w:rsidRPr="00005DA0">
              <w:rPr>
                <w:color w:val="000000"/>
                <w:w w:val="115"/>
                <w:sz w:val="20"/>
                <w:szCs w:val="20"/>
              </w:rPr>
              <w:t>О.</w:t>
            </w:r>
            <w:r w:rsidRPr="00005DA0">
              <w:rPr>
                <w:color w:val="000000"/>
                <w:spacing w:val="-7"/>
                <w:w w:val="115"/>
                <w:sz w:val="20"/>
                <w:szCs w:val="20"/>
              </w:rPr>
              <w:t xml:space="preserve"> </w:t>
            </w:r>
            <w:r w:rsidRPr="00005DA0">
              <w:rPr>
                <w:color w:val="000000"/>
                <w:w w:val="115"/>
                <w:sz w:val="20"/>
                <w:szCs w:val="20"/>
              </w:rPr>
              <w:t>Генри,</w:t>
            </w:r>
            <w:r w:rsidRPr="00005DA0">
              <w:rPr>
                <w:color w:val="000000"/>
                <w:spacing w:val="-7"/>
                <w:w w:val="115"/>
                <w:sz w:val="20"/>
                <w:szCs w:val="20"/>
              </w:rPr>
              <w:t xml:space="preserve"> </w:t>
            </w:r>
            <w:r w:rsidRPr="00005DA0">
              <w:rPr>
                <w:color w:val="000000"/>
                <w:w w:val="115"/>
                <w:sz w:val="20"/>
                <w:szCs w:val="20"/>
              </w:rPr>
              <w:t>Я.</w:t>
            </w:r>
            <w:r w:rsidRPr="00005DA0">
              <w:rPr>
                <w:color w:val="000000"/>
                <w:spacing w:val="-6"/>
                <w:w w:val="115"/>
                <w:sz w:val="20"/>
                <w:szCs w:val="20"/>
              </w:rPr>
              <w:t xml:space="preserve"> </w:t>
            </w:r>
            <w:r w:rsidRPr="00005DA0">
              <w:rPr>
                <w:color w:val="000000"/>
                <w:w w:val="115"/>
                <w:sz w:val="20"/>
                <w:szCs w:val="20"/>
              </w:rPr>
              <w:t>Гашека</w:t>
            </w:r>
            <w:r w:rsidRPr="00005DA0">
              <w:rPr>
                <w:color w:val="000000"/>
                <w:spacing w:val="-7"/>
                <w:w w:val="115"/>
                <w:sz w:val="20"/>
                <w:szCs w:val="20"/>
              </w:rPr>
              <w:t xml:space="preserve"> </w:t>
            </w:r>
            <w:r w:rsidRPr="00005DA0">
              <w:rPr>
                <w:color w:val="000000"/>
                <w:w w:val="115"/>
                <w:sz w:val="20"/>
                <w:szCs w:val="20"/>
              </w:rPr>
              <w:t>(2</w:t>
            </w:r>
            <w:r w:rsidRPr="00005DA0">
              <w:rPr>
                <w:color w:val="000000"/>
                <w:spacing w:val="-6"/>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42D1CB9B"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Воспринимать</w:t>
            </w:r>
            <w:r w:rsidRPr="00005DA0">
              <w:rPr>
                <w:color w:val="000000"/>
                <w:spacing w:val="13"/>
                <w:w w:val="115"/>
                <w:sz w:val="20"/>
                <w:szCs w:val="20"/>
              </w:rPr>
              <w:t xml:space="preserve"> </w:t>
            </w:r>
            <w:r w:rsidRPr="00005DA0">
              <w:rPr>
                <w:color w:val="000000"/>
                <w:w w:val="115"/>
                <w:sz w:val="20"/>
                <w:szCs w:val="20"/>
              </w:rPr>
              <w:t>и</w:t>
            </w:r>
            <w:r w:rsidRPr="00005DA0">
              <w:rPr>
                <w:color w:val="000000"/>
                <w:spacing w:val="13"/>
                <w:w w:val="115"/>
                <w:sz w:val="20"/>
                <w:szCs w:val="20"/>
              </w:rPr>
              <w:t xml:space="preserve"> </w:t>
            </w:r>
            <w:r w:rsidRPr="00005DA0">
              <w:rPr>
                <w:color w:val="000000"/>
                <w:w w:val="115"/>
                <w:sz w:val="20"/>
                <w:szCs w:val="20"/>
              </w:rPr>
              <w:t>выразительно</w:t>
            </w:r>
            <w:r w:rsidRPr="00005DA0">
              <w:rPr>
                <w:color w:val="000000"/>
                <w:spacing w:val="13"/>
                <w:w w:val="115"/>
                <w:sz w:val="20"/>
                <w:szCs w:val="20"/>
              </w:rPr>
              <w:t xml:space="preserve"> </w:t>
            </w:r>
            <w:r w:rsidRPr="00005DA0">
              <w:rPr>
                <w:color w:val="000000"/>
                <w:w w:val="115"/>
                <w:sz w:val="20"/>
                <w:szCs w:val="20"/>
              </w:rPr>
              <w:t>читать</w:t>
            </w:r>
            <w:r w:rsidRPr="00005DA0">
              <w:rPr>
                <w:color w:val="000000"/>
                <w:spacing w:val="13"/>
                <w:w w:val="115"/>
                <w:sz w:val="20"/>
                <w:szCs w:val="20"/>
              </w:rPr>
              <w:t xml:space="preserve"> </w:t>
            </w:r>
            <w:r w:rsidRPr="00005DA0">
              <w:rPr>
                <w:color w:val="000000"/>
                <w:w w:val="115"/>
                <w:sz w:val="20"/>
                <w:szCs w:val="20"/>
              </w:rPr>
              <w:t>литературные</w:t>
            </w:r>
            <w:r w:rsidRPr="00005DA0">
              <w:rPr>
                <w:color w:val="000000"/>
                <w:spacing w:val="-49"/>
                <w:w w:val="115"/>
                <w:sz w:val="20"/>
                <w:szCs w:val="20"/>
              </w:rPr>
              <w:t xml:space="preserve"> </w:t>
            </w:r>
            <w:r w:rsidRPr="00005DA0">
              <w:rPr>
                <w:color w:val="000000"/>
                <w:w w:val="115"/>
                <w:sz w:val="20"/>
                <w:szCs w:val="20"/>
              </w:rPr>
              <w:t>произведения.</w:t>
            </w:r>
            <w:r w:rsidRPr="00005DA0">
              <w:rPr>
                <w:color w:val="000000"/>
                <w:spacing w:val="9"/>
                <w:w w:val="115"/>
                <w:sz w:val="20"/>
                <w:szCs w:val="20"/>
              </w:rPr>
              <w:t xml:space="preserve"> </w:t>
            </w:r>
            <w:r w:rsidRPr="00005DA0">
              <w:rPr>
                <w:color w:val="000000"/>
                <w:w w:val="115"/>
                <w:sz w:val="20"/>
                <w:szCs w:val="20"/>
              </w:rPr>
              <w:t>Участвовать</w:t>
            </w:r>
            <w:r w:rsidRPr="00005DA0">
              <w:rPr>
                <w:color w:val="000000"/>
                <w:spacing w:val="10"/>
                <w:w w:val="115"/>
                <w:sz w:val="20"/>
                <w:szCs w:val="20"/>
              </w:rPr>
              <w:t xml:space="preserve"> </w:t>
            </w:r>
            <w:r w:rsidRPr="00005DA0">
              <w:rPr>
                <w:color w:val="000000"/>
                <w:w w:val="115"/>
                <w:sz w:val="20"/>
                <w:szCs w:val="20"/>
              </w:rPr>
              <w:t>в</w:t>
            </w:r>
            <w:r w:rsidRPr="00005DA0">
              <w:rPr>
                <w:color w:val="000000"/>
                <w:spacing w:val="10"/>
                <w:w w:val="115"/>
                <w:sz w:val="20"/>
                <w:szCs w:val="20"/>
              </w:rPr>
              <w:t xml:space="preserve"> </w:t>
            </w:r>
            <w:r w:rsidRPr="00005DA0">
              <w:rPr>
                <w:color w:val="000000"/>
                <w:w w:val="115"/>
                <w:sz w:val="20"/>
                <w:szCs w:val="20"/>
              </w:rPr>
              <w:t>коллективном</w:t>
            </w:r>
            <w:r w:rsidRPr="00005DA0">
              <w:rPr>
                <w:color w:val="000000"/>
                <w:spacing w:val="9"/>
                <w:w w:val="115"/>
                <w:sz w:val="20"/>
                <w:szCs w:val="20"/>
              </w:rPr>
              <w:t xml:space="preserve"> </w:t>
            </w:r>
            <w:r w:rsidRPr="00005DA0">
              <w:rPr>
                <w:color w:val="000000"/>
                <w:w w:val="115"/>
                <w:sz w:val="20"/>
                <w:szCs w:val="20"/>
              </w:rPr>
              <w:t>диалоге.</w:t>
            </w:r>
            <w:r w:rsidRPr="00005DA0">
              <w:rPr>
                <w:color w:val="000000"/>
                <w:spacing w:val="-48"/>
                <w:w w:val="115"/>
                <w:sz w:val="20"/>
                <w:szCs w:val="20"/>
              </w:rPr>
              <w:t xml:space="preserve"> </w:t>
            </w:r>
            <w:r w:rsidRPr="00005DA0">
              <w:rPr>
                <w:color w:val="000000"/>
                <w:w w:val="115"/>
                <w:sz w:val="20"/>
                <w:szCs w:val="20"/>
              </w:rPr>
              <w:t>Анализировать сюжет, тематику проблематику,</w:t>
            </w:r>
            <w:r w:rsidRPr="00005DA0">
              <w:rPr>
                <w:color w:val="000000"/>
                <w:spacing w:val="1"/>
                <w:w w:val="115"/>
                <w:sz w:val="20"/>
                <w:szCs w:val="20"/>
              </w:rPr>
              <w:t xml:space="preserve"> </w:t>
            </w:r>
            <w:r w:rsidRPr="00005DA0">
              <w:rPr>
                <w:color w:val="000000"/>
                <w:w w:val="115"/>
                <w:sz w:val="20"/>
                <w:szCs w:val="20"/>
              </w:rPr>
              <w:t>идейно-художественное содержание, определять</w:t>
            </w:r>
            <w:r w:rsidRPr="00005DA0">
              <w:rPr>
                <w:color w:val="000000"/>
                <w:spacing w:val="1"/>
                <w:w w:val="115"/>
                <w:sz w:val="20"/>
                <w:szCs w:val="20"/>
              </w:rPr>
              <w:t xml:space="preserve"> </w:t>
            </w:r>
            <w:r w:rsidRPr="00005DA0">
              <w:rPr>
                <w:color w:val="000000"/>
                <w:w w:val="115"/>
                <w:sz w:val="20"/>
                <w:szCs w:val="20"/>
              </w:rPr>
              <w:t>композиционные</w:t>
            </w:r>
            <w:r w:rsidRPr="00005DA0">
              <w:rPr>
                <w:color w:val="000000"/>
                <w:spacing w:val="-7"/>
                <w:w w:val="115"/>
                <w:sz w:val="20"/>
                <w:szCs w:val="20"/>
              </w:rPr>
              <w:t xml:space="preserve"> </w:t>
            </w:r>
            <w:r w:rsidRPr="00005DA0">
              <w:rPr>
                <w:color w:val="000000"/>
                <w:w w:val="115"/>
                <w:sz w:val="20"/>
                <w:szCs w:val="20"/>
              </w:rPr>
              <w:t>особенности</w:t>
            </w:r>
            <w:r w:rsidRPr="00005DA0">
              <w:rPr>
                <w:color w:val="000000"/>
                <w:spacing w:val="-7"/>
                <w:w w:val="115"/>
                <w:sz w:val="20"/>
                <w:szCs w:val="20"/>
              </w:rPr>
              <w:t xml:space="preserve"> </w:t>
            </w:r>
            <w:r w:rsidRPr="00005DA0">
              <w:rPr>
                <w:color w:val="000000"/>
                <w:w w:val="115"/>
                <w:sz w:val="20"/>
                <w:szCs w:val="20"/>
              </w:rPr>
              <w:t>произведений.</w:t>
            </w:r>
          </w:p>
          <w:p w14:paraId="057CDACB"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Формулировать вопросы по тексту произведения.</w:t>
            </w:r>
            <w:r w:rsidRPr="00005DA0">
              <w:rPr>
                <w:color w:val="000000"/>
                <w:spacing w:val="1"/>
                <w:w w:val="115"/>
                <w:sz w:val="20"/>
                <w:szCs w:val="20"/>
              </w:rPr>
              <w:t xml:space="preserve"> </w:t>
            </w:r>
            <w:r w:rsidRPr="00005DA0">
              <w:rPr>
                <w:color w:val="000000"/>
                <w:w w:val="115"/>
                <w:sz w:val="20"/>
                <w:szCs w:val="20"/>
              </w:rPr>
              <w:t>Характеризовать основных героев произведений,</w:t>
            </w:r>
            <w:r w:rsidRPr="00005DA0">
              <w:rPr>
                <w:color w:val="000000"/>
                <w:spacing w:val="1"/>
                <w:w w:val="115"/>
                <w:sz w:val="20"/>
                <w:szCs w:val="20"/>
              </w:rPr>
              <w:t xml:space="preserve"> </w:t>
            </w:r>
            <w:r w:rsidRPr="00005DA0">
              <w:rPr>
                <w:color w:val="000000"/>
                <w:w w:val="115"/>
                <w:sz w:val="20"/>
                <w:szCs w:val="20"/>
              </w:rPr>
              <w:t>выявлять художественные средства их создания.</w:t>
            </w:r>
            <w:r w:rsidRPr="00005DA0">
              <w:rPr>
                <w:color w:val="000000"/>
                <w:spacing w:val="1"/>
                <w:w w:val="115"/>
                <w:sz w:val="20"/>
                <w:szCs w:val="20"/>
              </w:rPr>
              <w:t xml:space="preserve"> </w:t>
            </w:r>
            <w:r w:rsidRPr="00005DA0">
              <w:rPr>
                <w:color w:val="000000"/>
                <w:w w:val="115"/>
                <w:sz w:val="20"/>
                <w:szCs w:val="20"/>
              </w:rPr>
              <w:t>Выявлять средс</w:t>
            </w:r>
            <w:r w:rsidR="007C6E3D">
              <w:rPr>
                <w:color w:val="000000"/>
                <w:w w:val="115"/>
                <w:sz w:val="20"/>
                <w:szCs w:val="20"/>
              </w:rPr>
              <w:t>тва художественной изобразитель</w:t>
            </w:r>
            <w:r w:rsidRPr="00005DA0">
              <w:rPr>
                <w:color w:val="000000"/>
                <w:w w:val="115"/>
                <w:sz w:val="20"/>
                <w:szCs w:val="20"/>
              </w:rPr>
              <w:t>ности</w:t>
            </w:r>
            <w:r w:rsidRPr="00005DA0">
              <w:rPr>
                <w:color w:val="000000"/>
                <w:spacing w:val="3"/>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sidRPr="00005DA0">
              <w:rPr>
                <w:color w:val="000000"/>
                <w:w w:val="115"/>
                <w:sz w:val="20"/>
                <w:szCs w:val="20"/>
              </w:rPr>
              <w:t>произведениях.</w:t>
            </w:r>
            <w:r w:rsidRPr="00005DA0">
              <w:rPr>
                <w:color w:val="000000"/>
                <w:spacing w:val="3"/>
                <w:w w:val="115"/>
                <w:sz w:val="20"/>
                <w:szCs w:val="20"/>
              </w:rPr>
              <w:t xml:space="preserve"> </w:t>
            </w:r>
            <w:r w:rsidRPr="00005DA0">
              <w:rPr>
                <w:color w:val="000000"/>
                <w:w w:val="115"/>
                <w:sz w:val="20"/>
                <w:szCs w:val="20"/>
              </w:rPr>
              <w:t>Определять</w:t>
            </w:r>
            <w:r w:rsidRPr="00005DA0">
              <w:rPr>
                <w:color w:val="000000"/>
                <w:spacing w:val="3"/>
                <w:w w:val="115"/>
                <w:sz w:val="20"/>
                <w:szCs w:val="20"/>
              </w:rPr>
              <w:t xml:space="preserve"> </w:t>
            </w:r>
            <w:r w:rsidRPr="00005DA0">
              <w:rPr>
                <w:color w:val="000000"/>
                <w:w w:val="115"/>
                <w:sz w:val="20"/>
                <w:szCs w:val="20"/>
              </w:rPr>
              <w:t>художественные</w:t>
            </w:r>
            <w:r w:rsidRPr="00005DA0">
              <w:rPr>
                <w:color w:val="000000"/>
                <w:spacing w:val="1"/>
                <w:w w:val="115"/>
                <w:sz w:val="20"/>
                <w:szCs w:val="20"/>
              </w:rPr>
              <w:t xml:space="preserve"> </w:t>
            </w:r>
            <w:r w:rsidRPr="00005DA0">
              <w:rPr>
                <w:color w:val="000000"/>
                <w:w w:val="115"/>
                <w:sz w:val="20"/>
                <w:szCs w:val="20"/>
              </w:rPr>
              <w:t>средства,</w:t>
            </w:r>
            <w:r w:rsidRPr="00005DA0">
              <w:rPr>
                <w:color w:val="000000"/>
                <w:spacing w:val="13"/>
                <w:w w:val="115"/>
                <w:sz w:val="20"/>
                <w:szCs w:val="20"/>
              </w:rPr>
              <w:t xml:space="preserve"> </w:t>
            </w:r>
            <w:r w:rsidRPr="00005DA0">
              <w:rPr>
                <w:color w:val="000000"/>
                <w:w w:val="115"/>
                <w:sz w:val="20"/>
                <w:szCs w:val="20"/>
              </w:rPr>
              <w:t>создающие</w:t>
            </w:r>
            <w:r w:rsidRPr="00005DA0">
              <w:rPr>
                <w:color w:val="000000"/>
                <w:spacing w:val="14"/>
                <w:w w:val="115"/>
                <w:sz w:val="20"/>
                <w:szCs w:val="20"/>
              </w:rPr>
              <w:t xml:space="preserve"> </w:t>
            </w:r>
            <w:r w:rsidRPr="00005DA0">
              <w:rPr>
                <w:color w:val="000000"/>
                <w:w w:val="115"/>
                <w:sz w:val="20"/>
                <w:szCs w:val="20"/>
              </w:rPr>
              <w:t>комический</w:t>
            </w:r>
            <w:r w:rsidRPr="00005DA0">
              <w:rPr>
                <w:color w:val="000000"/>
                <w:spacing w:val="14"/>
                <w:w w:val="115"/>
                <w:sz w:val="20"/>
                <w:szCs w:val="20"/>
              </w:rPr>
              <w:t xml:space="preserve"> </w:t>
            </w:r>
            <w:r w:rsidRPr="00005DA0">
              <w:rPr>
                <w:color w:val="000000"/>
                <w:w w:val="115"/>
                <w:sz w:val="20"/>
                <w:szCs w:val="20"/>
              </w:rPr>
              <w:t>эффект</w:t>
            </w:r>
            <w:r w:rsidRPr="00005DA0">
              <w:rPr>
                <w:color w:val="000000"/>
                <w:spacing w:val="13"/>
                <w:w w:val="115"/>
                <w:sz w:val="20"/>
                <w:szCs w:val="20"/>
              </w:rPr>
              <w:t xml:space="preserve"> </w:t>
            </w:r>
            <w:r w:rsidRPr="00005DA0">
              <w:rPr>
                <w:color w:val="000000"/>
                <w:w w:val="115"/>
                <w:sz w:val="20"/>
                <w:szCs w:val="20"/>
              </w:rPr>
              <w:t>в</w:t>
            </w:r>
            <w:r w:rsidRPr="00005DA0">
              <w:rPr>
                <w:color w:val="000000"/>
                <w:spacing w:val="14"/>
                <w:w w:val="115"/>
                <w:sz w:val="20"/>
                <w:szCs w:val="20"/>
              </w:rPr>
              <w:t xml:space="preserve"> </w:t>
            </w:r>
            <w:r w:rsidRPr="00005DA0">
              <w:rPr>
                <w:color w:val="000000"/>
                <w:w w:val="115"/>
                <w:sz w:val="20"/>
                <w:szCs w:val="20"/>
              </w:rPr>
              <w:t>рассказах.</w:t>
            </w:r>
            <w:r w:rsidRPr="00005DA0">
              <w:rPr>
                <w:color w:val="000000"/>
                <w:spacing w:val="-49"/>
                <w:w w:val="115"/>
                <w:sz w:val="20"/>
                <w:szCs w:val="20"/>
              </w:rPr>
              <w:t xml:space="preserve"> </w:t>
            </w:r>
            <w:r w:rsidRPr="00005DA0">
              <w:rPr>
                <w:color w:val="000000"/>
                <w:w w:val="115"/>
                <w:sz w:val="20"/>
                <w:szCs w:val="20"/>
              </w:rPr>
              <w:t>Использовать</w:t>
            </w:r>
            <w:r w:rsidRPr="00005DA0">
              <w:rPr>
                <w:color w:val="000000"/>
                <w:spacing w:val="2"/>
                <w:w w:val="115"/>
                <w:sz w:val="20"/>
                <w:szCs w:val="20"/>
              </w:rPr>
              <w:t xml:space="preserve"> </w:t>
            </w:r>
            <w:r w:rsidRPr="00005DA0">
              <w:rPr>
                <w:color w:val="000000"/>
                <w:w w:val="115"/>
                <w:sz w:val="20"/>
                <w:szCs w:val="20"/>
              </w:rPr>
              <w:t>различные</w:t>
            </w:r>
            <w:r w:rsidRPr="00005DA0">
              <w:rPr>
                <w:color w:val="000000"/>
                <w:spacing w:val="2"/>
                <w:w w:val="115"/>
                <w:sz w:val="20"/>
                <w:szCs w:val="20"/>
              </w:rPr>
              <w:t xml:space="preserve"> </w:t>
            </w:r>
            <w:r w:rsidRPr="00005DA0">
              <w:rPr>
                <w:color w:val="000000"/>
                <w:w w:val="115"/>
                <w:sz w:val="20"/>
                <w:szCs w:val="20"/>
              </w:rPr>
              <w:t>виды</w:t>
            </w:r>
            <w:r w:rsidRPr="00005DA0">
              <w:rPr>
                <w:color w:val="000000"/>
                <w:spacing w:val="3"/>
                <w:w w:val="115"/>
                <w:sz w:val="20"/>
                <w:szCs w:val="20"/>
              </w:rPr>
              <w:t xml:space="preserve"> </w:t>
            </w:r>
            <w:r w:rsidRPr="00005DA0">
              <w:rPr>
                <w:color w:val="000000"/>
                <w:w w:val="115"/>
                <w:sz w:val="20"/>
                <w:szCs w:val="20"/>
              </w:rPr>
              <w:t>пересказа</w:t>
            </w:r>
            <w:r w:rsidRPr="00005DA0">
              <w:rPr>
                <w:color w:val="000000"/>
                <w:spacing w:val="2"/>
                <w:w w:val="115"/>
                <w:sz w:val="20"/>
                <w:szCs w:val="20"/>
              </w:rPr>
              <w:t xml:space="preserve"> </w:t>
            </w:r>
            <w:r w:rsidR="007C6E3D">
              <w:rPr>
                <w:color w:val="000000"/>
                <w:w w:val="115"/>
                <w:sz w:val="20"/>
                <w:szCs w:val="20"/>
              </w:rPr>
              <w:t>произведе</w:t>
            </w:r>
            <w:r w:rsidRPr="00005DA0">
              <w:rPr>
                <w:color w:val="000000"/>
                <w:w w:val="120"/>
                <w:sz w:val="20"/>
                <w:szCs w:val="20"/>
              </w:rPr>
              <w:t>ния.</w:t>
            </w:r>
          </w:p>
          <w:p w14:paraId="21E25D4A"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Инсценировать</w:t>
            </w:r>
            <w:r w:rsidRPr="00005DA0">
              <w:rPr>
                <w:color w:val="000000"/>
                <w:spacing w:val="7"/>
                <w:w w:val="115"/>
                <w:sz w:val="20"/>
                <w:szCs w:val="20"/>
              </w:rPr>
              <w:t xml:space="preserve"> </w:t>
            </w:r>
            <w:r w:rsidRPr="00005DA0">
              <w:rPr>
                <w:color w:val="000000"/>
                <w:w w:val="115"/>
                <w:sz w:val="20"/>
                <w:szCs w:val="20"/>
              </w:rPr>
              <w:t>рассказ</w:t>
            </w:r>
            <w:r w:rsidRPr="00005DA0">
              <w:rPr>
                <w:color w:val="000000"/>
                <w:spacing w:val="7"/>
                <w:w w:val="115"/>
                <w:sz w:val="20"/>
                <w:szCs w:val="20"/>
              </w:rPr>
              <w:t xml:space="preserve"> </w:t>
            </w:r>
            <w:r w:rsidRPr="00005DA0">
              <w:rPr>
                <w:color w:val="000000"/>
                <w:w w:val="115"/>
                <w:sz w:val="20"/>
                <w:szCs w:val="20"/>
              </w:rPr>
              <w:t>или</w:t>
            </w:r>
            <w:r w:rsidRPr="00005DA0">
              <w:rPr>
                <w:color w:val="000000"/>
                <w:spacing w:val="7"/>
                <w:w w:val="115"/>
                <w:sz w:val="20"/>
                <w:szCs w:val="20"/>
              </w:rPr>
              <w:t xml:space="preserve"> </w:t>
            </w:r>
            <w:r w:rsidRPr="00005DA0">
              <w:rPr>
                <w:color w:val="000000"/>
                <w:w w:val="115"/>
                <w:sz w:val="20"/>
                <w:szCs w:val="20"/>
              </w:rPr>
              <w:t>его</w:t>
            </w:r>
            <w:r w:rsidRPr="00005DA0">
              <w:rPr>
                <w:color w:val="000000"/>
                <w:spacing w:val="7"/>
                <w:w w:val="115"/>
                <w:sz w:val="20"/>
                <w:szCs w:val="20"/>
              </w:rPr>
              <w:t xml:space="preserve"> </w:t>
            </w:r>
            <w:r w:rsidRPr="00005DA0">
              <w:rPr>
                <w:color w:val="000000"/>
                <w:w w:val="115"/>
                <w:sz w:val="20"/>
                <w:szCs w:val="20"/>
              </w:rPr>
              <w:t>фрагмент.</w:t>
            </w:r>
            <w:r w:rsidRPr="00005DA0">
              <w:rPr>
                <w:color w:val="000000"/>
                <w:spacing w:val="7"/>
                <w:w w:val="115"/>
                <w:sz w:val="20"/>
                <w:szCs w:val="20"/>
              </w:rPr>
              <w:t xml:space="preserve"> </w:t>
            </w:r>
            <w:r w:rsidRPr="00005DA0">
              <w:rPr>
                <w:color w:val="000000"/>
                <w:w w:val="115"/>
                <w:sz w:val="20"/>
                <w:szCs w:val="20"/>
              </w:rPr>
              <w:lastRenderedPageBreak/>
              <w:t>Подбирать</w:t>
            </w:r>
            <w:r w:rsidRPr="00005DA0">
              <w:rPr>
                <w:color w:val="000000"/>
                <w:spacing w:val="-49"/>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обобщать</w:t>
            </w:r>
            <w:r w:rsidRPr="00005DA0">
              <w:rPr>
                <w:color w:val="000000"/>
                <w:spacing w:val="-2"/>
                <w:w w:val="115"/>
                <w:sz w:val="20"/>
                <w:szCs w:val="20"/>
              </w:rPr>
              <w:t xml:space="preserve"> </w:t>
            </w:r>
            <w:r w:rsidRPr="00005DA0">
              <w:rPr>
                <w:color w:val="000000"/>
                <w:w w:val="115"/>
                <w:sz w:val="20"/>
                <w:szCs w:val="20"/>
              </w:rPr>
              <w:t>материалы</w:t>
            </w:r>
            <w:r w:rsidRPr="00005DA0">
              <w:rPr>
                <w:color w:val="000000"/>
                <w:spacing w:val="-3"/>
                <w:w w:val="115"/>
                <w:sz w:val="20"/>
                <w:szCs w:val="20"/>
              </w:rPr>
              <w:t xml:space="preserve"> </w:t>
            </w:r>
            <w:r w:rsidRPr="00005DA0">
              <w:rPr>
                <w:color w:val="000000"/>
                <w:w w:val="115"/>
                <w:sz w:val="20"/>
                <w:szCs w:val="20"/>
              </w:rPr>
              <w:t>об</w:t>
            </w:r>
            <w:r w:rsidRPr="00005DA0">
              <w:rPr>
                <w:color w:val="000000"/>
                <w:spacing w:val="-2"/>
                <w:w w:val="115"/>
                <w:sz w:val="20"/>
                <w:szCs w:val="20"/>
              </w:rPr>
              <w:t xml:space="preserve"> </w:t>
            </w:r>
            <w:r w:rsidRPr="00005DA0">
              <w:rPr>
                <w:color w:val="000000"/>
                <w:w w:val="115"/>
                <w:sz w:val="20"/>
                <w:szCs w:val="20"/>
              </w:rPr>
              <w:t>авторах</w:t>
            </w:r>
            <w:r w:rsidRPr="00005DA0">
              <w:rPr>
                <w:color w:val="000000"/>
                <w:spacing w:val="-3"/>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произведениях</w:t>
            </w:r>
          </w:p>
          <w:p w14:paraId="04219490"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с использованием статьи учебника, справочной</w:t>
            </w:r>
            <w:r w:rsidRPr="00005DA0">
              <w:rPr>
                <w:color w:val="000000"/>
                <w:spacing w:val="1"/>
                <w:w w:val="115"/>
                <w:sz w:val="20"/>
                <w:szCs w:val="20"/>
              </w:rPr>
              <w:t xml:space="preserve"> </w:t>
            </w:r>
            <w:r w:rsidRPr="00005DA0">
              <w:rPr>
                <w:color w:val="000000"/>
                <w:w w:val="115"/>
                <w:sz w:val="20"/>
                <w:szCs w:val="20"/>
              </w:rPr>
              <w:t>литературы</w:t>
            </w:r>
            <w:r w:rsidRPr="00005DA0">
              <w:rPr>
                <w:color w:val="000000"/>
                <w:spacing w:val="3"/>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ресурсов</w:t>
            </w:r>
            <w:r w:rsidRPr="00005DA0">
              <w:rPr>
                <w:color w:val="000000"/>
                <w:spacing w:val="4"/>
                <w:w w:val="115"/>
                <w:sz w:val="20"/>
                <w:szCs w:val="20"/>
              </w:rPr>
              <w:t xml:space="preserve"> </w:t>
            </w:r>
            <w:r w:rsidRPr="00005DA0">
              <w:rPr>
                <w:color w:val="000000"/>
                <w:w w:val="115"/>
                <w:sz w:val="20"/>
                <w:szCs w:val="20"/>
              </w:rPr>
              <w:t>Интернета.</w:t>
            </w:r>
            <w:r w:rsidRPr="00005DA0">
              <w:rPr>
                <w:color w:val="000000"/>
                <w:spacing w:val="3"/>
                <w:w w:val="115"/>
                <w:sz w:val="20"/>
                <w:szCs w:val="20"/>
              </w:rPr>
              <w:t xml:space="preserve"> </w:t>
            </w:r>
            <w:r w:rsidRPr="00005DA0">
              <w:rPr>
                <w:color w:val="000000"/>
                <w:w w:val="115"/>
                <w:sz w:val="20"/>
                <w:szCs w:val="20"/>
              </w:rPr>
              <w:t>Планировать</w:t>
            </w:r>
            <w:r w:rsidRPr="00005DA0">
              <w:rPr>
                <w:color w:val="000000"/>
                <w:spacing w:val="4"/>
                <w:w w:val="115"/>
                <w:sz w:val="20"/>
                <w:szCs w:val="20"/>
              </w:rPr>
              <w:t xml:space="preserve"> </w:t>
            </w:r>
            <w:r w:rsidRPr="00005DA0">
              <w:rPr>
                <w:color w:val="000000"/>
                <w:w w:val="115"/>
                <w:sz w:val="20"/>
                <w:szCs w:val="20"/>
              </w:rPr>
              <w:t>своё</w:t>
            </w:r>
            <w:r w:rsidRPr="00005DA0">
              <w:rPr>
                <w:color w:val="000000"/>
                <w:spacing w:val="-49"/>
                <w:w w:val="115"/>
                <w:sz w:val="20"/>
                <w:szCs w:val="20"/>
              </w:rPr>
              <w:t xml:space="preserve"> </w:t>
            </w:r>
            <w:r w:rsidRPr="00005DA0">
              <w:rPr>
                <w:color w:val="000000"/>
                <w:w w:val="115"/>
                <w:sz w:val="20"/>
                <w:szCs w:val="20"/>
              </w:rPr>
              <w:t>досуговое чтение, обогащать свой круг чтения по</w:t>
            </w:r>
            <w:r w:rsidRPr="00005DA0">
              <w:rPr>
                <w:color w:val="000000"/>
                <w:spacing w:val="1"/>
                <w:w w:val="115"/>
                <w:sz w:val="20"/>
                <w:szCs w:val="20"/>
              </w:rPr>
              <w:t xml:space="preserve"> </w:t>
            </w:r>
            <w:r w:rsidRPr="00005DA0">
              <w:rPr>
                <w:color w:val="000000"/>
                <w:w w:val="115"/>
                <w:sz w:val="20"/>
                <w:szCs w:val="20"/>
              </w:rPr>
              <w:t>рекомендациям</w:t>
            </w:r>
            <w:r w:rsidRPr="00005DA0">
              <w:rPr>
                <w:color w:val="000000"/>
                <w:spacing w:val="-6"/>
                <w:w w:val="115"/>
                <w:sz w:val="20"/>
                <w:szCs w:val="20"/>
              </w:rPr>
              <w:t xml:space="preserve"> </w:t>
            </w:r>
            <w:r w:rsidRPr="00005DA0">
              <w:rPr>
                <w:color w:val="000000"/>
                <w:w w:val="115"/>
                <w:sz w:val="20"/>
                <w:szCs w:val="20"/>
              </w:rPr>
              <w:t>учителя</w:t>
            </w:r>
            <w:r w:rsidRPr="00005DA0">
              <w:rPr>
                <w:color w:val="000000"/>
                <w:spacing w:val="-5"/>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сверстников.</w:t>
            </w:r>
          </w:p>
        </w:tc>
      </w:tr>
    </w:tbl>
    <w:p w14:paraId="0006CA5D" w14:textId="77777777" w:rsidR="005B2FBF" w:rsidRPr="00005DA0" w:rsidRDefault="005B2FBF" w:rsidP="00180568">
      <w:pPr>
        <w:jc w:val="center"/>
        <w:rPr>
          <w:color w:val="000000"/>
          <w:sz w:val="20"/>
          <w:szCs w:val="20"/>
        </w:rPr>
        <w:sectPr w:rsidR="005B2FBF" w:rsidRPr="00005DA0">
          <w:pgSz w:w="12020" w:h="7830" w:orient="landscape"/>
          <w:pgMar w:top="640" w:right="620" w:bottom="280" w:left="1020" w:header="720" w:footer="720" w:gutter="0"/>
          <w:cols w:space="720"/>
        </w:sectPr>
      </w:pPr>
    </w:p>
    <w:p w14:paraId="1F8DFFA5" w14:textId="77777777" w:rsidR="005B2FBF" w:rsidRPr="00005DA0" w:rsidRDefault="005B2FBF" w:rsidP="00180568">
      <w:pPr>
        <w:pStyle w:val="a5"/>
        <w:jc w:val="center"/>
        <w:rPr>
          <w:i/>
          <w:color w:val="000000"/>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046"/>
      </w:tblGrid>
      <w:tr w:rsidR="00005DA0" w:rsidRPr="00005DA0" w14:paraId="785F046B" w14:textId="77777777">
        <w:trPr>
          <w:trHeight w:val="3936"/>
        </w:trPr>
        <w:tc>
          <w:tcPr>
            <w:tcW w:w="1928" w:type="dxa"/>
            <w:vMerge w:val="restart"/>
            <w:tcBorders>
              <w:left w:val="single" w:sz="6" w:space="0" w:color="000000"/>
              <w:bottom w:val="single" w:sz="6" w:space="0" w:color="000000"/>
            </w:tcBorders>
          </w:tcPr>
          <w:p w14:paraId="259516B7"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Литература</w:t>
            </w:r>
            <w:r w:rsidRPr="00005DA0">
              <w:rPr>
                <w:color w:val="000000"/>
                <w:spacing w:val="1"/>
                <w:w w:val="115"/>
                <w:sz w:val="20"/>
                <w:szCs w:val="20"/>
              </w:rPr>
              <w:t xml:space="preserve"> </w:t>
            </w:r>
            <w:r w:rsidRPr="00005DA0">
              <w:rPr>
                <w:color w:val="000000"/>
                <w:w w:val="115"/>
                <w:sz w:val="20"/>
                <w:szCs w:val="20"/>
              </w:rPr>
              <w:t>первой половины</w:t>
            </w:r>
            <w:r w:rsidRPr="00005DA0">
              <w:rPr>
                <w:color w:val="000000"/>
                <w:spacing w:val="-49"/>
                <w:w w:val="115"/>
                <w:sz w:val="20"/>
                <w:szCs w:val="20"/>
              </w:rPr>
              <w:t xml:space="preserve"> </w:t>
            </w:r>
            <w:r w:rsidRPr="00005DA0">
              <w:rPr>
                <w:color w:val="000000"/>
                <w:w w:val="115"/>
                <w:sz w:val="20"/>
                <w:szCs w:val="20"/>
              </w:rPr>
              <w:t>XX</w:t>
            </w:r>
            <w:r w:rsidRPr="00005DA0">
              <w:rPr>
                <w:color w:val="000000"/>
                <w:spacing w:val="-7"/>
                <w:w w:val="115"/>
                <w:sz w:val="20"/>
                <w:szCs w:val="20"/>
              </w:rPr>
              <w:t xml:space="preserve"> </w:t>
            </w:r>
            <w:r w:rsidRPr="00005DA0">
              <w:rPr>
                <w:color w:val="000000"/>
                <w:w w:val="115"/>
                <w:sz w:val="20"/>
                <w:szCs w:val="20"/>
              </w:rPr>
              <w:t>века</w:t>
            </w:r>
            <w:r w:rsidRPr="00005DA0">
              <w:rPr>
                <w:color w:val="000000"/>
                <w:spacing w:val="-7"/>
                <w:w w:val="115"/>
                <w:sz w:val="20"/>
                <w:szCs w:val="20"/>
              </w:rPr>
              <w:t xml:space="preserve"> </w:t>
            </w:r>
            <w:r w:rsidRPr="00005DA0">
              <w:rPr>
                <w:color w:val="000000"/>
                <w:w w:val="115"/>
                <w:sz w:val="20"/>
                <w:szCs w:val="20"/>
              </w:rPr>
              <w:t>(6</w:t>
            </w:r>
            <w:r w:rsidRPr="00005DA0">
              <w:rPr>
                <w:color w:val="000000"/>
                <w:spacing w:val="-7"/>
                <w:w w:val="115"/>
                <w:sz w:val="20"/>
                <w:szCs w:val="20"/>
              </w:rPr>
              <w:t xml:space="preserve"> </w:t>
            </w:r>
            <w:r w:rsidRPr="00005DA0">
              <w:rPr>
                <w:color w:val="000000"/>
                <w:w w:val="115"/>
                <w:sz w:val="20"/>
                <w:szCs w:val="20"/>
              </w:rPr>
              <w:t>ч)</w:t>
            </w:r>
          </w:p>
        </w:tc>
        <w:tc>
          <w:tcPr>
            <w:tcW w:w="3175" w:type="dxa"/>
          </w:tcPr>
          <w:p w14:paraId="63952D51"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А. С. Грин. Повести и рассказы</w:t>
            </w:r>
            <w:r w:rsidRPr="00005DA0">
              <w:rPr>
                <w:color w:val="000000"/>
                <w:spacing w:val="-49"/>
                <w:w w:val="115"/>
                <w:sz w:val="20"/>
                <w:szCs w:val="20"/>
              </w:rPr>
              <w:t xml:space="preserve"> </w:t>
            </w:r>
            <w:r w:rsidRPr="00005DA0">
              <w:rPr>
                <w:color w:val="000000"/>
                <w:spacing w:val="-1"/>
                <w:w w:val="115"/>
                <w:sz w:val="20"/>
                <w:szCs w:val="20"/>
              </w:rPr>
              <w:t>(одно</w:t>
            </w:r>
            <w:r w:rsidRPr="00005DA0">
              <w:rPr>
                <w:color w:val="000000"/>
                <w:spacing w:val="-12"/>
                <w:w w:val="115"/>
                <w:sz w:val="20"/>
                <w:szCs w:val="20"/>
              </w:rPr>
              <w:t xml:space="preserve"> </w:t>
            </w:r>
            <w:r w:rsidRPr="00005DA0">
              <w:rPr>
                <w:color w:val="000000"/>
                <w:spacing w:val="-1"/>
                <w:w w:val="115"/>
                <w:sz w:val="20"/>
                <w:szCs w:val="20"/>
              </w:rPr>
              <w:t>произведение</w:t>
            </w:r>
            <w:r w:rsidRPr="00005DA0">
              <w:rPr>
                <w:color w:val="000000"/>
                <w:spacing w:val="-12"/>
                <w:w w:val="115"/>
                <w:sz w:val="20"/>
                <w:szCs w:val="20"/>
              </w:rPr>
              <w:t xml:space="preserve"> </w:t>
            </w:r>
            <w:r w:rsidRPr="00005DA0">
              <w:rPr>
                <w:color w:val="000000"/>
                <w:w w:val="115"/>
                <w:sz w:val="20"/>
                <w:szCs w:val="20"/>
              </w:rPr>
              <w:t>по</w:t>
            </w:r>
            <w:r w:rsidRPr="00005DA0">
              <w:rPr>
                <w:color w:val="000000"/>
                <w:spacing w:val="-12"/>
                <w:w w:val="115"/>
                <w:sz w:val="20"/>
                <w:szCs w:val="20"/>
              </w:rPr>
              <w:t xml:space="preserve"> </w:t>
            </w:r>
            <w:r w:rsidRPr="00005DA0">
              <w:rPr>
                <w:color w:val="000000"/>
                <w:w w:val="115"/>
                <w:sz w:val="20"/>
                <w:szCs w:val="20"/>
              </w:rPr>
              <w:t>выбору).</w:t>
            </w:r>
            <w:r w:rsidRPr="00005DA0">
              <w:rPr>
                <w:color w:val="000000"/>
                <w:spacing w:val="-49"/>
                <w:w w:val="115"/>
                <w:sz w:val="20"/>
                <w:szCs w:val="20"/>
              </w:rPr>
              <w:t xml:space="preserve"> </w:t>
            </w:r>
            <w:r w:rsidRPr="00005DA0">
              <w:rPr>
                <w:color w:val="000000"/>
                <w:w w:val="115"/>
                <w:sz w:val="20"/>
                <w:szCs w:val="20"/>
              </w:rPr>
              <w:t>Например,</w:t>
            </w:r>
            <w:r w:rsidRPr="00005DA0">
              <w:rPr>
                <w:color w:val="000000"/>
                <w:spacing w:val="-2"/>
                <w:w w:val="115"/>
                <w:sz w:val="20"/>
                <w:szCs w:val="20"/>
              </w:rPr>
              <w:t xml:space="preserve"> </w:t>
            </w:r>
            <w:r w:rsidRPr="00005DA0">
              <w:rPr>
                <w:color w:val="000000"/>
                <w:w w:val="115"/>
                <w:sz w:val="20"/>
                <w:szCs w:val="20"/>
              </w:rPr>
              <w:t>«Алые</w:t>
            </w:r>
            <w:r w:rsidRPr="00005DA0">
              <w:rPr>
                <w:color w:val="000000"/>
                <w:spacing w:val="-2"/>
                <w:w w:val="115"/>
                <w:sz w:val="20"/>
                <w:szCs w:val="20"/>
              </w:rPr>
              <w:t xml:space="preserve"> </w:t>
            </w:r>
            <w:r w:rsidRPr="00005DA0">
              <w:rPr>
                <w:color w:val="000000"/>
                <w:w w:val="115"/>
                <w:sz w:val="20"/>
                <w:szCs w:val="20"/>
              </w:rPr>
              <w:t>паруса»,</w:t>
            </w:r>
          </w:p>
          <w:p w14:paraId="6CF85729"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«Зелёная</w:t>
            </w:r>
            <w:r w:rsidRPr="00005DA0">
              <w:rPr>
                <w:color w:val="000000"/>
                <w:spacing w:val="6"/>
                <w:w w:val="115"/>
                <w:sz w:val="20"/>
                <w:szCs w:val="20"/>
              </w:rPr>
              <w:t xml:space="preserve"> </w:t>
            </w:r>
            <w:r w:rsidRPr="00005DA0">
              <w:rPr>
                <w:color w:val="000000"/>
                <w:w w:val="115"/>
                <w:sz w:val="20"/>
                <w:szCs w:val="20"/>
              </w:rPr>
              <w:t>лампа»</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др.</w:t>
            </w:r>
            <w:r w:rsidRPr="00005DA0">
              <w:rPr>
                <w:color w:val="000000"/>
                <w:spacing w:val="7"/>
                <w:w w:val="115"/>
                <w:sz w:val="20"/>
                <w:szCs w:val="20"/>
              </w:rPr>
              <w:t xml:space="preserve"> </w:t>
            </w:r>
            <w:r w:rsidRPr="00005DA0">
              <w:rPr>
                <w:color w:val="000000"/>
                <w:w w:val="115"/>
                <w:sz w:val="20"/>
                <w:szCs w:val="20"/>
              </w:rPr>
              <w:t>(2</w:t>
            </w:r>
            <w:r w:rsidRPr="00005DA0">
              <w:rPr>
                <w:color w:val="000000"/>
                <w:spacing w:val="7"/>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0E34BED4"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2"/>
                <w:w w:val="115"/>
                <w:sz w:val="20"/>
                <w:szCs w:val="20"/>
              </w:rPr>
              <w:t xml:space="preserve"> </w:t>
            </w:r>
            <w:r w:rsidRPr="00005DA0">
              <w:rPr>
                <w:color w:val="000000"/>
                <w:w w:val="115"/>
                <w:sz w:val="20"/>
                <w:szCs w:val="20"/>
              </w:rPr>
              <w:t>воспринимать</w:t>
            </w:r>
            <w:r w:rsidRPr="00005DA0">
              <w:rPr>
                <w:color w:val="000000"/>
                <w:spacing w:val="2"/>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выразительно</w:t>
            </w:r>
            <w:r w:rsidRPr="00005DA0">
              <w:rPr>
                <w:color w:val="000000"/>
                <w:spacing w:val="2"/>
                <w:w w:val="115"/>
                <w:sz w:val="20"/>
                <w:szCs w:val="20"/>
              </w:rPr>
              <w:t xml:space="preserve"> </w:t>
            </w:r>
            <w:r w:rsidRPr="00005DA0">
              <w:rPr>
                <w:color w:val="000000"/>
                <w:w w:val="115"/>
                <w:sz w:val="20"/>
                <w:szCs w:val="20"/>
              </w:rPr>
              <w:t>читать</w:t>
            </w:r>
            <w:r w:rsidRPr="00005DA0">
              <w:rPr>
                <w:color w:val="000000"/>
                <w:spacing w:val="1"/>
                <w:w w:val="115"/>
                <w:sz w:val="20"/>
                <w:szCs w:val="20"/>
              </w:rPr>
              <w:t xml:space="preserve"> </w:t>
            </w:r>
            <w:r w:rsidRPr="00005DA0">
              <w:rPr>
                <w:color w:val="000000"/>
                <w:w w:val="115"/>
                <w:sz w:val="20"/>
                <w:szCs w:val="20"/>
              </w:rPr>
              <w:t>произведение. Выражать личное читательское</w:t>
            </w:r>
            <w:r w:rsidRPr="00005DA0">
              <w:rPr>
                <w:color w:val="000000"/>
                <w:spacing w:val="1"/>
                <w:w w:val="115"/>
                <w:sz w:val="20"/>
                <w:szCs w:val="20"/>
              </w:rPr>
              <w:t xml:space="preserve"> </w:t>
            </w:r>
            <w:r w:rsidRPr="00005DA0">
              <w:rPr>
                <w:color w:val="000000"/>
                <w:w w:val="115"/>
                <w:sz w:val="20"/>
                <w:szCs w:val="20"/>
              </w:rPr>
              <w:t>отношение к про</w:t>
            </w:r>
            <w:r w:rsidR="007C6E3D">
              <w:rPr>
                <w:color w:val="000000"/>
                <w:w w:val="115"/>
                <w:sz w:val="20"/>
                <w:szCs w:val="20"/>
              </w:rPr>
              <w:t>читанному. Участвовать в коллек</w:t>
            </w:r>
            <w:r w:rsidRPr="00005DA0">
              <w:rPr>
                <w:color w:val="000000"/>
                <w:w w:val="115"/>
                <w:sz w:val="20"/>
                <w:szCs w:val="20"/>
              </w:rPr>
              <w:t>тивном диалоге</w:t>
            </w:r>
            <w:r w:rsidR="007C6E3D">
              <w:rPr>
                <w:color w:val="000000"/>
                <w:w w:val="115"/>
                <w:sz w:val="20"/>
                <w:szCs w:val="20"/>
              </w:rPr>
              <w:t>. Определять тему, идею, художе</w:t>
            </w:r>
            <w:r w:rsidRPr="00005DA0">
              <w:rPr>
                <w:color w:val="000000"/>
                <w:w w:val="115"/>
                <w:sz w:val="20"/>
                <w:szCs w:val="20"/>
              </w:rPr>
              <w:t>ственные и компо</w:t>
            </w:r>
            <w:r w:rsidR="007C6E3D">
              <w:rPr>
                <w:color w:val="000000"/>
                <w:w w:val="115"/>
                <w:sz w:val="20"/>
                <w:szCs w:val="20"/>
              </w:rPr>
              <w:t>зиционные особенности произведе</w:t>
            </w:r>
            <w:r w:rsidRPr="00005DA0">
              <w:rPr>
                <w:color w:val="000000"/>
                <w:w w:val="115"/>
                <w:sz w:val="20"/>
                <w:szCs w:val="20"/>
              </w:rPr>
              <w:t>ний. Формулиров</w:t>
            </w:r>
            <w:r w:rsidR="007C6E3D">
              <w:rPr>
                <w:color w:val="000000"/>
                <w:w w:val="115"/>
                <w:sz w:val="20"/>
                <w:szCs w:val="20"/>
              </w:rPr>
              <w:t>ать вопросы по тексту произведе</w:t>
            </w:r>
            <w:r w:rsidRPr="00005DA0">
              <w:rPr>
                <w:color w:val="000000"/>
                <w:w w:val="115"/>
                <w:sz w:val="20"/>
                <w:szCs w:val="20"/>
              </w:rPr>
              <w:t>ния.</w:t>
            </w:r>
            <w:r w:rsidRPr="00005DA0">
              <w:rPr>
                <w:color w:val="000000"/>
                <w:spacing w:val="10"/>
                <w:w w:val="115"/>
                <w:sz w:val="20"/>
                <w:szCs w:val="20"/>
              </w:rPr>
              <w:t xml:space="preserve"> </w:t>
            </w:r>
            <w:r w:rsidRPr="00005DA0">
              <w:rPr>
                <w:color w:val="000000"/>
                <w:w w:val="115"/>
                <w:sz w:val="20"/>
                <w:szCs w:val="20"/>
              </w:rPr>
              <w:t>Характеризовать</w:t>
            </w:r>
            <w:r w:rsidRPr="00005DA0">
              <w:rPr>
                <w:color w:val="000000"/>
                <w:spacing w:val="11"/>
                <w:w w:val="115"/>
                <w:sz w:val="20"/>
                <w:szCs w:val="20"/>
              </w:rPr>
              <w:t xml:space="preserve"> </w:t>
            </w:r>
            <w:r w:rsidRPr="00005DA0">
              <w:rPr>
                <w:color w:val="000000"/>
                <w:w w:val="115"/>
                <w:sz w:val="20"/>
                <w:szCs w:val="20"/>
              </w:rPr>
              <w:t>и</w:t>
            </w:r>
            <w:r w:rsidRPr="00005DA0">
              <w:rPr>
                <w:color w:val="000000"/>
                <w:spacing w:val="11"/>
                <w:w w:val="115"/>
                <w:sz w:val="20"/>
                <w:szCs w:val="20"/>
              </w:rPr>
              <w:t xml:space="preserve"> </w:t>
            </w:r>
            <w:r w:rsidRPr="00005DA0">
              <w:rPr>
                <w:color w:val="000000"/>
                <w:w w:val="115"/>
                <w:sz w:val="20"/>
                <w:szCs w:val="20"/>
              </w:rPr>
              <w:t>сопоставлять</w:t>
            </w:r>
            <w:r w:rsidRPr="00005DA0">
              <w:rPr>
                <w:color w:val="000000"/>
                <w:spacing w:val="10"/>
                <w:w w:val="115"/>
                <w:sz w:val="20"/>
                <w:szCs w:val="20"/>
              </w:rPr>
              <w:t xml:space="preserve"> </w:t>
            </w:r>
            <w:r w:rsidRPr="00005DA0">
              <w:rPr>
                <w:color w:val="000000"/>
                <w:w w:val="115"/>
                <w:sz w:val="20"/>
                <w:szCs w:val="20"/>
              </w:rPr>
              <w:t>основных</w:t>
            </w:r>
            <w:r w:rsidRPr="00005DA0">
              <w:rPr>
                <w:color w:val="000000"/>
                <w:spacing w:val="1"/>
                <w:w w:val="115"/>
                <w:sz w:val="20"/>
                <w:szCs w:val="20"/>
              </w:rPr>
              <w:t xml:space="preserve"> </w:t>
            </w:r>
            <w:r w:rsidRPr="00005DA0">
              <w:rPr>
                <w:color w:val="000000"/>
                <w:w w:val="115"/>
                <w:sz w:val="20"/>
                <w:szCs w:val="20"/>
              </w:rPr>
              <w:t>героев произведений, выявлять художественные</w:t>
            </w:r>
            <w:r w:rsidRPr="00005DA0">
              <w:rPr>
                <w:color w:val="000000"/>
                <w:spacing w:val="1"/>
                <w:w w:val="115"/>
                <w:sz w:val="20"/>
                <w:szCs w:val="20"/>
              </w:rPr>
              <w:t xml:space="preserve"> </w:t>
            </w:r>
            <w:r w:rsidRPr="00005DA0">
              <w:rPr>
                <w:color w:val="000000"/>
                <w:w w:val="115"/>
                <w:sz w:val="20"/>
                <w:szCs w:val="20"/>
              </w:rPr>
              <w:t>средства</w:t>
            </w:r>
            <w:r w:rsidRPr="00005DA0">
              <w:rPr>
                <w:color w:val="000000"/>
                <w:spacing w:val="5"/>
                <w:w w:val="115"/>
                <w:sz w:val="20"/>
                <w:szCs w:val="20"/>
              </w:rPr>
              <w:t xml:space="preserve"> </w:t>
            </w:r>
            <w:r w:rsidRPr="00005DA0">
              <w:rPr>
                <w:color w:val="000000"/>
                <w:w w:val="115"/>
                <w:sz w:val="20"/>
                <w:szCs w:val="20"/>
              </w:rPr>
              <w:t>их</w:t>
            </w:r>
            <w:r w:rsidRPr="00005DA0">
              <w:rPr>
                <w:color w:val="000000"/>
                <w:spacing w:val="6"/>
                <w:w w:val="115"/>
                <w:sz w:val="20"/>
                <w:szCs w:val="20"/>
              </w:rPr>
              <w:t xml:space="preserve"> </w:t>
            </w:r>
            <w:r w:rsidRPr="00005DA0">
              <w:rPr>
                <w:color w:val="000000"/>
                <w:w w:val="115"/>
                <w:sz w:val="20"/>
                <w:szCs w:val="20"/>
              </w:rPr>
              <w:t>создания,</w:t>
            </w:r>
            <w:r w:rsidRPr="00005DA0">
              <w:rPr>
                <w:color w:val="000000"/>
                <w:spacing w:val="5"/>
                <w:w w:val="115"/>
                <w:sz w:val="20"/>
                <w:szCs w:val="20"/>
              </w:rPr>
              <w:t xml:space="preserve"> </w:t>
            </w:r>
            <w:r w:rsidRPr="00005DA0">
              <w:rPr>
                <w:color w:val="000000"/>
                <w:w w:val="115"/>
                <w:sz w:val="20"/>
                <w:szCs w:val="20"/>
              </w:rPr>
              <w:t>используя</w:t>
            </w:r>
            <w:r w:rsidRPr="00005DA0">
              <w:rPr>
                <w:color w:val="000000"/>
                <w:spacing w:val="6"/>
                <w:w w:val="115"/>
                <w:sz w:val="20"/>
                <w:szCs w:val="20"/>
              </w:rPr>
              <w:t xml:space="preserve"> </w:t>
            </w:r>
            <w:r w:rsidRPr="00005DA0">
              <w:rPr>
                <w:color w:val="000000"/>
                <w:w w:val="115"/>
                <w:sz w:val="20"/>
                <w:szCs w:val="20"/>
              </w:rPr>
              <w:t>схему.</w:t>
            </w:r>
            <w:r w:rsidRPr="00005DA0">
              <w:rPr>
                <w:color w:val="000000"/>
                <w:spacing w:val="6"/>
                <w:w w:val="115"/>
                <w:sz w:val="20"/>
                <w:szCs w:val="20"/>
              </w:rPr>
              <w:t xml:space="preserve"> </w:t>
            </w:r>
            <w:r w:rsidRPr="00005DA0">
              <w:rPr>
                <w:color w:val="000000"/>
                <w:w w:val="115"/>
                <w:sz w:val="20"/>
                <w:szCs w:val="20"/>
              </w:rPr>
              <w:t>Сопоставлять</w:t>
            </w:r>
            <w:r w:rsidRPr="00005DA0">
              <w:rPr>
                <w:color w:val="000000"/>
                <w:spacing w:val="-49"/>
                <w:w w:val="115"/>
                <w:sz w:val="20"/>
                <w:szCs w:val="20"/>
              </w:rPr>
              <w:t xml:space="preserve"> </w:t>
            </w:r>
            <w:r w:rsidRPr="00005DA0">
              <w:rPr>
                <w:color w:val="000000"/>
                <w:w w:val="115"/>
                <w:sz w:val="20"/>
                <w:szCs w:val="20"/>
              </w:rPr>
              <w:t>произведения одного и разных авторов по заданным</w:t>
            </w:r>
            <w:r w:rsidRPr="00005DA0">
              <w:rPr>
                <w:color w:val="000000"/>
                <w:spacing w:val="1"/>
                <w:w w:val="115"/>
                <w:sz w:val="20"/>
                <w:szCs w:val="20"/>
              </w:rPr>
              <w:t xml:space="preserve"> </w:t>
            </w:r>
            <w:r w:rsidRPr="00005DA0">
              <w:rPr>
                <w:color w:val="000000"/>
                <w:w w:val="115"/>
                <w:sz w:val="20"/>
                <w:szCs w:val="20"/>
              </w:rPr>
              <w:t>основаниям. Анализировать форму выражения</w:t>
            </w:r>
            <w:r w:rsidRPr="00005DA0">
              <w:rPr>
                <w:color w:val="000000"/>
                <w:spacing w:val="1"/>
                <w:w w:val="115"/>
                <w:sz w:val="20"/>
                <w:szCs w:val="20"/>
              </w:rPr>
              <w:t xml:space="preserve"> </w:t>
            </w:r>
            <w:r w:rsidRPr="00005DA0">
              <w:rPr>
                <w:color w:val="000000"/>
                <w:w w:val="115"/>
                <w:sz w:val="20"/>
                <w:szCs w:val="20"/>
              </w:rPr>
              <w:t>авторской</w:t>
            </w:r>
            <w:r w:rsidRPr="00005DA0">
              <w:rPr>
                <w:color w:val="000000"/>
                <w:spacing w:val="10"/>
                <w:w w:val="115"/>
                <w:sz w:val="20"/>
                <w:szCs w:val="20"/>
              </w:rPr>
              <w:t xml:space="preserve"> </w:t>
            </w:r>
            <w:r w:rsidRPr="00005DA0">
              <w:rPr>
                <w:color w:val="000000"/>
                <w:w w:val="115"/>
                <w:sz w:val="20"/>
                <w:szCs w:val="20"/>
              </w:rPr>
              <w:t>позиции.</w:t>
            </w:r>
            <w:r w:rsidRPr="00005DA0">
              <w:rPr>
                <w:color w:val="000000"/>
                <w:spacing w:val="11"/>
                <w:w w:val="115"/>
                <w:sz w:val="20"/>
                <w:szCs w:val="20"/>
              </w:rPr>
              <w:t xml:space="preserve"> </w:t>
            </w:r>
            <w:r w:rsidRPr="00005DA0">
              <w:rPr>
                <w:color w:val="000000"/>
                <w:w w:val="115"/>
                <w:sz w:val="20"/>
                <w:szCs w:val="20"/>
              </w:rPr>
              <w:t>Выявлять</w:t>
            </w:r>
            <w:r w:rsidRPr="00005DA0">
              <w:rPr>
                <w:color w:val="000000"/>
                <w:spacing w:val="11"/>
                <w:w w:val="115"/>
                <w:sz w:val="20"/>
                <w:szCs w:val="20"/>
              </w:rPr>
              <w:t xml:space="preserve"> </w:t>
            </w:r>
            <w:r w:rsidRPr="00005DA0">
              <w:rPr>
                <w:color w:val="000000"/>
                <w:w w:val="115"/>
                <w:sz w:val="20"/>
                <w:szCs w:val="20"/>
              </w:rPr>
              <w:t>средства</w:t>
            </w:r>
            <w:r w:rsidRPr="00005DA0">
              <w:rPr>
                <w:color w:val="000000"/>
                <w:spacing w:val="11"/>
                <w:w w:val="115"/>
                <w:sz w:val="20"/>
                <w:szCs w:val="20"/>
              </w:rPr>
              <w:t xml:space="preserve"> </w:t>
            </w:r>
            <w:r w:rsidRPr="00005DA0">
              <w:rPr>
                <w:color w:val="000000"/>
                <w:w w:val="115"/>
                <w:sz w:val="20"/>
                <w:szCs w:val="20"/>
              </w:rPr>
              <w:t>художест</w:t>
            </w:r>
            <w:r w:rsidR="007C6E3D">
              <w:rPr>
                <w:color w:val="000000"/>
                <w:w w:val="115"/>
                <w:sz w:val="20"/>
                <w:szCs w:val="20"/>
              </w:rPr>
              <w:t>вен</w:t>
            </w:r>
            <w:r w:rsidRPr="00005DA0">
              <w:rPr>
                <w:color w:val="000000"/>
                <w:w w:val="115"/>
                <w:sz w:val="20"/>
                <w:szCs w:val="20"/>
              </w:rPr>
              <w:t>ной изобразитель</w:t>
            </w:r>
            <w:r w:rsidR="007C6E3D">
              <w:rPr>
                <w:color w:val="000000"/>
                <w:w w:val="115"/>
                <w:sz w:val="20"/>
                <w:szCs w:val="20"/>
              </w:rPr>
              <w:t>ности в произведениях. Использо</w:t>
            </w:r>
            <w:r w:rsidRPr="00005DA0">
              <w:rPr>
                <w:color w:val="000000"/>
                <w:w w:val="115"/>
                <w:sz w:val="20"/>
                <w:szCs w:val="20"/>
              </w:rPr>
              <w:t>вать</w:t>
            </w:r>
            <w:r w:rsidRPr="00005DA0">
              <w:rPr>
                <w:color w:val="000000"/>
                <w:spacing w:val="7"/>
                <w:w w:val="115"/>
                <w:sz w:val="20"/>
                <w:szCs w:val="20"/>
              </w:rPr>
              <w:t xml:space="preserve"> </w:t>
            </w:r>
            <w:r w:rsidRPr="00005DA0">
              <w:rPr>
                <w:color w:val="000000"/>
                <w:w w:val="115"/>
                <w:sz w:val="20"/>
                <w:szCs w:val="20"/>
              </w:rPr>
              <w:t>различные</w:t>
            </w:r>
            <w:r w:rsidRPr="00005DA0">
              <w:rPr>
                <w:color w:val="000000"/>
                <w:spacing w:val="7"/>
                <w:w w:val="115"/>
                <w:sz w:val="20"/>
                <w:szCs w:val="20"/>
              </w:rPr>
              <w:t xml:space="preserve"> </w:t>
            </w:r>
            <w:r w:rsidRPr="00005DA0">
              <w:rPr>
                <w:color w:val="000000"/>
                <w:w w:val="115"/>
                <w:sz w:val="20"/>
                <w:szCs w:val="20"/>
              </w:rPr>
              <w:t>виды</w:t>
            </w:r>
            <w:r w:rsidRPr="00005DA0">
              <w:rPr>
                <w:color w:val="000000"/>
                <w:spacing w:val="7"/>
                <w:w w:val="115"/>
                <w:sz w:val="20"/>
                <w:szCs w:val="20"/>
              </w:rPr>
              <w:t xml:space="preserve"> </w:t>
            </w:r>
            <w:r w:rsidRPr="00005DA0">
              <w:rPr>
                <w:color w:val="000000"/>
                <w:w w:val="115"/>
                <w:sz w:val="20"/>
                <w:szCs w:val="20"/>
              </w:rPr>
              <w:t>пересказа</w:t>
            </w:r>
            <w:r w:rsidRPr="00005DA0">
              <w:rPr>
                <w:color w:val="000000"/>
                <w:spacing w:val="8"/>
                <w:w w:val="115"/>
                <w:sz w:val="20"/>
                <w:szCs w:val="20"/>
              </w:rPr>
              <w:t xml:space="preserve"> </w:t>
            </w:r>
            <w:r w:rsidRPr="00005DA0">
              <w:rPr>
                <w:color w:val="000000"/>
                <w:w w:val="115"/>
                <w:sz w:val="20"/>
                <w:szCs w:val="20"/>
              </w:rPr>
              <w:t>произведения</w:t>
            </w:r>
            <w:r w:rsidRPr="00005DA0">
              <w:rPr>
                <w:color w:val="000000"/>
                <w:spacing w:val="7"/>
                <w:w w:val="115"/>
                <w:sz w:val="20"/>
                <w:szCs w:val="20"/>
              </w:rPr>
              <w:t xml:space="preserve"> </w:t>
            </w:r>
            <w:r w:rsidRPr="00005DA0">
              <w:rPr>
                <w:color w:val="000000"/>
                <w:w w:val="115"/>
                <w:sz w:val="20"/>
                <w:szCs w:val="20"/>
              </w:rPr>
              <w:t>или</w:t>
            </w:r>
            <w:r w:rsidRPr="00005DA0">
              <w:rPr>
                <w:color w:val="000000"/>
                <w:spacing w:val="7"/>
                <w:w w:val="115"/>
                <w:sz w:val="20"/>
                <w:szCs w:val="20"/>
              </w:rPr>
              <w:t xml:space="preserve"> </w:t>
            </w:r>
            <w:r w:rsidRPr="00005DA0">
              <w:rPr>
                <w:color w:val="000000"/>
                <w:w w:val="115"/>
                <w:sz w:val="20"/>
                <w:szCs w:val="20"/>
              </w:rPr>
              <w:t>его</w:t>
            </w:r>
            <w:r w:rsidRPr="00005DA0">
              <w:rPr>
                <w:color w:val="000000"/>
                <w:spacing w:val="-48"/>
                <w:w w:val="115"/>
                <w:sz w:val="20"/>
                <w:szCs w:val="20"/>
              </w:rPr>
              <w:t xml:space="preserve"> </w:t>
            </w:r>
            <w:r w:rsidRPr="00005DA0">
              <w:rPr>
                <w:color w:val="000000"/>
                <w:w w:val="115"/>
                <w:sz w:val="20"/>
                <w:szCs w:val="20"/>
              </w:rPr>
              <w:t xml:space="preserve">фрагмента. Устно </w:t>
            </w:r>
            <w:r w:rsidR="007C6E3D">
              <w:rPr>
                <w:color w:val="000000"/>
                <w:w w:val="115"/>
                <w:sz w:val="20"/>
                <w:szCs w:val="20"/>
              </w:rPr>
              <w:t>или письменно отвечать на вопро</w:t>
            </w:r>
            <w:r w:rsidRPr="00005DA0">
              <w:rPr>
                <w:color w:val="000000"/>
                <w:w w:val="115"/>
                <w:sz w:val="20"/>
                <w:szCs w:val="20"/>
              </w:rPr>
              <w:t>сы (с использованием цитирования). Письменно</w:t>
            </w:r>
            <w:r w:rsidRPr="00005DA0">
              <w:rPr>
                <w:color w:val="000000"/>
                <w:spacing w:val="1"/>
                <w:w w:val="115"/>
                <w:sz w:val="20"/>
                <w:szCs w:val="20"/>
              </w:rPr>
              <w:t xml:space="preserve"> </w:t>
            </w:r>
            <w:r w:rsidRPr="00005DA0">
              <w:rPr>
                <w:color w:val="000000"/>
                <w:w w:val="115"/>
                <w:sz w:val="20"/>
                <w:szCs w:val="20"/>
              </w:rPr>
              <w:t>отвечать</w:t>
            </w:r>
            <w:r w:rsidRPr="00005DA0">
              <w:rPr>
                <w:color w:val="000000"/>
                <w:spacing w:val="-5"/>
                <w:w w:val="115"/>
                <w:sz w:val="20"/>
                <w:szCs w:val="20"/>
              </w:rPr>
              <w:t xml:space="preserve"> </w:t>
            </w:r>
            <w:r w:rsidRPr="00005DA0">
              <w:rPr>
                <w:color w:val="000000"/>
                <w:w w:val="115"/>
                <w:sz w:val="20"/>
                <w:szCs w:val="20"/>
              </w:rPr>
              <w:t>на</w:t>
            </w:r>
            <w:r w:rsidRPr="00005DA0">
              <w:rPr>
                <w:color w:val="000000"/>
                <w:spacing w:val="-5"/>
                <w:w w:val="115"/>
                <w:sz w:val="20"/>
                <w:szCs w:val="20"/>
              </w:rPr>
              <w:t xml:space="preserve"> </w:t>
            </w:r>
            <w:r w:rsidRPr="00005DA0">
              <w:rPr>
                <w:color w:val="000000"/>
                <w:w w:val="115"/>
                <w:sz w:val="20"/>
                <w:szCs w:val="20"/>
              </w:rPr>
              <w:t>проблемный</w:t>
            </w:r>
            <w:r w:rsidRPr="00005DA0">
              <w:rPr>
                <w:color w:val="000000"/>
                <w:spacing w:val="-5"/>
                <w:w w:val="115"/>
                <w:sz w:val="20"/>
                <w:szCs w:val="20"/>
              </w:rPr>
              <w:t xml:space="preserve"> </w:t>
            </w:r>
            <w:r w:rsidRPr="00005DA0">
              <w:rPr>
                <w:color w:val="000000"/>
                <w:w w:val="115"/>
                <w:sz w:val="20"/>
                <w:szCs w:val="20"/>
              </w:rPr>
              <w:t>вопрос,</w:t>
            </w:r>
            <w:r w:rsidRPr="00005DA0">
              <w:rPr>
                <w:color w:val="000000"/>
                <w:spacing w:val="-5"/>
                <w:w w:val="115"/>
                <w:sz w:val="20"/>
                <w:szCs w:val="20"/>
              </w:rPr>
              <w:t xml:space="preserve"> </w:t>
            </w:r>
            <w:r w:rsidRPr="00005DA0">
              <w:rPr>
                <w:color w:val="000000"/>
                <w:w w:val="115"/>
                <w:sz w:val="20"/>
                <w:szCs w:val="20"/>
              </w:rPr>
              <w:t>писать</w:t>
            </w:r>
            <w:r w:rsidRPr="00005DA0">
              <w:rPr>
                <w:color w:val="000000"/>
                <w:spacing w:val="-5"/>
                <w:w w:val="115"/>
                <w:sz w:val="20"/>
                <w:szCs w:val="20"/>
              </w:rPr>
              <w:t xml:space="preserve"> </w:t>
            </w:r>
            <w:r w:rsidRPr="00005DA0">
              <w:rPr>
                <w:color w:val="000000"/>
                <w:w w:val="115"/>
                <w:sz w:val="20"/>
                <w:szCs w:val="20"/>
              </w:rPr>
              <w:t>сочинение</w:t>
            </w:r>
          </w:p>
          <w:p w14:paraId="1889731B"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на</w:t>
            </w:r>
            <w:r w:rsidRPr="00005DA0">
              <w:rPr>
                <w:color w:val="000000"/>
                <w:spacing w:val="1"/>
                <w:w w:val="115"/>
                <w:sz w:val="20"/>
                <w:szCs w:val="20"/>
              </w:rPr>
              <w:t xml:space="preserve"> </w:t>
            </w:r>
            <w:r w:rsidRPr="00005DA0">
              <w:rPr>
                <w:color w:val="000000"/>
                <w:w w:val="115"/>
                <w:sz w:val="20"/>
                <w:szCs w:val="20"/>
              </w:rPr>
              <w:t>литературную</w:t>
            </w:r>
            <w:r w:rsidRPr="00005DA0">
              <w:rPr>
                <w:color w:val="000000"/>
                <w:spacing w:val="1"/>
                <w:w w:val="115"/>
                <w:sz w:val="20"/>
                <w:szCs w:val="20"/>
              </w:rPr>
              <w:t xml:space="preserve"> </w:t>
            </w:r>
            <w:r w:rsidRPr="00005DA0">
              <w:rPr>
                <w:color w:val="000000"/>
                <w:w w:val="115"/>
                <w:sz w:val="20"/>
                <w:szCs w:val="20"/>
              </w:rPr>
              <w:t>тему</w:t>
            </w:r>
            <w:r w:rsidRPr="00005DA0">
              <w:rPr>
                <w:color w:val="000000"/>
                <w:spacing w:val="1"/>
                <w:w w:val="115"/>
                <w:sz w:val="20"/>
                <w:szCs w:val="20"/>
              </w:rPr>
              <w:t xml:space="preserve"> </w:t>
            </w:r>
            <w:r w:rsidRPr="00005DA0">
              <w:rPr>
                <w:color w:val="000000"/>
                <w:w w:val="115"/>
                <w:sz w:val="20"/>
                <w:szCs w:val="20"/>
              </w:rPr>
              <w:t>или</w:t>
            </w:r>
            <w:r w:rsidRPr="00005DA0">
              <w:rPr>
                <w:color w:val="000000"/>
                <w:spacing w:val="1"/>
                <w:w w:val="115"/>
                <w:sz w:val="20"/>
                <w:szCs w:val="20"/>
              </w:rPr>
              <w:t xml:space="preserve"> </w:t>
            </w:r>
            <w:r w:rsidRPr="00005DA0">
              <w:rPr>
                <w:color w:val="000000"/>
                <w:w w:val="115"/>
                <w:sz w:val="20"/>
                <w:szCs w:val="20"/>
              </w:rPr>
              <w:t>отзыв</w:t>
            </w:r>
            <w:r w:rsidRPr="00005DA0">
              <w:rPr>
                <w:color w:val="000000"/>
                <w:spacing w:val="1"/>
                <w:w w:val="115"/>
                <w:sz w:val="20"/>
                <w:szCs w:val="20"/>
              </w:rPr>
              <w:t xml:space="preserve"> </w:t>
            </w:r>
            <w:r w:rsidRPr="00005DA0">
              <w:rPr>
                <w:color w:val="000000"/>
                <w:w w:val="115"/>
                <w:sz w:val="20"/>
                <w:szCs w:val="20"/>
              </w:rPr>
              <w:t>на</w:t>
            </w:r>
            <w:r w:rsidRPr="00005DA0">
              <w:rPr>
                <w:color w:val="000000"/>
                <w:spacing w:val="2"/>
                <w:w w:val="115"/>
                <w:sz w:val="20"/>
                <w:szCs w:val="20"/>
              </w:rPr>
              <w:t xml:space="preserve"> </w:t>
            </w:r>
            <w:r w:rsidRPr="00005DA0">
              <w:rPr>
                <w:color w:val="000000"/>
                <w:w w:val="115"/>
                <w:sz w:val="20"/>
                <w:szCs w:val="20"/>
              </w:rPr>
              <w:t>прочитанное</w:t>
            </w:r>
          </w:p>
          <w:p w14:paraId="6C118D1A"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произведение,</w:t>
            </w:r>
            <w:r w:rsidRPr="00005DA0">
              <w:rPr>
                <w:color w:val="000000"/>
                <w:spacing w:val="5"/>
                <w:w w:val="115"/>
                <w:sz w:val="20"/>
                <w:szCs w:val="20"/>
              </w:rPr>
              <w:t xml:space="preserve"> </w:t>
            </w:r>
            <w:r w:rsidRPr="00005DA0">
              <w:rPr>
                <w:color w:val="000000"/>
                <w:w w:val="115"/>
                <w:sz w:val="20"/>
                <w:szCs w:val="20"/>
              </w:rPr>
              <w:t>аргументировать</w:t>
            </w:r>
            <w:r w:rsidRPr="00005DA0">
              <w:rPr>
                <w:color w:val="000000"/>
                <w:spacing w:val="6"/>
                <w:w w:val="115"/>
                <w:sz w:val="20"/>
                <w:szCs w:val="20"/>
              </w:rPr>
              <w:t xml:space="preserve"> </w:t>
            </w:r>
            <w:r w:rsidRPr="00005DA0">
              <w:rPr>
                <w:color w:val="000000"/>
                <w:w w:val="115"/>
                <w:sz w:val="20"/>
                <w:szCs w:val="20"/>
              </w:rPr>
              <w:t>своё</w:t>
            </w:r>
            <w:r w:rsidRPr="00005DA0">
              <w:rPr>
                <w:color w:val="000000"/>
                <w:spacing w:val="5"/>
                <w:w w:val="115"/>
                <w:sz w:val="20"/>
                <w:szCs w:val="20"/>
              </w:rPr>
              <w:t xml:space="preserve"> </w:t>
            </w:r>
            <w:r w:rsidRPr="00005DA0">
              <w:rPr>
                <w:color w:val="000000"/>
                <w:w w:val="115"/>
                <w:sz w:val="20"/>
                <w:szCs w:val="20"/>
              </w:rPr>
              <w:t>мнение.</w:t>
            </w:r>
          </w:p>
        </w:tc>
      </w:tr>
      <w:tr w:rsidR="00005DA0" w:rsidRPr="00005DA0" w14:paraId="64F79DA4" w14:textId="77777777">
        <w:trPr>
          <w:trHeight w:val="2334"/>
        </w:trPr>
        <w:tc>
          <w:tcPr>
            <w:tcW w:w="1928" w:type="dxa"/>
            <w:vMerge/>
            <w:tcBorders>
              <w:top w:val="nil"/>
              <w:left w:val="single" w:sz="6" w:space="0" w:color="000000"/>
              <w:bottom w:val="single" w:sz="6" w:space="0" w:color="000000"/>
            </w:tcBorders>
          </w:tcPr>
          <w:p w14:paraId="70398550" w14:textId="77777777" w:rsidR="005B2FBF" w:rsidRPr="00005DA0" w:rsidRDefault="005B2FBF" w:rsidP="00180568">
            <w:pPr>
              <w:jc w:val="center"/>
              <w:rPr>
                <w:color w:val="000000"/>
                <w:sz w:val="20"/>
                <w:szCs w:val="20"/>
              </w:rPr>
            </w:pPr>
          </w:p>
        </w:tc>
        <w:tc>
          <w:tcPr>
            <w:tcW w:w="3175" w:type="dxa"/>
            <w:tcBorders>
              <w:bottom w:val="single" w:sz="6" w:space="0" w:color="000000"/>
            </w:tcBorders>
          </w:tcPr>
          <w:p w14:paraId="69BC456C"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Отечественная поэзия первой</w:t>
            </w:r>
            <w:r w:rsidRPr="00005DA0">
              <w:rPr>
                <w:color w:val="000000"/>
                <w:spacing w:val="1"/>
                <w:w w:val="115"/>
                <w:sz w:val="20"/>
                <w:szCs w:val="20"/>
              </w:rPr>
              <w:t xml:space="preserve"> </w:t>
            </w:r>
            <w:r w:rsidR="007C6E3D">
              <w:rPr>
                <w:color w:val="000000"/>
                <w:w w:val="115"/>
                <w:sz w:val="20"/>
                <w:szCs w:val="20"/>
              </w:rPr>
              <w:t>половины XX века. Стихотворе</w:t>
            </w:r>
            <w:r w:rsidRPr="00005DA0">
              <w:rPr>
                <w:color w:val="000000"/>
                <w:w w:val="115"/>
                <w:sz w:val="20"/>
                <w:szCs w:val="20"/>
              </w:rPr>
              <w:t>ния на</w:t>
            </w:r>
            <w:r w:rsidRPr="00005DA0">
              <w:rPr>
                <w:color w:val="000000"/>
                <w:spacing w:val="1"/>
                <w:w w:val="115"/>
                <w:sz w:val="20"/>
                <w:szCs w:val="20"/>
              </w:rPr>
              <w:t xml:space="preserve"> </w:t>
            </w:r>
            <w:r w:rsidRPr="00005DA0">
              <w:rPr>
                <w:color w:val="000000"/>
                <w:w w:val="115"/>
                <w:sz w:val="20"/>
                <w:szCs w:val="20"/>
              </w:rPr>
              <w:t>тему мечты</w:t>
            </w:r>
            <w:r w:rsidRPr="00005DA0">
              <w:rPr>
                <w:color w:val="000000"/>
                <w:spacing w:val="1"/>
                <w:w w:val="115"/>
                <w:sz w:val="20"/>
                <w:szCs w:val="20"/>
              </w:rPr>
              <w:t xml:space="preserve"> </w:t>
            </w:r>
            <w:r w:rsidRPr="00005DA0">
              <w:rPr>
                <w:color w:val="000000"/>
                <w:w w:val="115"/>
                <w:sz w:val="20"/>
                <w:szCs w:val="20"/>
              </w:rPr>
              <w:t>и</w:t>
            </w:r>
            <w:r w:rsidRPr="00005DA0">
              <w:rPr>
                <w:color w:val="000000"/>
                <w:spacing w:val="1"/>
                <w:w w:val="115"/>
                <w:sz w:val="20"/>
                <w:szCs w:val="20"/>
              </w:rPr>
              <w:t xml:space="preserve"> </w:t>
            </w:r>
            <w:r w:rsidRPr="00005DA0">
              <w:rPr>
                <w:color w:val="000000"/>
                <w:w w:val="115"/>
                <w:sz w:val="20"/>
                <w:szCs w:val="20"/>
              </w:rPr>
              <w:t>реальности</w:t>
            </w:r>
            <w:r w:rsidRPr="00005DA0">
              <w:rPr>
                <w:color w:val="000000"/>
                <w:spacing w:val="-49"/>
                <w:w w:val="115"/>
                <w:sz w:val="20"/>
                <w:szCs w:val="20"/>
              </w:rPr>
              <w:t xml:space="preserve"> </w:t>
            </w:r>
            <w:r w:rsidRPr="00005DA0">
              <w:rPr>
                <w:color w:val="000000"/>
                <w:w w:val="115"/>
                <w:sz w:val="20"/>
                <w:szCs w:val="20"/>
              </w:rPr>
              <w:t>(два-три по выбору). Например,</w:t>
            </w:r>
            <w:r w:rsidRPr="00005DA0">
              <w:rPr>
                <w:color w:val="000000"/>
                <w:spacing w:val="1"/>
                <w:w w:val="115"/>
                <w:sz w:val="20"/>
                <w:szCs w:val="20"/>
              </w:rPr>
              <w:t xml:space="preserve"> </w:t>
            </w:r>
            <w:r w:rsidRPr="00005DA0">
              <w:rPr>
                <w:color w:val="000000"/>
                <w:w w:val="120"/>
                <w:sz w:val="20"/>
                <w:szCs w:val="20"/>
              </w:rPr>
              <w:t>стихотворения</w:t>
            </w:r>
            <w:r w:rsidRPr="00005DA0">
              <w:rPr>
                <w:color w:val="000000"/>
                <w:spacing w:val="-11"/>
                <w:w w:val="120"/>
                <w:sz w:val="20"/>
                <w:szCs w:val="20"/>
              </w:rPr>
              <w:t xml:space="preserve"> </w:t>
            </w:r>
            <w:r w:rsidRPr="00005DA0">
              <w:rPr>
                <w:color w:val="000000"/>
                <w:w w:val="120"/>
                <w:sz w:val="20"/>
                <w:szCs w:val="20"/>
              </w:rPr>
              <w:t>А.</w:t>
            </w:r>
            <w:r w:rsidRPr="00005DA0">
              <w:rPr>
                <w:color w:val="000000"/>
                <w:spacing w:val="-11"/>
                <w:w w:val="120"/>
                <w:sz w:val="20"/>
                <w:szCs w:val="20"/>
              </w:rPr>
              <w:t xml:space="preserve"> </w:t>
            </w:r>
            <w:r w:rsidRPr="00005DA0">
              <w:rPr>
                <w:color w:val="000000"/>
                <w:w w:val="120"/>
                <w:sz w:val="20"/>
                <w:szCs w:val="20"/>
              </w:rPr>
              <w:t>А.</w:t>
            </w:r>
            <w:r w:rsidRPr="00005DA0">
              <w:rPr>
                <w:color w:val="000000"/>
                <w:spacing w:val="-10"/>
                <w:w w:val="120"/>
                <w:sz w:val="20"/>
                <w:szCs w:val="20"/>
              </w:rPr>
              <w:t xml:space="preserve"> </w:t>
            </w:r>
            <w:r w:rsidRPr="00005DA0">
              <w:rPr>
                <w:color w:val="000000"/>
                <w:w w:val="120"/>
                <w:sz w:val="20"/>
                <w:szCs w:val="20"/>
              </w:rPr>
              <w:t>Блока,</w:t>
            </w:r>
          </w:p>
          <w:p w14:paraId="76C027B5"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Н. С. Гумилёва,</w:t>
            </w:r>
            <w:r w:rsidRPr="00005DA0">
              <w:rPr>
                <w:color w:val="000000"/>
                <w:spacing w:val="1"/>
                <w:w w:val="115"/>
                <w:sz w:val="20"/>
                <w:szCs w:val="20"/>
              </w:rPr>
              <w:t xml:space="preserve"> </w:t>
            </w:r>
            <w:r w:rsidRPr="00005DA0">
              <w:rPr>
                <w:color w:val="000000"/>
                <w:w w:val="115"/>
                <w:sz w:val="20"/>
                <w:szCs w:val="20"/>
              </w:rPr>
              <w:t>М. И.</w:t>
            </w:r>
            <w:r w:rsidRPr="00005DA0">
              <w:rPr>
                <w:color w:val="000000"/>
                <w:spacing w:val="1"/>
                <w:w w:val="115"/>
                <w:sz w:val="20"/>
                <w:szCs w:val="20"/>
              </w:rPr>
              <w:t xml:space="preserve"> </w:t>
            </w:r>
            <w:r w:rsidRPr="00005DA0">
              <w:rPr>
                <w:color w:val="000000"/>
                <w:w w:val="115"/>
                <w:sz w:val="20"/>
                <w:szCs w:val="20"/>
              </w:rPr>
              <w:t>Цветаевой</w:t>
            </w:r>
            <w:r w:rsidRPr="00005DA0">
              <w:rPr>
                <w:color w:val="000000"/>
                <w:spacing w:val="-49"/>
                <w:w w:val="115"/>
                <w:sz w:val="20"/>
                <w:szCs w:val="20"/>
              </w:rPr>
              <w:t xml:space="preserve"> </w:t>
            </w:r>
            <w:r w:rsidRPr="00005DA0">
              <w:rPr>
                <w:color w:val="000000"/>
                <w:w w:val="120"/>
                <w:sz w:val="20"/>
                <w:szCs w:val="20"/>
              </w:rPr>
              <w:t>и</w:t>
            </w:r>
            <w:r w:rsidRPr="00005DA0">
              <w:rPr>
                <w:color w:val="000000"/>
                <w:spacing w:val="-12"/>
                <w:w w:val="120"/>
                <w:sz w:val="20"/>
                <w:szCs w:val="20"/>
              </w:rPr>
              <w:t xml:space="preserve"> </w:t>
            </w:r>
            <w:r w:rsidRPr="00005DA0">
              <w:rPr>
                <w:color w:val="000000"/>
                <w:w w:val="120"/>
                <w:sz w:val="20"/>
                <w:szCs w:val="20"/>
              </w:rPr>
              <w:t>др.</w:t>
            </w:r>
            <w:r w:rsidRPr="00005DA0">
              <w:rPr>
                <w:color w:val="000000"/>
                <w:spacing w:val="-11"/>
                <w:w w:val="120"/>
                <w:sz w:val="20"/>
                <w:szCs w:val="20"/>
              </w:rPr>
              <w:t xml:space="preserve"> </w:t>
            </w:r>
            <w:r w:rsidRPr="00005DA0">
              <w:rPr>
                <w:color w:val="000000"/>
                <w:w w:val="120"/>
                <w:sz w:val="20"/>
                <w:szCs w:val="20"/>
              </w:rPr>
              <w:t>(1</w:t>
            </w:r>
            <w:r w:rsidRPr="00005DA0">
              <w:rPr>
                <w:color w:val="000000"/>
                <w:spacing w:val="-11"/>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44C04509"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стихотворения (в том числе наизусть). Выражать</w:t>
            </w:r>
            <w:r w:rsidRPr="00005DA0">
              <w:rPr>
                <w:color w:val="000000"/>
                <w:spacing w:val="1"/>
                <w:w w:val="115"/>
                <w:sz w:val="20"/>
                <w:szCs w:val="20"/>
              </w:rPr>
              <w:t xml:space="preserve"> </w:t>
            </w:r>
            <w:r w:rsidRPr="00005DA0">
              <w:rPr>
                <w:color w:val="000000"/>
                <w:w w:val="115"/>
                <w:sz w:val="20"/>
                <w:szCs w:val="20"/>
              </w:rPr>
              <w:t>личное</w:t>
            </w:r>
            <w:r w:rsidRPr="00005DA0">
              <w:rPr>
                <w:color w:val="000000"/>
                <w:spacing w:val="-2"/>
                <w:w w:val="115"/>
                <w:sz w:val="20"/>
                <w:szCs w:val="20"/>
              </w:rPr>
              <w:t xml:space="preserve"> </w:t>
            </w:r>
            <w:r w:rsidRPr="00005DA0">
              <w:rPr>
                <w:color w:val="000000"/>
                <w:w w:val="115"/>
                <w:sz w:val="20"/>
                <w:szCs w:val="20"/>
              </w:rPr>
              <w:t>читательское</w:t>
            </w:r>
            <w:r w:rsidRPr="00005DA0">
              <w:rPr>
                <w:color w:val="000000"/>
                <w:spacing w:val="-2"/>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прочитанному.</w:t>
            </w:r>
          </w:p>
          <w:p w14:paraId="1F2554E5"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Определять тему, идею, художественные и</w:t>
            </w:r>
            <w:r w:rsidRPr="00005DA0">
              <w:rPr>
                <w:color w:val="000000"/>
                <w:spacing w:val="1"/>
                <w:w w:val="115"/>
                <w:sz w:val="20"/>
                <w:szCs w:val="20"/>
              </w:rPr>
              <w:t xml:space="preserve"> </w:t>
            </w:r>
            <w:r w:rsidR="007C6E3D">
              <w:rPr>
                <w:color w:val="000000"/>
                <w:w w:val="115"/>
                <w:sz w:val="20"/>
                <w:szCs w:val="20"/>
              </w:rPr>
              <w:t>компози</w:t>
            </w:r>
            <w:r w:rsidRPr="00005DA0">
              <w:rPr>
                <w:color w:val="000000"/>
                <w:w w:val="115"/>
                <w:sz w:val="20"/>
                <w:szCs w:val="20"/>
              </w:rPr>
              <w:t>ционные</w:t>
            </w:r>
            <w:r w:rsidRPr="00005DA0">
              <w:rPr>
                <w:color w:val="000000"/>
                <w:spacing w:val="-3"/>
                <w:w w:val="115"/>
                <w:sz w:val="20"/>
                <w:szCs w:val="20"/>
              </w:rPr>
              <w:t xml:space="preserve"> </w:t>
            </w:r>
            <w:r w:rsidRPr="00005DA0">
              <w:rPr>
                <w:color w:val="000000"/>
                <w:w w:val="115"/>
                <w:sz w:val="20"/>
                <w:szCs w:val="20"/>
              </w:rPr>
              <w:t>особенности</w:t>
            </w:r>
            <w:r w:rsidRPr="00005DA0">
              <w:rPr>
                <w:color w:val="000000"/>
                <w:spacing w:val="-3"/>
                <w:w w:val="115"/>
                <w:sz w:val="20"/>
                <w:szCs w:val="20"/>
              </w:rPr>
              <w:t xml:space="preserve"> </w:t>
            </w:r>
            <w:r w:rsidRPr="00005DA0">
              <w:rPr>
                <w:color w:val="000000"/>
                <w:w w:val="115"/>
                <w:sz w:val="20"/>
                <w:szCs w:val="20"/>
              </w:rPr>
              <w:t>лирического</w:t>
            </w:r>
            <w:r w:rsidRPr="00005DA0">
              <w:rPr>
                <w:color w:val="000000"/>
                <w:spacing w:val="-3"/>
                <w:w w:val="115"/>
                <w:sz w:val="20"/>
                <w:szCs w:val="20"/>
              </w:rPr>
              <w:t xml:space="preserve"> </w:t>
            </w:r>
            <w:r w:rsidRPr="00005DA0">
              <w:rPr>
                <w:color w:val="000000"/>
                <w:w w:val="115"/>
                <w:sz w:val="20"/>
                <w:szCs w:val="20"/>
              </w:rPr>
              <w:t>произведения.</w:t>
            </w:r>
          </w:p>
          <w:p w14:paraId="76369ADF"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Характеризовать</w:t>
            </w:r>
            <w:r w:rsidRPr="00005DA0">
              <w:rPr>
                <w:color w:val="000000"/>
                <w:spacing w:val="27"/>
                <w:w w:val="115"/>
                <w:sz w:val="20"/>
                <w:szCs w:val="20"/>
              </w:rPr>
              <w:t xml:space="preserve"> </w:t>
            </w:r>
            <w:r w:rsidRPr="00005DA0">
              <w:rPr>
                <w:color w:val="000000"/>
                <w:w w:val="115"/>
                <w:sz w:val="20"/>
                <w:szCs w:val="20"/>
              </w:rPr>
              <w:t>лирического</w:t>
            </w:r>
            <w:r w:rsidRPr="00005DA0">
              <w:rPr>
                <w:color w:val="000000"/>
                <w:spacing w:val="27"/>
                <w:w w:val="115"/>
                <w:sz w:val="20"/>
                <w:szCs w:val="20"/>
              </w:rPr>
              <w:t xml:space="preserve"> </w:t>
            </w:r>
            <w:r w:rsidRPr="00005DA0">
              <w:rPr>
                <w:color w:val="000000"/>
                <w:w w:val="115"/>
                <w:sz w:val="20"/>
                <w:szCs w:val="20"/>
              </w:rPr>
              <w:t>героя.</w:t>
            </w:r>
            <w:r w:rsidRPr="00005DA0">
              <w:rPr>
                <w:color w:val="000000"/>
                <w:spacing w:val="28"/>
                <w:w w:val="115"/>
                <w:sz w:val="20"/>
                <w:szCs w:val="20"/>
              </w:rPr>
              <w:t xml:space="preserve"> </w:t>
            </w:r>
            <w:r w:rsidRPr="00005DA0">
              <w:rPr>
                <w:color w:val="000000"/>
                <w:w w:val="115"/>
                <w:sz w:val="20"/>
                <w:szCs w:val="20"/>
              </w:rPr>
              <w:t>Анализировать</w:t>
            </w:r>
            <w:r w:rsidRPr="00005DA0">
              <w:rPr>
                <w:color w:val="000000"/>
                <w:spacing w:val="-49"/>
                <w:w w:val="115"/>
                <w:sz w:val="20"/>
                <w:szCs w:val="20"/>
              </w:rPr>
              <w:t xml:space="preserve"> </w:t>
            </w:r>
            <w:r w:rsidRPr="00005DA0">
              <w:rPr>
                <w:color w:val="000000"/>
                <w:w w:val="115"/>
                <w:sz w:val="20"/>
                <w:szCs w:val="20"/>
              </w:rPr>
              <w:t xml:space="preserve">произведение с </w:t>
            </w:r>
            <w:r w:rsidR="007C6E3D">
              <w:rPr>
                <w:color w:val="000000"/>
                <w:w w:val="115"/>
                <w:sz w:val="20"/>
                <w:szCs w:val="20"/>
              </w:rPr>
              <w:t>учётом его родо-жанровой принад</w:t>
            </w:r>
            <w:r w:rsidRPr="00005DA0">
              <w:rPr>
                <w:color w:val="000000"/>
                <w:w w:val="115"/>
                <w:sz w:val="20"/>
                <w:szCs w:val="20"/>
              </w:rPr>
              <w:t>лежности. Выявлять средства художественной</w:t>
            </w:r>
            <w:r w:rsidRPr="00005DA0">
              <w:rPr>
                <w:color w:val="000000"/>
                <w:spacing w:val="1"/>
                <w:w w:val="115"/>
                <w:sz w:val="20"/>
                <w:szCs w:val="20"/>
              </w:rPr>
              <w:t xml:space="preserve"> </w:t>
            </w:r>
            <w:r w:rsidRPr="00005DA0">
              <w:rPr>
                <w:color w:val="000000"/>
                <w:w w:val="115"/>
                <w:sz w:val="20"/>
                <w:szCs w:val="20"/>
              </w:rPr>
              <w:t>изобразительности</w:t>
            </w:r>
            <w:r w:rsidRPr="00005DA0">
              <w:rPr>
                <w:color w:val="000000"/>
                <w:spacing w:val="2"/>
                <w:w w:val="115"/>
                <w:sz w:val="20"/>
                <w:szCs w:val="20"/>
              </w:rPr>
              <w:t xml:space="preserve"> </w:t>
            </w:r>
            <w:r w:rsidRPr="00005DA0">
              <w:rPr>
                <w:color w:val="000000"/>
                <w:w w:val="115"/>
                <w:sz w:val="20"/>
                <w:szCs w:val="20"/>
              </w:rPr>
              <w:t>в</w:t>
            </w:r>
            <w:r w:rsidRPr="00005DA0">
              <w:rPr>
                <w:color w:val="000000"/>
                <w:spacing w:val="2"/>
                <w:w w:val="115"/>
                <w:sz w:val="20"/>
                <w:szCs w:val="20"/>
              </w:rPr>
              <w:t xml:space="preserve"> </w:t>
            </w:r>
            <w:r w:rsidRPr="00005DA0">
              <w:rPr>
                <w:color w:val="000000"/>
                <w:w w:val="115"/>
                <w:sz w:val="20"/>
                <w:szCs w:val="20"/>
              </w:rPr>
              <w:t>лирических</w:t>
            </w:r>
            <w:r w:rsidRPr="00005DA0">
              <w:rPr>
                <w:color w:val="000000"/>
                <w:spacing w:val="2"/>
                <w:w w:val="115"/>
                <w:sz w:val="20"/>
                <w:szCs w:val="20"/>
              </w:rPr>
              <w:t xml:space="preserve"> </w:t>
            </w:r>
            <w:r w:rsidRPr="00005DA0">
              <w:rPr>
                <w:color w:val="000000"/>
                <w:w w:val="115"/>
                <w:sz w:val="20"/>
                <w:szCs w:val="20"/>
              </w:rPr>
              <w:t>произведениях.</w:t>
            </w:r>
          </w:p>
          <w:p w14:paraId="27E05A5E"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Устно</w:t>
            </w:r>
            <w:r w:rsidRPr="00005DA0">
              <w:rPr>
                <w:color w:val="000000"/>
                <w:spacing w:val="-6"/>
                <w:w w:val="115"/>
                <w:sz w:val="20"/>
                <w:szCs w:val="20"/>
              </w:rPr>
              <w:t xml:space="preserve"> </w:t>
            </w:r>
            <w:r w:rsidRPr="00005DA0">
              <w:rPr>
                <w:color w:val="000000"/>
                <w:w w:val="115"/>
                <w:sz w:val="20"/>
                <w:szCs w:val="20"/>
              </w:rPr>
              <w:t>или</w:t>
            </w:r>
            <w:r w:rsidRPr="00005DA0">
              <w:rPr>
                <w:color w:val="000000"/>
                <w:spacing w:val="-6"/>
                <w:w w:val="115"/>
                <w:sz w:val="20"/>
                <w:szCs w:val="20"/>
              </w:rPr>
              <w:t xml:space="preserve"> </w:t>
            </w:r>
            <w:r w:rsidRPr="00005DA0">
              <w:rPr>
                <w:color w:val="000000"/>
                <w:w w:val="115"/>
                <w:sz w:val="20"/>
                <w:szCs w:val="20"/>
              </w:rPr>
              <w:t>письменно</w:t>
            </w:r>
            <w:r w:rsidRPr="00005DA0">
              <w:rPr>
                <w:color w:val="000000"/>
                <w:spacing w:val="-6"/>
                <w:w w:val="115"/>
                <w:sz w:val="20"/>
                <w:szCs w:val="20"/>
              </w:rPr>
              <w:t xml:space="preserve"> </w:t>
            </w:r>
            <w:r w:rsidRPr="00005DA0">
              <w:rPr>
                <w:color w:val="000000"/>
                <w:w w:val="115"/>
                <w:sz w:val="20"/>
                <w:szCs w:val="20"/>
              </w:rPr>
              <w:t>отвечать</w:t>
            </w:r>
            <w:r w:rsidRPr="00005DA0">
              <w:rPr>
                <w:color w:val="000000"/>
                <w:spacing w:val="-6"/>
                <w:w w:val="115"/>
                <w:sz w:val="20"/>
                <w:szCs w:val="20"/>
              </w:rPr>
              <w:t xml:space="preserve"> </w:t>
            </w:r>
            <w:r w:rsidRPr="00005DA0">
              <w:rPr>
                <w:color w:val="000000"/>
                <w:w w:val="115"/>
                <w:sz w:val="20"/>
                <w:szCs w:val="20"/>
              </w:rPr>
              <w:t>на</w:t>
            </w:r>
            <w:r w:rsidRPr="00005DA0">
              <w:rPr>
                <w:color w:val="000000"/>
                <w:spacing w:val="-5"/>
                <w:w w:val="115"/>
                <w:sz w:val="20"/>
                <w:szCs w:val="20"/>
              </w:rPr>
              <w:t xml:space="preserve"> </w:t>
            </w:r>
            <w:r w:rsidRPr="00005DA0">
              <w:rPr>
                <w:color w:val="000000"/>
                <w:w w:val="115"/>
                <w:sz w:val="20"/>
                <w:szCs w:val="20"/>
              </w:rPr>
              <w:t>вопросы.</w:t>
            </w:r>
            <w:r w:rsidRPr="00005DA0">
              <w:rPr>
                <w:color w:val="000000"/>
                <w:spacing w:val="-6"/>
                <w:w w:val="115"/>
                <w:sz w:val="20"/>
                <w:szCs w:val="20"/>
              </w:rPr>
              <w:t xml:space="preserve"> </w:t>
            </w:r>
            <w:r w:rsidR="007C6E3D">
              <w:rPr>
                <w:color w:val="000000"/>
                <w:w w:val="115"/>
                <w:sz w:val="20"/>
                <w:szCs w:val="20"/>
              </w:rPr>
              <w:t>Письмен</w:t>
            </w:r>
            <w:r w:rsidRPr="00005DA0">
              <w:rPr>
                <w:color w:val="000000"/>
                <w:w w:val="115"/>
                <w:sz w:val="20"/>
                <w:szCs w:val="20"/>
              </w:rPr>
              <w:t>но</w:t>
            </w:r>
            <w:r w:rsidRPr="00005DA0">
              <w:rPr>
                <w:color w:val="000000"/>
                <w:spacing w:val="-9"/>
                <w:w w:val="115"/>
                <w:sz w:val="20"/>
                <w:szCs w:val="20"/>
              </w:rPr>
              <w:t xml:space="preserve"> </w:t>
            </w:r>
            <w:r w:rsidRPr="00005DA0">
              <w:rPr>
                <w:color w:val="000000"/>
                <w:w w:val="115"/>
                <w:sz w:val="20"/>
                <w:szCs w:val="20"/>
              </w:rPr>
              <w:t>отвечать</w:t>
            </w:r>
            <w:r w:rsidRPr="00005DA0">
              <w:rPr>
                <w:color w:val="000000"/>
                <w:spacing w:val="-8"/>
                <w:w w:val="115"/>
                <w:sz w:val="20"/>
                <w:szCs w:val="20"/>
              </w:rPr>
              <w:t xml:space="preserve"> </w:t>
            </w:r>
            <w:r w:rsidRPr="00005DA0">
              <w:rPr>
                <w:color w:val="000000"/>
                <w:w w:val="115"/>
                <w:sz w:val="20"/>
                <w:szCs w:val="20"/>
              </w:rPr>
              <w:t>на</w:t>
            </w:r>
            <w:r w:rsidRPr="00005DA0">
              <w:rPr>
                <w:color w:val="000000"/>
                <w:spacing w:val="-8"/>
                <w:w w:val="115"/>
                <w:sz w:val="20"/>
                <w:szCs w:val="20"/>
              </w:rPr>
              <w:t xml:space="preserve"> </w:t>
            </w:r>
            <w:r w:rsidRPr="00005DA0">
              <w:rPr>
                <w:color w:val="000000"/>
                <w:w w:val="115"/>
                <w:sz w:val="20"/>
                <w:szCs w:val="20"/>
              </w:rPr>
              <w:t>проблемный</w:t>
            </w:r>
            <w:r w:rsidRPr="00005DA0">
              <w:rPr>
                <w:color w:val="000000"/>
                <w:spacing w:val="-8"/>
                <w:w w:val="115"/>
                <w:sz w:val="20"/>
                <w:szCs w:val="20"/>
              </w:rPr>
              <w:t xml:space="preserve"> </w:t>
            </w:r>
            <w:r w:rsidRPr="00005DA0">
              <w:rPr>
                <w:color w:val="000000"/>
                <w:w w:val="115"/>
                <w:sz w:val="20"/>
                <w:szCs w:val="20"/>
              </w:rPr>
              <w:t>вопрос.</w:t>
            </w:r>
          </w:p>
        </w:tc>
      </w:tr>
      <w:tr w:rsidR="00005DA0" w:rsidRPr="00005DA0" w14:paraId="265B8DD9" w14:textId="77777777">
        <w:trPr>
          <w:trHeight w:val="563"/>
        </w:trPr>
        <w:tc>
          <w:tcPr>
            <w:tcW w:w="1928" w:type="dxa"/>
          </w:tcPr>
          <w:p w14:paraId="0A678016" w14:textId="77777777" w:rsidR="005B2FBF" w:rsidRPr="00005DA0" w:rsidRDefault="00005DA0" w:rsidP="00180568">
            <w:pPr>
              <w:pStyle w:val="TableParagraph"/>
              <w:ind w:left="0"/>
              <w:jc w:val="center"/>
              <w:rPr>
                <w:b/>
                <w:color w:val="000000"/>
                <w:sz w:val="20"/>
                <w:szCs w:val="20"/>
              </w:rPr>
            </w:pPr>
            <w:r w:rsidRPr="00005DA0">
              <w:rPr>
                <w:b/>
                <w:color w:val="000000"/>
                <w:spacing w:val="-2"/>
                <w:w w:val="110"/>
                <w:sz w:val="20"/>
                <w:szCs w:val="20"/>
              </w:rPr>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3FA987DC" w14:textId="77777777" w:rsidR="005B2FBF" w:rsidRPr="00005DA0" w:rsidRDefault="00005DA0" w:rsidP="00180568">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65CDE1C7" w14:textId="77777777" w:rsidR="005B2FBF" w:rsidRPr="00005DA0" w:rsidRDefault="00005DA0" w:rsidP="00180568">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41DDFAF8" w14:textId="77777777" w:rsidTr="007C6E3D">
        <w:trPr>
          <w:trHeight w:val="561"/>
        </w:trPr>
        <w:tc>
          <w:tcPr>
            <w:tcW w:w="1928" w:type="dxa"/>
            <w:vMerge w:val="restart"/>
            <w:tcBorders>
              <w:left w:val="single" w:sz="6" w:space="0" w:color="000000"/>
              <w:right w:val="single" w:sz="6" w:space="0" w:color="000000"/>
            </w:tcBorders>
          </w:tcPr>
          <w:p w14:paraId="215D8FA8" w14:textId="77777777" w:rsidR="005B2FBF" w:rsidRPr="00005DA0" w:rsidRDefault="005B2FBF" w:rsidP="00180568">
            <w:pPr>
              <w:pStyle w:val="TableParagraph"/>
              <w:ind w:left="0"/>
              <w:jc w:val="center"/>
              <w:rPr>
                <w:color w:val="000000"/>
                <w:sz w:val="20"/>
                <w:szCs w:val="20"/>
              </w:rPr>
            </w:pPr>
          </w:p>
        </w:tc>
        <w:tc>
          <w:tcPr>
            <w:tcW w:w="3175" w:type="dxa"/>
          </w:tcPr>
          <w:p w14:paraId="1D5CE0FF" w14:textId="77777777" w:rsidR="005B2FBF" w:rsidRPr="00005DA0" w:rsidRDefault="007C6E3D" w:rsidP="00180568">
            <w:pPr>
              <w:pStyle w:val="TableParagraph"/>
              <w:ind w:left="0"/>
              <w:jc w:val="center"/>
              <w:rPr>
                <w:color w:val="000000"/>
                <w:sz w:val="20"/>
                <w:szCs w:val="20"/>
              </w:rPr>
            </w:pPr>
            <w:r>
              <w:rPr>
                <w:color w:val="000000"/>
                <w:w w:val="115"/>
                <w:sz w:val="20"/>
                <w:szCs w:val="20"/>
              </w:rPr>
              <w:t>В. В. Маяковский. Стихотворе</w:t>
            </w:r>
            <w:r w:rsidR="00005DA0" w:rsidRPr="00005DA0">
              <w:rPr>
                <w:color w:val="000000"/>
                <w:w w:val="115"/>
                <w:sz w:val="20"/>
                <w:szCs w:val="20"/>
              </w:rPr>
              <w:t>ния</w:t>
            </w:r>
            <w:r w:rsidR="00005DA0" w:rsidRPr="00005DA0">
              <w:rPr>
                <w:color w:val="000000"/>
                <w:spacing w:val="-5"/>
                <w:w w:val="115"/>
                <w:sz w:val="20"/>
                <w:szCs w:val="20"/>
              </w:rPr>
              <w:t xml:space="preserve"> </w:t>
            </w:r>
            <w:r w:rsidR="00005DA0" w:rsidRPr="00005DA0">
              <w:rPr>
                <w:color w:val="000000"/>
                <w:w w:val="115"/>
                <w:sz w:val="20"/>
                <w:szCs w:val="20"/>
              </w:rPr>
              <w:t>(одно</w:t>
            </w:r>
            <w:r w:rsidR="00005DA0" w:rsidRPr="00005DA0">
              <w:rPr>
                <w:color w:val="000000"/>
                <w:spacing w:val="-5"/>
                <w:w w:val="115"/>
                <w:sz w:val="20"/>
                <w:szCs w:val="20"/>
              </w:rPr>
              <w:t xml:space="preserve"> </w:t>
            </w:r>
            <w:r w:rsidR="00005DA0" w:rsidRPr="00005DA0">
              <w:rPr>
                <w:color w:val="000000"/>
                <w:w w:val="115"/>
                <w:sz w:val="20"/>
                <w:szCs w:val="20"/>
              </w:rPr>
              <w:t>по</w:t>
            </w:r>
            <w:r w:rsidR="00005DA0" w:rsidRPr="00005DA0">
              <w:rPr>
                <w:color w:val="000000"/>
                <w:spacing w:val="-5"/>
                <w:w w:val="115"/>
                <w:sz w:val="20"/>
                <w:szCs w:val="20"/>
              </w:rPr>
              <w:t xml:space="preserve"> </w:t>
            </w:r>
            <w:r w:rsidR="00005DA0" w:rsidRPr="00005DA0">
              <w:rPr>
                <w:color w:val="000000"/>
                <w:w w:val="115"/>
                <w:sz w:val="20"/>
                <w:szCs w:val="20"/>
              </w:rPr>
              <w:t>выбору).</w:t>
            </w:r>
            <w:r w:rsidR="00005DA0" w:rsidRPr="00005DA0">
              <w:rPr>
                <w:color w:val="000000"/>
                <w:spacing w:val="-4"/>
                <w:w w:val="115"/>
                <w:sz w:val="20"/>
                <w:szCs w:val="20"/>
              </w:rPr>
              <w:t xml:space="preserve"> </w:t>
            </w:r>
            <w:r w:rsidR="00005DA0" w:rsidRPr="00005DA0">
              <w:rPr>
                <w:color w:val="000000"/>
                <w:w w:val="115"/>
                <w:sz w:val="20"/>
                <w:szCs w:val="20"/>
              </w:rPr>
              <w:t>Например,</w:t>
            </w:r>
          </w:p>
          <w:p w14:paraId="0F305CA0"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«Необычайное приключение,</w:t>
            </w:r>
            <w:r w:rsidRPr="00005DA0">
              <w:rPr>
                <w:color w:val="000000"/>
                <w:spacing w:val="1"/>
                <w:w w:val="115"/>
                <w:sz w:val="20"/>
                <w:szCs w:val="20"/>
              </w:rPr>
              <w:t xml:space="preserve"> </w:t>
            </w:r>
            <w:r w:rsidR="007C6E3D">
              <w:rPr>
                <w:color w:val="000000"/>
                <w:w w:val="115"/>
                <w:sz w:val="20"/>
                <w:szCs w:val="20"/>
              </w:rPr>
              <w:t>бывшее с Владимиром Маяков</w:t>
            </w:r>
            <w:r w:rsidRPr="00005DA0">
              <w:rPr>
                <w:color w:val="000000"/>
                <w:w w:val="115"/>
                <w:sz w:val="20"/>
                <w:szCs w:val="20"/>
              </w:rPr>
              <w:t>ским летом на даче», «Хорошее</w:t>
            </w:r>
            <w:r w:rsidRPr="00005DA0">
              <w:rPr>
                <w:color w:val="000000"/>
                <w:spacing w:val="-49"/>
                <w:w w:val="115"/>
                <w:sz w:val="20"/>
                <w:szCs w:val="20"/>
              </w:rPr>
              <w:t xml:space="preserve"> </w:t>
            </w:r>
            <w:r w:rsidRPr="00005DA0">
              <w:rPr>
                <w:color w:val="000000"/>
                <w:w w:val="115"/>
                <w:sz w:val="20"/>
                <w:szCs w:val="20"/>
              </w:rPr>
              <w:t>отношение</w:t>
            </w:r>
            <w:r w:rsidRPr="00005DA0">
              <w:rPr>
                <w:color w:val="000000"/>
                <w:spacing w:val="-3"/>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лошадям»</w:t>
            </w:r>
            <w:r w:rsidRPr="00005DA0">
              <w:rPr>
                <w:color w:val="000000"/>
                <w:spacing w:val="-2"/>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др.</w:t>
            </w:r>
          </w:p>
          <w:p w14:paraId="4D5E0C43"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(2</w:t>
            </w:r>
            <w:r w:rsidRPr="00005DA0">
              <w:rPr>
                <w:color w:val="000000"/>
                <w:spacing w:val="-10"/>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2C0951A4"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стихотворения (в том числе наизусть). Выражать</w:t>
            </w:r>
            <w:r w:rsidRPr="00005DA0">
              <w:rPr>
                <w:color w:val="000000"/>
                <w:spacing w:val="1"/>
                <w:w w:val="115"/>
                <w:sz w:val="20"/>
                <w:szCs w:val="20"/>
              </w:rPr>
              <w:t xml:space="preserve"> </w:t>
            </w:r>
            <w:r w:rsidRPr="00005DA0">
              <w:rPr>
                <w:color w:val="000000"/>
                <w:w w:val="115"/>
                <w:sz w:val="20"/>
                <w:szCs w:val="20"/>
              </w:rPr>
              <w:t>личное</w:t>
            </w:r>
            <w:r w:rsidRPr="00005DA0">
              <w:rPr>
                <w:color w:val="000000"/>
                <w:spacing w:val="-2"/>
                <w:w w:val="115"/>
                <w:sz w:val="20"/>
                <w:szCs w:val="20"/>
              </w:rPr>
              <w:t xml:space="preserve"> </w:t>
            </w:r>
            <w:r w:rsidRPr="00005DA0">
              <w:rPr>
                <w:color w:val="000000"/>
                <w:w w:val="115"/>
                <w:sz w:val="20"/>
                <w:szCs w:val="20"/>
              </w:rPr>
              <w:t>читательское</w:t>
            </w:r>
            <w:r w:rsidRPr="00005DA0">
              <w:rPr>
                <w:color w:val="000000"/>
                <w:spacing w:val="-2"/>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прочитанному.</w:t>
            </w:r>
          </w:p>
          <w:p w14:paraId="7C8DB83F"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Определять тему,</w:t>
            </w:r>
            <w:r w:rsidR="007C6E3D">
              <w:rPr>
                <w:color w:val="000000"/>
                <w:w w:val="115"/>
                <w:sz w:val="20"/>
                <w:szCs w:val="20"/>
              </w:rPr>
              <w:t xml:space="preserve"> идею, художественные и компози</w:t>
            </w:r>
            <w:r w:rsidRPr="00005DA0">
              <w:rPr>
                <w:color w:val="000000"/>
                <w:w w:val="115"/>
                <w:sz w:val="20"/>
                <w:szCs w:val="20"/>
              </w:rPr>
              <w:t>ционные</w:t>
            </w:r>
            <w:r w:rsidRPr="00005DA0">
              <w:rPr>
                <w:color w:val="000000"/>
                <w:spacing w:val="-3"/>
                <w:w w:val="115"/>
                <w:sz w:val="20"/>
                <w:szCs w:val="20"/>
              </w:rPr>
              <w:t xml:space="preserve"> </w:t>
            </w:r>
            <w:r w:rsidRPr="00005DA0">
              <w:rPr>
                <w:color w:val="000000"/>
                <w:w w:val="115"/>
                <w:sz w:val="20"/>
                <w:szCs w:val="20"/>
              </w:rPr>
              <w:t>особенности</w:t>
            </w:r>
            <w:r w:rsidRPr="00005DA0">
              <w:rPr>
                <w:color w:val="000000"/>
                <w:spacing w:val="-3"/>
                <w:w w:val="115"/>
                <w:sz w:val="20"/>
                <w:szCs w:val="20"/>
              </w:rPr>
              <w:t xml:space="preserve"> </w:t>
            </w:r>
            <w:r w:rsidRPr="00005DA0">
              <w:rPr>
                <w:color w:val="000000"/>
                <w:w w:val="115"/>
                <w:sz w:val="20"/>
                <w:szCs w:val="20"/>
              </w:rPr>
              <w:t>лирического</w:t>
            </w:r>
            <w:r w:rsidRPr="00005DA0">
              <w:rPr>
                <w:color w:val="000000"/>
                <w:spacing w:val="-3"/>
                <w:w w:val="115"/>
                <w:sz w:val="20"/>
                <w:szCs w:val="20"/>
              </w:rPr>
              <w:t xml:space="preserve"> </w:t>
            </w:r>
            <w:r w:rsidRPr="00005DA0">
              <w:rPr>
                <w:color w:val="000000"/>
                <w:w w:val="115"/>
                <w:sz w:val="20"/>
                <w:szCs w:val="20"/>
              </w:rPr>
              <w:t>произведения.</w:t>
            </w:r>
          </w:p>
          <w:p w14:paraId="63E24784"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Характеризовать</w:t>
            </w:r>
            <w:r w:rsidRPr="00005DA0">
              <w:rPr>
                <w:color w:val="000000"/>
                <w:spacing w:val="27"/>
                <w:w w:val="115"/>
                <w:sz w:val="20"/>
                <w:szCs w:val="20"/>
              </w:rPr>
              <w:t xml:space="preserve"> </w:t>
            </w:r>
            <w:r w:rsidRPr="00005DA0">
              <w:rPr>
                <w:color w:val="000000"/>
                <w:w w:val="115"/>
                <w:sz w:val="20"/>
                <w:szCs w:val="20"/>
              </w:rPr>
              <w:t>лирического</w:t>
            </w:r>
            <w:r w:rsidRPr="00005DA0">
              <w:rPr>
                <w:color w:val="000000"/>
                <w:spacing w:val="27"/>
                <w:w w:val="115"/>
                <w:sz w:val="20"/>
                <w:szCs w:val="20"/>
              </w:rPr>
              <w:t xml:space="preserve"> </w:t>
            </w:r>
            <w:r w:rsidRPr="00005DA0">
              <w:rPr>
                <w:color w:val="000000"/>
                <w:w w:val="115"/>
                <w:sz w:val="20"/>
                <w:szCs w:val="20"/>
              </w:rPr>
              <w:t>героя.</w:t>
            </w:r>
            <w:r w:rsidRPr="00005DA0">
              <w:rPr>
                <w:color w:val="000000"/>
                <w:spacing w:val="28"/>
                <w:w w:val="115"/>
                <w:sz w:val="20"/>
                <w:szCs w:val="20"/>
              </w:rPr>
              <w:t xml:space="preserve"> </w:t>
            </w:r>
            <w:r w:rsidRPr="00005DA0">
              <w:rPr>
                <w:color w:val="000000"/>
                <w:w w:val="115"/>
                <w:sz w:val="20"/>
                <w:szCs w:val="20"/>
              </w:rPr>
              <w:t>Анализировать</w:t>
            </w:r>
            <w:r w:rsidRPr="00005DA0">
              <w:rPr>
                <w:color w:val="000000"/>
                <w:spacing w:val="-49"/>
                <w:w w:val="115"/>
                <w:sz w:val="20"/>
                <w:szCs w:val="20"/>
              </w:rPr>
              <w:t xml:space="preserve"> </w:t>
            </w:r>
            <w:r w:rsidRPr="00005DA0">
              <w:rPr>
                <w:color w:val="000000"/>
                <w:w w:val="115"/>
                <w:sz w:val="20"/>
                <w:szCs w:val="20"/>
              </w:rPr>
              <w:t xml:space="preserve">произведение с </w:t>
            </w:r>
            <w:r w:rsidR="007C6E3D">
              <w:rPr>
                <w:color w:val="000000"/>
                <w:w w:val="115"/>
                <w:sz w:val="20"/>
                <w:szCs w:val="20"/>
              </w:rPr>
              <w:t>учётом его родо-</w:t>
            </w:r>
            <w:r w:rsidR="007C6E3D">
              <w:rPr>
                <w:color w:val="000000"/>
                <w:w w:val="115"/>
                <w:sz w:val="20"/>
                <w:szCs w:val="20"/>
              </w:rPr>
              <w:lastRenderedPageBreak/>
              <w:t>жанровой принад</w:t>
            </w:r>
            <w:r w:rsidRPr="00005DA0">
              <w:rPr>
                <w:color w:val="000000"/>
                <w:w w:val="115"/>
                <w:sz w:val="20"/>
                <w:szCs w:val="20"/>
              </w:rPr>
              <w:t>лежности. Выявлять средства художественной</w:t>
            </w:r>
            <w:r w:rsidRPr="00005DA0">
              <w:rPr>
                <w:color w:val="000000"/>
                <w:spacing w:val="1"/>
                <w:w w:val="115"/>
                <w:sz w:val="20"/>
                <w:szCs w:val="20"/>
              </w:rPr>
              <w:t xml:space="preserve"> </w:t>
            </w:r>
            <w:r w:rsidRPr="00005DA0">
              <w:rPr>
                <w:color w:val="000000"/>
                <w:w w:val="115"/>
                <w:sz w:val="20"/>
                <w:szCs w:val="20"/>
              </w:rPr>
              <w:t>изобразительности</w:t>
            </w:r>
            <w:r w:rsidRPr="00005DA0">
              <w:rPr>
                <w:color w:val="000000"/>
                <w:spacing w:val="2"/>
                <w:w w:val="115"/>
                <w:sz w:val="20"/>
                <w:szCs w:val="20"/>
              </w:rPr>
              <w:t xml:space="preserve"> </w:t>
            </w:r>
            <w:r w:rsidRPr="00005DA0">
              <w:rPr>
                <w:color w:val="000000"/>
                <w:w w:val="115"/>
                <w:sz w:val="20"/>
                <w:szCs w:val="20"/>
              </w:rPr>
              <w:t>в</w:t>
            </w:r>
            <w:r w:rsidRPr="00005DA0">
              <w:rPr>
                <w:color w:val="000000"/>
                <w:spacing w:val="2"/>
                <w:w w:val="115"/>
                <w:sz w:val="20"/>
                <w:szCs w:val="20"/>
              </w:rPr>
              <w:t xml:space="preserve"> </w:t>
            </w:r>
            <w:r w:rsidRPr="00005DA0">
              <w:rPr>
                <w:color w:val="000000"/>
                <w:w w:val="115"/>
                <w:sz w:val="20"/>
                <w:szCs w:val="20"/>
              </w:rPr>
              <w:t>лирических</w:t>
            </w:r>
            <w:r w:rsidRPr="00005DA0">
              <w:rPr>
                <w:color w:val="000000"/>
                <w:spacing w:val="2"/>
                <w:w w:val="115"/>
                <w:sz w:val="20"/>
                <w:szCs w:val="20"/>
              </w:rPr>
              <w:t xml:space="preserve"> </w:t>
            </w:r>
            <w:r w:rsidRPr="00005DA0">
              <w:rPr>
                <w:color w:val="000000"/>
                <w:w w:val="115"/>
                <w:sz w:val="20"/>
                <w:szCs w:val="20"/>
              </w:rPr>
              <w:t>произведениях.</w:t>
            </w:r>
          </w:p>
          <w:p w14:paraId="7ADE6BE4"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Устно</w:t>
            </w:r>
            <w:r w:rsidRPr="00005DA0">
              <w:rPr>
                <w:color w:val="000000"/>
                <w:spacing w:val="-9"/>
                <w:w w:val="115"/>
                <w:sz w:val="20"/>
                <w:szCs w:val="20"/>
              </w:rPr>
              <w:t xml:space="preserve"> </w:t>
            </w:r>
            <w:r w:rsidRPr="00005DA0">
              <w:rPr>
                <w:color w:val="000000"/>
                <w:w w:val="115"/>
                <w:sz w:val="20"/>
                <w:szCs w:val="20"/>
              </w:rPr>
              <w:t>или</w:t>
            </w:r>
            <w:r w:rsidRPr="00005DA0">
              <w:rPr>
                <w:color w:val="000000"/>
                <w:spacing w:val="-8"/>
                <w:w w:val="115"/>
                <w:sz w:val="20"/>
                <w:szCs w:val="20"/>
              </w:rPr>
              <w:t xml:space="preserve"> </w:t>
            </w:r>
            <w:r w:rsidRPr="00005DA0">
              <w:rPr>
                <w:color w:val="000000"/>
                <w:w w:val="115"/>
                <w:sz w:val="20"/>
                <w:szCs w:val="20"/>
              </w:rPr>
              <w:t>письменно</w:t>
            </w:r>
            <w:r w:rsidRPr="00005DA0">
              <w:rPr>
                <w:color w:val="000000"/>
                <w:spacing w:val="-8"/>
                <w:w w:val="115"/>
                <w:sz w:val="20"/>
                <w:szCs w:val="20"/>
              </w:rPr>
              <w:t xml:space="preserve"> </w:t>
            </w:r>
            <w:r w:rsidRPr="00005DA0">
              <w:rPr>
                <w:color w:val="000000"/>
                <w:w w:val="115"/>
                <w:sz w:val="20"/>
                <w:szCs w:val="20"/>
              </w:rPr>
              <w:t>отвечать</w:t>
            </w:r>
            <w:r w:rsidRPr="00005DA0">
              <w:rPr>
                <w:color w:val="000000"/>
                <w:spacing w:val="-8"/>
                <w:w w:val="115"/>
                <w:sz w:val="20"/>
                <w:szCs w:val="20"/>
              </w:rPr>
              <w:t xml:space="preserve"> </w:t>
            </w:r>
            <w:r w:rsidRPr="00005DA0">
              <w:rPr>
                <w:color w:val="000000"/>
                <w:w w:val="115"/>
                <w:sz w:val="20"/>
                <w:szCs w:val="20"/>
              </w:rPr>
              <w:t>на</w:t>
            </w:r>
            <w:r w:rsidRPr="00005DA0">
              <w:rPr>
                <w:color w:val="000000"/>
                <w:spacing w:val="-8"/>
                <w:w w:val="115"/>
                <w:sz w:val="20"/>
                <w:szCs w:val="20"/>
              </w:rPr>
              <w:t xml:space="preserve"> </w:t>
            </w:r>
            <w:r w:rsidRPr="00005DA0">
              <w:rPr>
                <w:color w:val="000000"/>
                <w:w w:val="115"/>
                <w:sz w:val="20"/>
                <w:szCs w:val="20"/>
              </w:rPr>
              <w:t>вопросы</w:t>
            </w:r>
            <w:r w:rsidRPr="00005DA0">
              <w:rPr>
                <w:color w:val="000000"/>
                <w:spacing w:val="-8"/>
                <w:w w:val="115"/>
                <w:sz w:val="20"/>
                <w:szCs w:val="20"/>
              </w:rPr>
              <w:t xml:space="preserve"> </w:t>
            </w:r>
            <w:r w:rsidRPr="00005DA0">
              <w:rPr>
                <w:color w:val="000000"/>
                <w:w w:val="115"/>
                <w:sz w:val="20"/>
                <w:szCs w:val="20"/>
              </w:rPr>
              <w:t>(с</w:t>
            </w:r>
            <w:r w:rsidRPr="00005DA0">
              <w:rPr>
                <w:color w:val="000000"/>
                <w:spacing w:val="-8"/>
                <w:w w:val="115"/>
                <w:sz w:val="20"/>
                <w:szCs w:val="20"/>
              </w:rPr>
              <w:t xml:space="preserve"> </w:t>
            </w:r>
            <w:r w:rsidRPr="00005DA0">
              <w:rPr>
                <w:color w:val="000000"/>
                <w:w w:val="115"/>
                <w:sz w:val="20"/>
                <w:szCs w:val="20"/>
              </w:rPr>
              <w:t>исп</w:t>
            </w:r>
            <w:r w:rsidR="007C6E3D">
              <w:rPr>
                <w:color w:val="000000"/>
                <w:w w:val="115"/>
                <w:sz w:val="20"/>
                <w:szCs w:val="20"/>
              </w:rPr>
              <w:t>оль</w:t>
            </w:r>
            <w:r w:rsidRPr="00005DA0">
              <w:rPr>
                <w:color w:val="000000"/>
                <w:w w:val="115"/>
                <w:sz w:val="20"/>
                <w:szCs w:val="20"/>
              </w:rPr>
              <w:t>зованием цитирова</w:t>
            </w:r>
            <w:r w:rsidR="007C6E3D">
              <w:rPr>
                <w:color w:val="000000"/>
                <w:w w:val="115"/>
                <w:sz w:val="20"/>
                <w:szCs w:val="20"/>
              </w:rPr>
              <w:t>ния). Письменно отвечать на про</w:t>
            </w:r>
            <w:r w:rsidRPr="00005DA0">
              <w:rPr>
                <w:color w:val="000000"/>
                <w:w w:val="115"/>
                <w:sz w:val="20"/>
                <w:szCs w:val="20"/>
              </w:rPr>
              <w:t>блемный</w:t>
            </w:r>
            <w:r w:rsidRPr="00005DA0">
              <w:rPr>
                <w:color w:val="000000"/>
                <w:spacing w:val="-9"/>
                <w:w w:val="115"/>
                <w:sz w:val="20"/>
                <w:szCs w:val="20"/>
              </w:rPr>
              <w:t xml:space="preserve"> </w:t>
            </w:r>
            <w:r w:rsidRPr="00005DA0">
              <w:rPr>
                <w:color w:val="000000"/>
                <w:w w:val="115"/>
                <w:sz w:val="20"/>
                <w:szCs w:val="20"/>
              </w:rPr>
              <w:t>вопрос.</w:t>
            </w:r>
          </w:p>
        </w:tc>
      </w:tr>
      <w:tr w:rsidR="00005DA0" w:rsidRPr="00005DA0" w14:paraId="523D18BC" w14:textId="77777777">
        <w:trPr>
          <w:trHeight w:val="1734"/>
        </w:trPr>
        <w:tc>
          <w:tcPr>
            <w:tcW w:w="1928" w:type="dxa"/>
            <w:vMerge/>
            <w:tcBorders>
              <w:top w:val="nil"/>
              <w:left w:val="single" w:sz="6" w:space="0" w:color="000000"/>
              <w:right w:val="single" w:sz="6" w:space="0" w:color="000000"/>
            </w:tcBorders>
          </w:tcPr>
          <w:p w14:paraId="7BF1E0B8" w14:textId="77777777" w:rsidR="005B2FBF" w:rsidRPr="00005DA0" w:rsidRDefault="005B2FBF" w:rsidP="00180568">
            <w:pPr>
              <w:jc w:val="center"/>
              <w:rPr>
                <w:color w:val="000000"/>
                <w:sz w:val="20"/>
                <w:szCs w:val="20"/>
              </w:rPr>
            </w:pPr>
          </w:p>
        </w:tc>
        <w:tc>
          <w:tcPr>
            <w:tcW w:w="3175" w:type="dxa"/>
            <w:tcBorders>
              <w:bottom w:val="single" w:sz="6" w:space="0" w:color="000000"/>
            </w:tcBorders>
          </w:tcPr>
          <w:p w14:paraId="0946F0E0"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А.</w:t>
            </w:r>
            <w:r w:rsidRPr="00005DA0">
              <w:rPr>
                <w:color w:val="000000"/>
                <w:spacing w:val="7"/>
                <w:w w:val="115"/>
                <w:sz w:val="20"/>
                <w:szCs w:val="20"/>
              </w:rPr>
              <w:t xml:space="preserve"> </w:t>
            </w:r>
            <w:r w:rsidRPr="00005DA0">
              <w:rPr>
                <w:color w:val="000000"/>
                <w:w w:val="115"/>
                <w:sz w:val="20"/>
                <w:szCs w:val="20"/>
              </w:rPr>
              <w:t>П.</w:t>
            </w:r>
            <w:r w:rsidRPr="00005DA0">
              <w:rPr>
                <w:color w:val="000000"/>
                <w:spacing w:val="8"/>
                <w:w w:val="115"/>
                <w:sz w:val="20"/>
                <w:szCs w:val="20"/>
              </w:rPr>
              <w:t xml:space="preserve"> </w:t>
            </w:r>
            <w:r w:rsidRPr="00005DA0">
              <w:rPr>
                <w:color w:val="000000"/>
                <w:w w:val="115"/>
                <w:sz w:val="20"/>
                <w:szCs w:val="20"/>
              </w:rPr>
              <w:t>Платонов.</w:t>
            </w:r>
            <w:r w:rsidRPr="00005DA0">
              <w:rPr>
                <w:color w:val="000000"/>
                <w:spacing w:val="7"/>
                <w:w w:val="115"/>
                <w:sz w:val="20"/>
                <w:szCs w:val="20"/>
              </w:rPr>
              <w:t xml:space="preserve"> </w:t>
            </w:r>
            <w:r w:rsidRPr="00005DA0">
              <w:rPr>
                <w:color w:val="000000"/>
                <w:w w:val="115"/>
                <w:sz w:val="20"/>
                <w:szCs w:val="20"/>
              </w:rPr>
              <w:t>Рассказы</w:t>
            </w:r>
            <w:r w:rsidRPr="00005DA0">
              <w:rPr>
                <w:color w:val="000000"/>
                <w:spacing w:val="8"/>
                <w:w w:val="115"/>
                <w:sz w:val="20"/>
                <w:szCs w:val="20"/>
              </w:rPr>
              <w:t xml:space="preserve"> </w:t>
            </w:r>
            <w:r w:rsidRPr="00005DA0">
              <w:rPr>
                <w:color w:val="000000"/>
                <w:w w:val="115"/>
                <w:sz w:val="20"/>
                <w:szCs w:val="20"/>
              </w:rPr>
              <w:t>(один</w:t>
            </w:r>
            <w:r w:rsidRPr="00005DA0">
              <w:rPr>
                <w:color w:val="000000"/>
                <w:spacing w:val="-49"/>
                <w:w w:val="115"/>
                <w:sz w:val="20"/>
                <w:szCs w:val="20"/>
              </w:rPr>
              <w:t xml:space="preserve"> </w:t>
            </w:r>
            <w:r w:rsidRPr="00005DA0">
              <w:rPr>
                <w:color w:val="000000"/>
                <w:w w:val="120"/>
                <w:sz w:val="20"/>
                <w:szCs w:val="20"/>
              </w:rPr>
              <w:t>по</w:t>
            </w:r>
            <w:r w:rsidRPr="00005DA0">
              <w:rPr>
                <w:color w:val="000000"/>
                <w:spacing w:val="-13"/>
                <w:w w:val="120"/>
                <w:sz w:val="20"/>
                <w:szCs w:val="20"/>
              </w:rPr>
              <w:t xml:space="preserve"> </w:t>
            </w:r>
            <w:r w:rsidRPr="00005DA0">
              <w:rPr>
                <w:color w:val="000000"/>
                <w:w w:val="120"/>
                <w:sz w:val="20"/>
                <w:szCs w:val="20"/>
              </w:rPr>
              <w:t>выбору).</w:t>
            </w:r>
          </w:p>
          <w:p w14:paraId="019388F0"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Например, «Юшка»,</w:t>
            </w:r>
            <w:r w:rsidRPr="00005DA0">
              <w:rPr>
                <w:color w:val="000000"/>
                <w:spacing w:val="1"/>
                <w:w w:val="115"/>
                <w:sz w:val="20"/>
                <w:szCs w:val="20"/>
              </w:rPr>
              <w:t xml:space="preserve"> </w:t>
            </w:r>
            <w:r w:rsidR="007C6E3D">
              <w:rPr>
                <w:color w:val="000000"/>
                <w:w w:val="115"/>
                <w:sz w:val="20"/>
                <w:szCs w:val="20"/>
              </w:rPr>
              <w:t>«Неиз</w:t>
            </w:r>
            <w:r w:rsidRPr="00005DA0">
              <w:rPr>
                <w:color w:val="000000"/>
                <w:w w:val="115"/>
                <w:sz w:val="20"/>
                <w:szCs w:val="20"/>
              </w:rPr>
              <w:t>вестный</w:t>
            </w:r>
            <w:r w:rsidRPr="00005DA0">
              <w:rPr>
                <w:color w:val="000000"/>
                <w:spacing w:val="-4"/>
                <w:w w:val="115"/>
                <w:sz w:val="20"/>
                <w:szCs w:val="20"/>
              </w:rPr>
              <w:t xml:space="preserve"> </w:t>
            </w:r>
            <w:r w:rsidRPr="00005DA0">
              <w:rPr>
                <w:color w:val="000000"/>
                <w:w w:val="115"/>
                <w:sz w:val="20"/>
                <w:szCs w:val="20"/>
              </w:rPr>
              <w:t>цветок»</w:t>
            </w:r>
            <w:r w:rsidRPr="00005DA0">
              <w:rPr>
                <w:color w:val="000000"/>
                <w:spacing w:val="-3"/>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др.</w:t>
            </w:r>
            <w:r w:rsidRPr="00005DA0">
              <w:rPr>
                <w:color w:val="000000"/>
                <w:spacing w:val="-4"/>
                <w:w w:val="115"/>
                <w:sz w:val="20"/>
                <w:szCs w:val="20"/>
              </w:rPr>
              <w:t xml:space="preserve"> </w:t>
            </w:r>
            <w:r w:rsidRPr="00005DA0">
              <w:rPr>
                <w:color w:val="000000"/>
                <w:w w:val="115"/>
                <w:sz w:val="20"/>
                <w:szCs w:val="20"/>
              </w:rPr>
              <w:t>(1</w:t>
            </w:r>
            <w:r w:rsidRPr="00005DA0">
              <w:rPr>
                <w:color w:val="000000"/>
                <w:spacing w:val="-3"/>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13F8FE36" w14:textId="77777777" w:rsidR="005B2FBF" w:rsidRPr="00005DA0" w:rsidRDefault="00005DA0" w:rsidP="00180568">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3"/>
                <w:w w:val="115"/>
                <w:sz w:val="20"/>
                <w:szCs w:val="20"/>
              </w:rPr>
              <w:t xml:space="preserve"> </w:t>
            </w:r>
            <w:r w:rsidRPr="00005DA0">
              <w:rPr>
                <w:color w:val="000000"/>
                <w:w w:val="115"/>
                <w:sz w:val="20"/>
                <w:szCs w:val="20"/>
              </w:rPr>
              <w:t>воспринимать</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выразительно</w:t>
            </w:r>
            <w:r w:rsidRPr="00005DA0">
              <w:rPr>
                <w:color w:val="000000"/>
                <w:spacing w:val="3"/>
                <w:w w:val="115"/>
                <w:sz w:val="20"/>
                <w:szCs w:val="20"/>
              </w:rPr>
              <w:t xml:space="preserve"> </w:t>
            </w:r>
            <w:r w:rsidRPr="00005DA0">
              <w:rPr>
                <w:color w:val="000000"/>
                <w:w w:val="115"/>
                <w:sz w:val="20"/>
                <w:szCs w:val="20"/>
              </w:rPr>
              <w:t>читать</w:t>
            </w:r>
            <w:r w:rsidRPr="00005DA0">
              <w:rPr>
                <w:color w:val="000000"/>
                <w:spacing w:val="1"/>
                <w:w w:val="115"/>
                <w:sz w:val="20"/>
                <w:szCs w:val="20"/>
              </w:rPr>
              <w:t xml:space="preserve"> </w:t>
            </w:r>
            <w:r w:rsidRPr="00005DA0">
              <w:rPr>
                <w:color w:val="000000"/>
                <w:w w:val="115"/>
                <w:sz w:val="20"/>
                <w:szCs w:val="20"/>
              </w:rPr>
              <w:t>произведение. Выражать личное читательское</w:t>
            </w:r>
            <w:r w:rsidRPr="00005DA0">
              <w:rPr>
                <w:color w:val="000000"/>
                <w:spacing w:val="1"/>
                <w:w w:val="115"/>
                <w:sz w:val="20"/>
                <w:szCs w:val="20"/>
              </w:rPr>
              <w:t xml:space="preserve"> </w:t>
            </w:r>
            <w:r w:rsidRPr="00005DA0">
              <w:rPr>
                <w:color w:val="000000"/>
                <w:w w:val="115"/>
                <w:sz w:val="20"/>
                <w:szCs w:val="20"/>
              </w:rPr>
              <w:t>отношение к прочитанному. Определять тему, идею,</w:t>
            </w:r>
            <w:r w:rsidRPr="00005DA0">
              <w:rPr>
                <w:color w:val="000000"/>
                <w:spacing w:val="1"/>
                <w:w w:val="115"/>
                <w:sz w:val="20"/>
                <w:szCs w:val="20"/>
              </w:rPr>
              <w:t xml:space="preserve"> </w:t>
            </w:r>
            <w:r w:rsidRPr="00005DA0">
              <w:rPr>
                <w:color w:val="000000"/>
                <w:w w:val="115"/>
                <w:sz w:val="20"/>
                <w:szCs w:val="20"/>
              </w:rPr>
              <w:t>художественные и композиционные особенности</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11"/>
                <w:w w:val="115"/>
                <w:sz w:val="20"/>
                <w:szCs w:val="20"/>
              </w:rPr>
              <w:t xml:space="preserve"> </w:t>
            </w:r>
            <w:r w:rsidRPr="00005DA0">
              <w:rPr>
                <w:color w:val="000000"/>
                <w:w w:val="115"/>
                <w:sz w:val="20"/>
                <w:szCs w:val="20"/>
              </w:rPr>
              <w:t>Анализировать</w:t>
            </w:r>
            <w:r w:rsidRPr="00005DA0">
              <w:rPr>
                <w:color w:val="000000"/>
                <w:spacing w:val="11"/>
                <w:w w:val="115"/>
                <w:sz w:val="20"/>
                <w:szCs w:val="20"/>
              </w:rPr>
              <w:t xml:space="preserve"> </w:t>
            </w:r>
            <w:r w:rsidRPr="00005DA0">
              <w:rPr>
                <w:color w:val="000000"/>
                <w:w w:val="115"/>
                <w:sz w:val="20"/>
                <w:szCs w:val="20"/>
              </w:rPr>
              <w:t>произведение</w:t>
            </w:r>
            <w:r w:rsidRPr="00005DA0">
              <w:rPr>
                <w:color w:val="000000"/>
                <w:spacing w:val="12"/>
                <w:w w:val="115"/>
                <w:sz w:val="20"/>
                <w:szCs w:val="20"/>
              </w:rPr>
              <w:t xml:space="preserve"> </w:t>
            </w:r>
            <w:r w:rsidRPr="00005DA0">
              <w:rPr>
                <w:color w:val="000000"/>
                <w:w w:val="115"/>
                <w:sz w:val="20"/>
                <w:szCs w:val="20"/>
              </w:rPr>
              <w:t>с</w:t>
            </w:r>
            <w:r w:rsidRPr="00005DA0">
              <w:rPr>
                <w:color w:val="000000"/>
                <w:spacing w:val="11"/>
                <w:w w:val="115"/>
                <w:sz w:val="20"/>
                <w:szCs w:val="20"/>
              </w:rPr>
              <w:t xml:space="preserve"> </w:t>
            </w:r>
            <w:r w:rsidRPr="00005DA0">
              <w:rPr>
                <w:color w:val="000000"/>
                <w:w w:val="115"/>
                <w:sz w:val="20"/>
                <w:szCs w:val="20"/>
              </w:rPr>
              <w:t>учётом</w:t>
            </w:r>
            <w:r w:rsidRPr="00005DA0">
              <w:rPr>
                <w:color w:val="000000"/>
                <w:spacing w:val="-49"/>
                <w:w w:val="115"/>
                <w:sz w:val="20"/>
                <w:szCs w:val="20"/>
              </w:rPr>
              <w:t xml:space="preserve"> </w:t>
            </w:r>
            <w:r w:rsidRPr="00005DA0">
              <w:rPr>
                <w:color w:val="000000"/>
                <w:w w:val="115"/>
                <w:sz w:val="20"/>
                <w:szCs w:val="20"/>
              </w:rPr>
              <w:t>его родо-жанровой принадлежности. Выявлять</w:t>
            </w:r>
            <w:r w:rsidRPr="00005DA0">
              <w:rPr>
                <w:color w:val="000000"/>
                <w:spacing w:val="1"/>
                <w:w w:val="115"/>
                <w:sz w:val="20"/>
                <w:szCs w:val="20"/>
              </w:rPr>
              <w:t xml:space="preserve"> </w:t>
            </w:r>
            <w:r w:rsidRPr="00005DA0">
              <w:rPr>
                <w:color w:val="000000"/>
                <w:w w:val="115"/>
                <w:sz w:val="20"/>
                <w:szCs w:val="20"/>
              </w:rPr>
              <w:t>средства</w:t>
            </w:r>
            <w:r w:rsidRPr="00005DA0">
              <w:rPr>
                <w:color w:val="000000"/>
                <w:spacing w:val="2"/>
                <w:w w:val="115"/>
                <w:sz w:val="20"/>
                <w:szCs w:val="20"/>
              </w:rPr>
              <w:t xml:space="preserve"> </w:t>
            </w:r>
            <w:r w:rsidRPr="00005DA0">
              <w:rPr>
                <w:color w:val="000000"/>
                <w:w w:val="115"/>
                <w:sz w:val="20"/>
                <w:szCs w:val="20"/>
              </w:rPr>
              <w:t>художественной</w:t>
            </w:r>
            <w:r w:rsidRPr="00005DA0">
              <w:rPr>
                <w:color w:val="000000"/>
                <w:spacing w:val="3"/>
                <w:w w:val="115"/>
                <w:sz w:val="20"/>
                <w:szCs w:val="20"/>
              </w:rPr>
              <w:t xml:space="preserve"> </w:t>
            </w:r>
            <w:r w:rsidRPr="00005DA0">
              <w:rPr>
                <w:color w:val="000000"/>
                <w:w w:val="115"/>
                <w:sz w:val="20"/>
                <w:szCs w:val="20"/>
              </w:rPr>
              <w:t>изобразительности</w:t>
            </w:r>
            <w:r w:rsidRPr="00005DA0">
              <w:rPr>
                <w:color w:val="000000"/>
                <w:spacing w:val="3"/>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sidR="007C6E3D">
              <w:rPr>
                <w:color w:val="000000"/>
                <w:w w:val="115"/>
                <w:sz w:val="20"/>
                <w:szCs w:val="20"/>
              </w:rPr>
              <w:t>произ</w:t>
            </w:r>
            <w:r w:rsidRPr="00005DA0">
              <w:rPr>
                <w:color w:val="000000"/>
                <w:w w:val="115"/>
                <w:sz w:val="20"/>
                <w:szCs w:val="20"/>
              </w:rPr>
              <w:t>ведении.</w:t>
            </w:r>
            <w:r w:rsidRPr="00005DA0">
              <w:rPr>
                <w:color w:val="000000"/>
                <w:spacing w:val="-4"/>
                <w:w w:val="115"/>
                <w:sz w:val="20"/>
                <w:szCs w:val="20"/>
              </w:rPr>
              <w:t xml:space="preserve"> </w:t>
            </w:r>
            <w:r w:rsidRPr="00005DA0">
              <w:rPr>
                <w:color w:val="000000"/>
                <w:w w:val="115"/>
                <w:sz w:val="20"/>
                <w:szCs w:val="20"/>
              </w:rPr>
              <w:t>Устно</w:t>
            </w:r>
            <w:r w:rsidRPr="00005DA0">
              <w:rPr>
                <w:color w:val="000000"/>
                <w:spacing w:val="-4"/>
                <w:w w:val="115"/>
                <w:sz w:val="20"/>
                <w:szCs w:val="20"/>
              </w:rPr>
              <w:t xml:space="preserve"> </w:t>
            </w:r>
            <w:r w:rsidRPr="00005DA0">
              <w:rPr>
                <w:color w:val="000000"/>
                <w:w w:val="115"/>
                <w:sz w:val="20"/>
                <w:szCs w:val="20"/>
              </w:rPr>
              <w:t>или</w:t>
            </w:r>
            <w:r w:rsidRPr="00005DA0">
              <w:rPr>
                <w:color w:val="000000"/>
                <w:spacing w:val="-4"/>
                <w:w w:val="115"/>
                <w:sz w:val="20"/>
                <w:szCs w:val="20"/>
              </w:rPr>
              <w:t xml:space="preserve"> </w:t>
            </w:r>
            <w:r w:rsidRPr="00005DA0">
              <w:rPr>
                <w:color w:val="000000"/>
                <w:w w:val="115"/>
                <w:sz w:val="20"/>
                <w:szCs w:val="20"/>
              </w:rPr>
              <w:t>письменно</w:t>
            </w:r>
            <w:r w:rsidRPr="00005DA0">
              <w:rPr>
                <w:color w:val="000000"/>
                <w:spacing w:val="-4"/>
                <w:w w:val="115"/>
                <w:sz w:val="20"/>
                <w:szCs w:val="20"/>
              </w:rPr>
              <w:t xml:space="preserve"> </w:t>
            </w:r>
            <w:r w:rsidRPr="00005DA0">
              <w:rPr>
                <w:color w:val="000000"/>
                <w:w w:val="115"/>
                <w:sz w:val="20"/>
                <w:szCs w:val="20"/>
              </w:rPr>
              <w:t>отвечать</w:t>
            </w:r>
            <w:r w:rsidRPr="00005DA0">
              <w:rPr>
                <w:color w:val="000000"/>
                <w:spacing w:val="-4"/>
                <w:w w:val="115"/>
                <w:sz w:val="20"/>
                <w:szCs w:val="20"/>
              </w:rPr>
              <w:t xml:space="preserve"> </w:t>
            </w:r>
            <w:r w:rsidRPr="00005DA0">
              <w:rPr>
                <w:color w:val="000000"/>
                <w:w w:val="115"/>
                <w:sz w:val="20"/>
                <w:szCs w:val="20"/>
              </w:rPr>
              <w:t>на</w:t>
            </w:r>
            <w:r w:rsidRPr="00005DA0">
              <w:rPr>
                <w:color w:val="000000"/>
                <w:spacing w:val="-4"/>
                <w:w w:val="115"/>
                <w:sz w:val="20"/>
                <w:szCs w:val="20"/>
              </w:rPr>
              <w:t xml:space="preserve"> </w:t>
            </w:r>
            <w:r w:rsidRPr="00005DA0">
              <w:rPr>
                <w:color w:val="000000"/>
                <w:w w:val="115"/>
                <w:sz w:val="20"/>
                <w:szCs w:val="20"/>
              </w:rPr>
              <w:t>вопросы.</w:t>
            </w:r>
          </w:p>
        </w:tc>
      </w:tr>
      <w:tr w:rsidR="007C6E3D" w:rsidRPr="00005DA0" w14:paraId="6638D8A8" w14:textId="77777777" w:rsidTr="008233E6">
        <w:trPr>
          <w:trHeight w:val="2995"/>
        </w:trPr>
        <w:tc>
          <w:tcPr>
            <w:tcW w:w="1928" w:type="dxa"/>
            <w:vMerge w:val="restart"/>
            <w:tcBorders>
              <w:bottom w:val="single" w:sz="4" w:space="0" w:color="000000"/>
            </w:tcBorders>
          </w:tcPr>
          <w:p w14:paraId="0CEAD5B4"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lastRenderedPageBreak/>
              <w:t>Литература второй</w:t>
            </w:r>
            <w:r w:rsidRPr="00005DA0">
              <w:rPr>
                <w:color w:val="000000"/>
                <w:spacing w:val="-49"/>
                <w:w w:val="115"/>
                <w:sz w:val="20"/>
                <w:szCs w:val="20"/>
              </w:rPr>
              <w:t xml:space="preserve"> </w:t>
            </w:r>
            <w:r w:rsidRPr="00005DA0">
              <w:rPr>
                <w:color w:val="000000"/>
                <w:w w:val="115"/>
                <w:sz w:val="20"/>
                <w:szCs w:val="20"/>
              </w:rPr>
              <w:t>половины XX века</w:t>
            </w:r>
            <w:r w:rsidRPr="00005DA0">
              <w:rPr>
                <w:color w:val="000000"/>
                <w:spacing w:val="-49"/>
                <w:w w:val="115"/>
                <w:sz w:val="20"/>
                <w:szCs w:val="20"/>
              </w:rPr>
              <w:t xml:space="preserve"> </w:t>
            </w:r>
            <w:r w:rsidRPr="00005DA0">
              <w:rPr>
                <w:color w:val="000000"/>
                <w:w w:val="115"/>
                <w:sz w:val="20"/>
                <w:szCs w:val="20"/>
              </w:rPr>
              <w:t>(7</w:t>
            </w:r>
            <w:r w:rsidRPr="00005DA0">
              <w:rPr>
                <w:color w:val="000000"/>
                <w:spacing w:val="-9"/>
                <w:w w:val="115"/>
                <w:sz w:val="20"/>
                <w:szCs w:val="20"/>
              </w:rPr>
              <w:t xml:space="preserve"> </w:t>
            </w:r>
            <w:r w:rsidRPr="00005DA0">
              <w:rPr>
                <w:color w:val="000000"/>
                <w:w w:val="115"/>
                <w:sz w:val="20"/>
                <w:szCs w:val="20"/>
              </w:rPr>
              <w:t>ч)</w:t>
            </w:r>
          </w:p>
        </w:tc>
        <w:tc>
          <w:tcPr>
            <w:tcW w:w="3175" w:type="dxa"/>
            <w:tcBorders>
              <w:top w:val="single" w:sz="6" w:space="0" w:color="000000"/>
              <w:bottom w:val="single" w:sz="4" w:space="0" w:color="000000"/>
            </w:tcBorders>
          </w:tcPr>
          <w:p w14:paraId="28151DAE" w14:textId="77777777" w:rsidR="007C6E3D" w:rsidRPr="00005DA0" w:rsidRDefault="007C6E3D" w:rsidP="00180568">
            <w:pPr>
              <w:pStyle w:val="TableParagraph"/>
              <w:ind w:left="0"/>
              <w:jc w:val="center"/>
              <w:rPr>
                <w:color w:val="000000"/>
                <w:sz w:val="20"/>
                <w:szCs w:val="20"/>
              </w:rPr>
            </w:pPr>
            <w:r w:rsidRPr="00005DA0">
              <w:rPr>
                <w:color w:val="000000"/>
                <w:w w:val="120"/>
                <w:sz w:val="20"/>
                <w:szCs w:val="20"/>
              </w:rPr>
              <w:t>В. М. Шукшин. Рассказы</w:t>
            </w:r>
            <w:r w:rsidRPr="00005DA0">
              <w:rPr>
                <w:color w:val="000000"/>
                <w:spacing w:val="1"/>
                <w:w w:val="120"/>
                <w:sz w:val="20"/>
                <w:szCs w:val="20"/>
              </w:rPr>
              <w:t xml:space="preserve"> </w:t>
            </w:r>
            <w:r w:rsidRPr="00005DA0">
              <w:rPr>
                <w:color w:val="000000"/>
                <w:w w:val="115"/>
                <w:sz w:val="20"/>
                <w:szCs w:val="20"/>
              </w:rPr>
              <w:t>(один</w:t>
            </w:r>
            <w:r w:rsidRPr="00005DA0">
              <w:rPr>
                <w:color w:val="000000"/>
                <w:spacing w:val="-7"/>
                <w:w w:val="115"/>
                <w:sz w:val="20"/>
                <w:szCs w:val="20"/>
              </w:rPr>
              <w:t xml:space="preserve"> </w:t>
            </w:r>
            <w:r w:rsidRPr="00005DA0">
              <w:rPr>
                <w:color w:val="000000"/>
                <w:w w:val="115"/>
                <w:sz w:val="20"/>
                <w:szCs w:val="20"/>
              </w:rPr>
              <w:t>по</w:t>
            </w:r>
            <w:r w:rsidRPr="00005DA0">
              <w:rPr>
                <w:color w:val="000000"/>
                <w:spacing w:val="-7"/>
                <w:w w:val="115"/>
                <w:sz w:val="20"/>
                <w:szCs w:val="20"/>
              </w:rPr>
              <w:t xml:space="preserve"> </w:t>
            </w:r>
            <w:r w:rsidRPr="00005DA0">
              <w:rPr>
                <w:color w:val="000000"/>
                <w:w w:val="115"/>
                <w:sz w:val="20"/>
                <w:szCs w:val="20"/>
              </w:rPr>
              <w:t>выбору).</w:t>
            </w:r>
            <w:r w:rsidRPr="00005DA0">
              <w:rPr>
                <w:color w:val="000000"/>
                <w:spacing w:val="-6"/>
                <w:w w:val="115"/>
                <w:sz w:val="20"/>
                <w:szCs w:val="20"/>
              </w:rPr>
              <w:t xml:space="preserve"> </w:t>
            </w:r>
            <w:r w:rsidRPr="00005DA0">
              <w:rPr>
                <w:color w:val="000000"/>
                <w:w w:val="115"/>
                <w:sz w:val="20"/>
                <w:szCs w:val="20"/>
              </w:rPr>
              <w:t>Например,</w:t>
            </w:r>
          </w:p>
          <w:p w14:paraId="4D205408" w14:textId="77777777" w:rsidR="007C6E3D" w:rsidRPr="00005DA0" w:rsidRDefault="007C6E3D" w:rsidP="00180568">
            <w:pPr>
              <w:pStyle w:val="TableParagraph"/>
              <w:ind w:left="0"/>
              <w:jc w:val="center"/>
              <w:rPr>
                <w:color w:val="000000"/>
                <w:sz w:val="20"/>
                <w:szCs w:val="20"/>
              </w:rPr>
            </w:pPr>
            <w:r w:rsidRPr="00005DA0">
              <w:rPr>
                <w:color w:val="000000"/>
                <w:w w:val="120"/>
                <w:sz w:val="20"/>
                <w:szCs w:val="20"/>
              </w:rPr>
              <w:t>«Чудик»,</w:t>
            </w:r>
            <w:r w:rsidRPr="00005DA0">
              <w:rPr>
                <w:color w:val="000000"/>
                <w:spacing w:val="-5"/>
                <w:w w:val="120"/>
                <w:sz w:val="20"/>
                <w:szCs w:val="20"/>
              </w:rPr>
              <w:t xml:space="preserve"> </w:t>
            </w:r>
            <w:r w:rsidRPr="00005DA0">
              <w:rPr>
                <w:color w:val="000000"/>
                <w:w w:val="120"/>
                <w:sz w:val="20"/>
                <w:szCs w:val="20"/>
              </w:rPr>
              <w:t>«Стенька</w:t>
            </w:r>
            <w:r w:rsidRPr="00005DA0">
              <w:rPr>
                <w:color w:val="000000"/>
                <w:spacing w:val="-5"/>
                <w:w w:val="120"/>
                <w:sz w:val="20"/>
                <w:szCs w:val="20"/>
              </w:rPr>
              <w:t xml:space="preserve"> </w:t>
            </w:r>
            <w:r w:rsidRPr="00005DA0">
              <w:rPr>
                <w:color w:val="000000"/>
                <w:w w:val="120"/>
                <w:sz w:val="20"/>
                <w:szCs w:val="20"/>
              </w:rPr>
              <w:t>Разин»,</w:t>
            </w:r>
          </w:p>
          <w:p w14:paraId="6C449D1B" w14:textId="77777777" w:rsidR="007C6E3D" w:rsidRPr="00005DA0" w:rsidRDefault="007C6E3D" w:rsidP="00180568">
            <w:pPr>
              <w:pStyle w:val="TableParagraph"/>
              <w:ind w:left="0"/>
              <w:jc w:val="center"/>
              <w:rPr>
                <w:color w:val="000000"/>
                <w:sz w:val="20"/>
                <w:szCs w:val="20"/>
              </w:rPr>
            </w:pPr>
            <w:r w:rsidRPr="00005DA0">
              <w:rPr>
                <w:color w:val="000000"/>
                <w:w w:val="120"/>
                <w:sz w:val="20"/>
                <w:szCs w:val="20"/>
              </w:rPr>
              <w:t>«Критики»</w:t>
            </w:r>
            <w:r w:rsidRPr="00005DA0">
              <w:rPr>
                <w:color w:val="000000"/>
                <w:spacing w:val="-14"/>
                <w:w w:val="120"/>
                <w:sz w:val="20"/>
                <w:szCs w:val="20"/>
              </w:rPr>
              <w:t xml:space="preserve"> </w:t>
            </w:r>
            <w:r w:rsidRPr="00005DA0">
              <w:rPr>
                <w:color w:val="000000"/>
                <w:w w:val="120"/>
                <w:sz w:val="20"/>
                <w:szCs w:val="20"/>
              </w:rPr>
              <w:t>и</w:t>
            </w:r>
            <w:r w:rsidRPr="00005DA0">
              <w:rPr>
                <w:color w:val="000000"/>
                <w:spacing w:val="-13"/>
                <w:w w:val="120"/>
                <w:sz w:val="20"/>
                <w:szCs w:val="20"/>
              </w:rPr>
              <w:t xml:space="preserve"> </w:t>
            </w:r>
            <w:r w:rsidRPr="00005DA0">
              <w:rPr>
                <w:color w:val="000000"/>
                <w:w w:val="120"/>
                <w:sz w:val="20"/>
                <w:szCs w:val="20"/>
              </w:rPr>
              <w:t>др.</w:t>
            </w:r>
            <w:r w:rsidRPr="00005DA0">
              <w:rPr>
                <w:color w:val="000000"/>
                <w:spacing w:val="-13"/>
                <w:w w:val="120"/>
                <w:sz w:val="20"/>
                <w:szCs w:val="20"/>
              </w:rPr>
              <w:t xml:space="preserve"> </w:t>
            </w:r>
            <w:r w:rsidRPr="00005DA0">
              <w:rPr>
                <w:color w:val="000000"/>
                <w:w w:val="120"/>
                <w:sz w:val="20"/>
                <w:szCs w:val="20"/>
              </w:rPr>
              <w:t>(1</w:t>
            </w:r>
            <w:r w:rsidRPr="00005DA0">
              <w:rPr>
                <w:color w:val="000000"/>
                <w:spacing w:val="-13"/>
                <w:w w:val="120"/>
                <w:sz w:val="20"/>
                <w:szCs w:val="20"/>
              </w:rPr>
              <w:t xml:space="preserve"> </w:t>
            </w:r>
            <w:r w:rsidRPr="00005DA0">
              <w:rPr>
                <w:color w:val="000000"/>
                <w:w w:val="120"/>
                <w:sz w:val="20"/>
                <w:szCs w:val="20"/>
              </w:rPr>
              <w:t>ч)</w:t>
            </w:r>
          </w:p>
        </w:tc>
        <w:tc>
          <w:tcPr>
            <w:tcW w:w="5046" w:type="dxa"/>
            <w:tcBorders>
              <w:top w:val="single" w:sz="6" w:space="0" w:color="000000"/>
              <w:bottom w:val="single" w:sz="4" w:space="0" w:color="000000"/>
            </w:tcBorders>
          </w:tcPr>
          <w:p w14:paraId="1F4C0BB9"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3"/>
                <w:w w:val="115"/>
                <w:sz w:val="20"/>
                <w:szCs w:val="20"/>
              </w:rPr>
              <w:t xml:space="preserve"> </w:t>
            </w:r>
            <w:r w:rsidRPr="00005DA0">
              <w:rPr>
                <w:color w:val="000000"/>
                <w:w w:val="115"/>
                <w:sz w:val="20"/>
                <w:szCs w:val="20"/>
              </w:rPr>
              <w:t>воспринимать</w:t>
            </w:r>
            <w:r w:rsidRPr="00005DA0">
              <w:rPr>
                <w:color w:val="000000"/>
                <w:spacing w:val="3"/>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3"/>
                <w:w w:val="115"/>
                <w:sz w:val="20"/>
                <w:szCs w:val="20"/>
              </w:rPr>
              <w:t xml:space="preserve"> </w:t>
            </w:r>
            <w:r w:rsidRPr="00005DA0">
              <w:rPr>
                <w:color w:val="000000"/>
                <w:w w:val="115"/>
                <w:sz w:val="20"/>
                <w:szCs w:val="20"/>
              </w:rPr>
              <w:t>читать</w:t>
            </w:r>
            <w:r w:rsidRPr="00005DA0">
              <w:rPr>
                <w:color w:val="000000"/>
                <w:spacing w:val="1"/>
                <w:w w:val="115"/>
                <w:sz w:val="20"/>
                <w:szCs w:val="20"/>
              </w:rPr>
              <w:t xml:space="preserve"> </w:t>
            </w:r>
            <w:r w:rsidRPr="00005DA0">
              <w:rPr>
                <w:color w:val="000000"/>
                <w:w w:val="115"/>
                <w:sz w:val="20"/>
                <w:szCs w:val="20"/>
              </w:rPr>
              <w:t>произведение. Выражать личное читательское</w:t>
            </w:r>
            <w:r w:rsidRPr="00005DA0">
              <w:rPr>
                <w:color w:val="000000"/>
                <w:spacing w:val="1"/>
                <w:w w:val="115"/>
                <w:sz w:val="20"/>
                <w:szCs w:val="20"/>
              </w:rPr>
              <w:t xml:space="preserve"> </w:t>
            </w:r>
            <w:r w:rsidRPr="00005DA0">
              <w:rPr>
                <w:color w:val="000000"/>
                <w:w w:val="115"/>
                <w:sz w:val="20"/>
                <w:szCs w:val="20"/>
              </w:rPr>
              <w:t>отношение к прочитанному. Определять тему, идею,</w:t>
            </w:r>
            <w:r w:rsidRPr="00005DA0">
              <w:rPr>
                <w:color w:val="000000"/>
                <w:spacing w:val="1"/>
                <w:w w:val="115"/>
                <w:sz w:val="20"/>
                <w:szCs w:val="20"/>
              </w:rPr>
              <w:t xml:space="preserve"> </w:t>
            </w:r>
            <w:r w:rsidRPr="00005DA0">
              <w:rPr>
                <w:color w:val="000000"/>
                <w:w w:val="115"/>
                <w:sz w:val="20"/>
                <w:szCs w:val="20"/>
              </w:rPr>
              <w:t>художественные и композиционные особенности</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8"/>
                <w:w w:val="115"/>
                <w:sz w:val="20"/>
                <w:szCs w:val="20"/>
              </w:rPr>
              <w:t xml:space="preserve"> </w:t>
            </w:r>
            <w:r w:rsidRPr="00005DA0">
              <w:rPr>
                <w:color w:val="000000"/>
                <w:w w:val="115"/>
                <w:sz w:val="20"/>
                <w:szCs w:val="20"/>
              </w:rPr>
              <w:t>Анализировать</w:t>
            </w:r>
            <w:r w:rsidRPr="00005DA0">
              <w:rPr>
                <w:color w:val="000000"/>
                <w:spacing w:val="8"/>
                <w:w w:val="115"/>
                <w:sz w:val="20"/>
                <w:szCs w:val="20"/>
              </w:rPr>
              <w:t xml:space="preserve"> </w:t>
            </w:r>
            <w:r w:rsidRPr="00005DA0">
              <w:rPr>
                <w:color w:val="000000"/>
                <w:w w:val="115"/>
                <w:sz w:val="20"/>
                <w:szCs w:val="20"/>
              </w:rPr>
              <w:t>произведение</w:t>
            </w:r>
            <w:r w:rsidRPr="00005DA0">
              <w:rPr>
                <w:color w:val="000000"/>
                <w:spacing w:val="8"/>
                <w:w w:val="115"/>
                <w:sz w:val="20"/>
                <w:szCs w:val="20"/>
              </w:rPr>
              <w:t xml:space="preserve"> </w:t>
            </w:r>
            <w:r w:rsidRPr="00005DA0">
              <w:rPr>
                <w:color w:val="000000"/>
                <w:w w:val="115"/>
                <w:sz w:val="20"/>
                <w:szCs w:val="20"/>
              </w:rPr>
              <w:t>с</w:t>
            </w:r>
            <w:r w:rsidRPr="00005DA0">
              <w:rPr>
                <w:color w:val="000000"/>
                <w:spacing w:val="9"/>
                <w:w w:val="115"/>
                <w:sz w:val="20"/>
                <w:szCs w:val="20"/>
              </w:rPr>
              <w:t xml:space="preserve"> </w:t>
            </w:r>
            <w:r w:rsidRPr="00005DA0">
              <w:rPr>
                <w:color w:val="000000"/>
                <w:w w:val="115"/>
                <w:sz w:val="20"/>
                <w:szCs w:val="20"/>
              </w:rPr>
              <w:t>учётом</w:t>
            </w:r>
          </w:p>
          <w:p w14:paraId="436A75E0" w14:textId="77777777" w:rsidR="007C6E3D" w:rsidRPr="00005DA0" w:rsidRDefault="007C6E3D" w:rsidP="00180568">
            <w:pPr>
              <w:pStyle w:val="TableParagraph"/>
              <w:ind w:left="0"/>
              <w:jc w:val="center"/>
              <w:rPr>
                <w:color w:val="000000"/>
                <w:sz w:val="20"/>
                <w:szCs w:val="20"/>
              </w:rPr>
            </w:pPr>
            <w:r w:rsidRPr="00005DA0">
              <w:rPr>
                <w:color w:val="000000"/>
                <w:w w:val="115"/>
                <w:sz w:val="20"/>
                <w:szCs w:val="20"/>
              </w:rPr>
              <w:t>его родо-жанровой принадлежности. Выявлять</w:t>
            </w:r>
            <w:r w:rsidRPr="00005DA0">
              <w:rPr>
                <w:color w:val="000000"/>
                <w:spacing w:val="1"/>
                <w:w w:val="115"/>
                <w:sz w:val="20"/>
                <w:szCs w:val="20"/>
              </w:rPr>
              <w:t xml:space="preserve"> </w:t>
            </w:r>
            <w:r w:rsidRPr="00005DA0">
              <w:rPr>
                <w:color w:val="000000"/>
                <w:w w:val="115"/>
                <w:sz w:val="20"/>
                <w:szCs w:val="20"/>
              </w:rPr>
              <w:t>средства</w:t>
            </w:r>
            <w:r w:rsidRPr="00005DA0">
              <w:rPr>
                <w:color w:val="000000"/>
                <w:spacing w:val="2"/>
                <w:w w:val="115"/>
                <w:sz w:val="20"/>
                <w:szCs w:val="20"/>
              </w:rPr>
              <w:t xml:space="preserve"> </w:t>
            </w:r>
            <w:r w:rsidRPr="00005DA0">
              <w:rPr>
                <w:color w:val="000000"/>
                <w:w w:val="115"/>
                <w:sz w:val="20"/>
                <w:szCs w:val="20"/>
              </w:rPr>
              <w:t>художественной</w:t>
            </w:r>
            <w:r w:rsidRPr="00005DA0">
              <w:rPr>
                <w:color w:val="000000"/>
                <w:spacing w:val="3"/>
                <w:w w:val="115"/>
                <w:sz w:val="20"/>
                <w:szCs w:val="20"/>
              </w:rPr>
              <w:t xml:space="preserve"> </w:t>
            </w:r>
            <w:r w:rsidRPr="00005DA0">
              <w:rPr>
                <w:color w:val="000000"/>
                <w:w w:val="115"/>
                <w:sz w:val="20"/>
                <w:szCs w:val="20"/>
              </w:rPr>
              <w:t>изобразительности</w:t>
            </w:r>
            <w:r w:rsidRPr="00005DA0">
              <w:rPr>
                <w:color w:val="000000"/>
                <w:spacing w:val="3"/>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Pr>
                <w:color w:val="000000"/>
                <w:w w:val="115"/>
                <w:sz w:val="20"/>
                <w:szCs w:val="20"/>
              </w:rPr>
              <w:t>произ</w:t>
            </w:r>
            <w:r w:rsidRPr="00005DA0">
              <w:rPr>
                <w:color w:val="000000"/>
                <w:w w:val="115"/>
                <w:sz w:val="20"/>
                <w:szCs w:val="20"/>
              </w:rPr>
              <w:t>ведениях.</w:t>
            </w:r>
            <w:r w:rsidRPr="00005DA0">
              <w:rPr>
                <w:color w:val="000000"/>
                <w:spacing w:val="5"/>
                <w:w w:val="115"/>
                <w:sz w:val="20"/>
                <w:szCs w:val="20"/>
              </w:rPr>
              <w:t xml:space="preserve"> </w:t>
            </w:r>
            <w:r w:rsidRPr="00005DA0">
              <w:rPr>
                <w:color w:val="000000"/>
                <w:w w:val="115"/>
                <w:sz w:val="20"/>
                <w:szCs w:val="20"/>
              </w:rPr>
              <w:t>Использовать</w:t>
            </w:r>
            <w:r w:rsidRPr="00005DA0">
              <w:rPr>
                <w:color w:val="000000"/>
                <w:spacing w:val="6"/>
                <w:w w:val="115"/>
                <w:sz w:val="20"/>
                <w:szCs w:val="20"/>
              </w:rPr>
              <w:t xml:space="preserve"> </w:t>
            </w:r>
            <w:r w:rsidRPr="00005DA0">
              <w:rPr>
                <w:color w:val="000000"/>
                <w:w w:val="115"/>
                <w:sz w:val="20"/>
                <w:szCs w:val="20"/>
              </w:rPr>
              <w:t>различные</w:t>
            </w:r>
            <w:r w:rsidRPr="00005DA0">
              <w:rPr>
                <w:color w:val="000000"/>
                <w:spacing w:val="5"/>
                <w:w w:val="115"/>
                <w:sz w:val="20"/>
                <w:szCs w:val="20"/>
              </w:rPr>
              <w:t xml:space="preserve"> </w:t>
            </w:r>
            <w:r w:rsidRPr="00005DA0">
              <w:rPr>
                <w:color w:val="000000"/>
                <w:w w:val="115"/>
                <w:sz w:val="20"/>
                <w:szCs w:val="20"/>
              </w:rPr>
              <w:t>виды</w:t>
            </w:r>
            <w:r w:rsidRPr="00005DA0">
              <w:rPr>
                <w:color w:val="000000"/>
                <w:spacing w:val="6"/>
                <w:w w:val="115"/>
                <w:sz w:val="20"/>
                <w:szCs w:val="20"/>
              </w:rPr>
              <w:t xml:space="preserve"> </w:t>
            </w:r>
            <w:r w:rsidRPr="00005DA0">
              <w:rPr>
                <w:color w:val="000000"/>
                <w:w w:val="115"/>
                <w:sz w:val="20"/>
                <w:szCs w:val="20"/>
              </w:rPr>
              <w:t>пересказа</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8"/>
                <w:w w:val="115"/>
                <w:sz w:val="20"/>
                <w:szCs w:val="20"/>
              </w:rPr>
              <w:t xml:space="preserve"> </w:t>
            </w:r>
            <w:r w:rsidRPr="00005DA0">
              <w:rPr>
                <w:color w:val="000000"/>
                <w:w w:val="115"/>
                <w:sz w:val="20"/>
                <w:szCs w:val="20"/>
              </w:rPr>
              <w:t>передавая</w:t>
            </w:r>
            <w:r w:rsidRPr="00005DA0">
              <w:rPr>
                <w:color w:val="000000"/>
                <w:spacing w:val="8"/>
                <w:w w:val="115"/>
                <w:sz w:val="20"/>
                <w:szCs w:val="20"/>
              </w:rPr>
              <w:t xml:space="preserve"> </w:t>
            </w:r>
            <w:r w:rsidRPr="00005DA0">
              <w:rPr>
                <w:color w:val="000000"/>
                <w:w w:val="115"/>
                <w:sz w:val="20"/>
                <w:szCs w:val="20"/>
              </w:rPr>
              <w:t>комический</w:t>
            </w:r>
            <w:r w:rsidRPr="00005DA0">
              <w:rPr>
                <w:color w:val="000000"/>
                <w:spacing w:val="8"/>
                <w:w w:val="115"/>
                <w:sz w:val="20"/>
                <w:szCs w:val="20"/>
              </w:rPr>
              <w:t xml:space="preserve"> </w:t>
            </w:r>
            <w:r w:rsidRPr="00005DA0">
              <w:rPr>
                <w:color w:val="000000"/>
                <w:w w:val="115"/>
                <w:sz w:val="20"/>
                <w:szCs w:val="20"/>
              </w:rPr>
              <w:t>эффект.</w:t>
            </w:r>
            <w:r w:rsidRPr="00005DA0">
              <w:rPr>
                <w:color w:val="000000"/>
                <w:spacing w:val="8"/>
                <w:w w:val="115"/>
                <w:sz w:val="20"/>
                <w:szCs w:val="20"/>
              </w:rPr>
              <w:t xml:space="preserve"> </w:t>
            </w:r>
            <w:r w:rsidRPr="00005DA0">
              <w:rPr>
                <w:color w:val="000000"/>
                <w:w w:val="115"/>
                <w:sz w:val="20"/>
                <w:szCs w:val="20"/>
              </w:rPr>
              <w:t>Устно</w:t>
            </w:r>
            <w:r w:rsidRPr="00005DA0">
              <w:rPr>
                <w:color w:val="000000"/>
                <w:spacing w:val="1"/>
                <w:w w:val="115"/>
                <w:sz w:val="20"/>
                <w:szCs w:val="20"/>
              </w:rPr>
              <w:t xml:space="preserve"> </w:t>
            </w:r>
            <w:r w:rsidRPr="00005DA0">
              <w:rPr>
                <w:color w:val="000000"/>
                <w:w w:val="115"/>
                <w:sz w:val="20"/>
                <w:szCs w:val="20"/>
              </w:rPr>
              <w:t>или письменно отвечать на вопросы. Письменно</w:t>
            </w:r>
            <w:r w:rsidRPr="00005DA0">
              <w:rPr>
                <w:color w:val="000000"/>
                <w:spacing w:val="1"/>
                <w:w w:val="115"/>
                <w:sz w:val="20"/>
                <w:szCs w:val="20"/>
              </w:rPr>
              <w:t xml:space="preserve"> </w:t>
            </w:r>
            <w:r w:rsidRPr="00005DA0">
              <w:rPr>
                <w:color w:val="000000"/>
                <w:w w:val="115"/>
                <w:sz w:val="20"/>
                <w:szCs w:val="20"/>
              </w:rPr>
              <w:t>отвечать</w:t>
            </w:r>
            <w:r w:rsidRPr="00005DA0">
              <w:rPr>
                <w:color w:val="000000"/>
                <w:spacing w:val="-9"/>
                <w:w w:val="115"/>
                <w:sz w:val="20"/>
                <w:szCs w:val="20"/>
              </w:rPr>
              <w:t xml:space="preserve"> </w:t>
            </w:r>
            <w:r w:rsidRPr="00005DA0">
              <w:rPr>
                <w:color w:val="000000"/>
                <w:w w:val="115"/>
                <w:sz w:val="20"/>
                <w:szCs w:val="20"/>
              </w:rPr>
              <w:t>на</w:t>
            </w:r>
            <w:r w:rsidRPr="00005DA0">
              <w:rPr>
                <w:color w:val="000000"/>
                <w:spacing w:val="-8"/>
                <w:w w:val="115"/>
                <w:sz w:val="20"/>
                <w:szCs w:val="20"/>
              </w:rPr>
              <w:t xml:space="preserve"> </w:t>
            </w:r>
            <w:r w:rsidRPr="00005DA0">
              <w:rPr>
                <w:color w:val="000000"/>
                <w:w w:val="115"/>
                <w:sz w:val="20"/>
                <w:szCs w:val="20"/>
              </w:rPr>
              <w:t>проблемный</w:t>
            </w:r>
            <w:r w:rsidRPr="00005DA0">
              <w:rPr>
                <w:color w:val="000000"/>
                <w:spacing w:val="-8"/>
                <w:w w:val="115"/>
                <w:sz w:val="20"/>
                <w:szCs w:val="20"/>
              </w:rPr>
              <w:t xml:space="preserve"> </w:t>
            </w:r>
            <w:r w:rsidRPr="00005DA0">
              <w:rPr>
                <w:color w:val="000000"/>
                <w:w w:val="115"/>
                <w:sz w:val="20"/>
                <w:szCs w:val="20"/>
              </w:rPr>
              <w:t>вопрос.</w:t>
            </w:r>
          </w:p>
        </w:tc>
      </w:tr>
      <w:tr w:rsidR="007C6E3D" w:rsidRPr="00005DA0" w14:paraId="7971AD83" w14:textId="77777777" w:rsidTr="008233E6">
        <w:trPr>
          <w:trHeight w:val="3362"/>
        </w:trPr>
        <w:tc>
          <w:tcPr>
            <w:tcW w:w="1928" w:type="dxa"/>
            <w:vMerge/>
          </w:tcPr>
          <w:p w14:paraId="2DDC8D68" w14:textId="77777777" w:rsidR="007C6E3D" w:rsidRPr="00005DA0" w:rsidRDefault="007C6E3D" w:rsidP="00180568">
            <w:pPr>
              <w:jc w:val="center"/>
              <w:rPr>
                <w:color w:val="000000"/>
                <w:sz w:val="20"/>
                <w:szCs w:val="20"/>
              </w:rPr>
            </w:pPr>
          </w:p>
        </w:tc>
        <w:tc>
          <w:tcPr>
            <w:tcW w:w="3175" w:type="dxa"/>
            <w:tcBorders>
              <w:bottom w:val="single" w:sz="6" w:space="0" w:color="000000"/>
            </w:tcBorders>
          </w:tcPr>
          <w:p w14:paraId="0129A999" w14:textId="77777777" w:rsidR="007C6E3D" w:rsidRPr="007C6E3D" w:rsidRDefault="007C6E3D" w:rsidP="007C6E3D">
            <w:pPr>
              <w:jc w:val="center"/>
              <w:rPr>
                <w:sz w:val="20"/>
              </w:rPr>
            </w:pPr>
            <w:r w:rsidRPr="007C6E3D">
              <w:rPr>
                <w:sz w:val="20"/>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w:t>
            </w:r>
          </w:p>
          <w:p w14:paraId="365C0BC1" w14:textId="77777777" w:rsidR="007C6E3D" w:rsidRPr="007C6E3D" w:rsidRDefault="007C6E3D" w:rsidP="007C6E3D">
            <w:pPr>
              <w:jc w:val="center"/>
              <w:rPr>
                <w:sz w:val="20"/>
              </w:rPr>
            </w:pPr>
            <w:r w:rsidRPr="007C6E3D">
              <w:rPr>
                <w:sz w:val="20"/>
              </w:rPr>
              <w:t>Ю. Д. Левитанского и др. (2 ч)</w:t>
            </w:r>
          </w:p>
        </w:tc>
        <w:tc>
          <w:tcPr>
            <w:tcW w:w="5046" w:type="dxa"/>
            <w:tcBorders>
              <w:bottom w:val="single" w:sz="6" w:space="0" w:color="000000"/>
            </w:tcBorders>
          </w:tcPr>
          <w:p w14:paraId="043BB54C" w14:textId="77777777" w:rsidR="007C6E3D" w:rsidRPr="007C6E3D" w:rsidRDefault="007C6E3D" w:rsidP="007C6E3D">
            <w:pPr>
              <w:jc w:val="center"/>
              <w:rPr>
                <w:sz w:val="20"/>
              </w:rPr>
            </w:pPr>
            <w:r w:rsidRPr="007C6E3D">
              <w:rPr>
                <w:sz w:val="20"/>
              </w:rPr>
              <w:t>Эмоционально воспринимать и выразительно читать стихотворения. Выражать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лирического героя. Анализировать стихотворения с учётом их родо-жанровой принадлежности. Выявлять средства художественной изобразительности в стихотворениях. Устно или письменно отвечать на вопросы. Участвовать в разработке проектов по литературе</w:t>
            </w:r>
          </w:p>
          <w:p w14:paraId="01A6DCCF" w14:textId="77777777" w:rsidR="007C6E3D" w:rsidRPr="007C6E3D" w:rsidRDefault="007C6E3D" w:rsidP="007C6E3D">
            <w:pPr>
              <w:jc w:val="center"/>
              <w:rPr>
                <w:sz w:val="20"/>
              </w:rPr>
            </w:pPr>
            <w:r w:rsidRPr="007C6E3D">
              <w:rPr>
                <w:sz w:val="20"/>
              </w:rPr>
              <w:t>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7C6E3D" w:rsidRPr="00005DA0" w14:paraId="76218B59" w14:textId="77777777" w:rsidTr="008233E6">
        <w:trPr>
          <w:trHeight w:val="1562"/>
        </w:trPr>
        <w:tc>
          <w:tcPr>
            <w:tcW w:w="1928" w:type="dxa"/>
            <w:vMerge/>
            <w:tcBorders>
              <w:bottom w:val="single" w:sz="6" w:space="0" w:color="000000"/>
            </w:tcBorders>
          </w:tcPr>
          <w:p w14:paraId="191A8343" w14:textId="77777777" w:rsidR="007C6E3D" w:rsidRPr="00005DA0" w:rsidRDefault="007C6E3D" w:rsidP="00180568">
            <w:pPr>
              <w:jc w:val="center"/>
              <w:rPr>
                <w:color w:val="000000"/>
                <w:sz w:val="20"/>
                <w:szCs w:val="20"/>
              </w:rPr>
            </w:pPr>
          </w:p>
        </w:tc>
        <w:tc>
          <w:tcPr>
            <w:tcW w:w="3175" w:type="dxa"/>
            <w:tcBorders>
              <w:top w:val="single" w:sz="6" w:space="0" w:color="000000"/>
              <w:bottom w:val="single" w:sz="6" w:space="0" w:color="000000"/>
            </w:tcBorders>
          </w:tcPr>
          <w:p w14:paraId="292A6C58" w14:textId="77777777" w:rsidR="007C6E3D" w:rsidRPr="007C6E3D" w:rsidRDefault="007C6E3D" w:rsidP="007C6E3D">
            <w:pPr>
              <w:jc w:val="center"/>
              <w:rPr>
                <w:sz w:val="20"/>
              </w:rPr>
            </w:pPr>
            <w:r w:rsidRPr="007C6E3D">
              <w:rPr>
                <w:sz w:val="20"/>
              </w:rPr>
              <w:t>Произведения отечественных прозаиков второй половины XX — начала XXI века (не менее двух). Например, произведения Ф. А. Абрамова,</w:t>
            </w:r>
          </w:p>
          <w:p w14:paraId="5B8B3EFD" w14:textId="77777777" w:rsidR="007C6E3D" w:rsidRPr="007C6E3D" w:rsidRDefault="007C6E3D" w:rsidP="007C6E3D">
            <w:pPr>
              <w:jc w:val="center"/>
              <w:rPr>
                <w:sz w:val="20"/>
              </w:rPr>
            </w:pPr>
            <w:r w:rsidRPr="007C6E3D">
              <w:rPr>
                <w:sz w:val="20"/>
              </w:rPr>
              <w:t>В. П. Астафьева, В. И. Белова, Ф. А. Искандера и др. (2 ч)</w:t>
            </w:r>
          </w:p>
        </w:tc>
        <w:tc>
          <w:tcPr>
            <w:tcW w:w="5046" w:type="dxa"/>
            <w:tcBorders>
              <w:top w:val="single" w:sz="6" w:space="0" w:color="000000"/>
              <w:bottom w:val="single" w:sz="6" w:space="0" w:color="000000"/>
            </w:tcBorders>
          </w:tcPr>
          <w:p w14:paraId="07FC53A5" w14:textId="77777777" w:rsidR="007C6E3D" w:rsidRPr="007C6E3D" w:rsidRDefault="007C6E3D" w:rsidP="007C6E3D">
            <w:pPr>
              <w:jc w:val="center"/>
              <w:rPr>
                <w:sz w:val="20"/>
              </w:rPr>
            </w:pPr>
            <w:r w:rsidRPr="007C6E3D">
              <w:rPr>
                <w:sz w:val="20"/>
              </w:rPr>
              <w:t>Эмоционально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родо-жанровой принадлежности. Выявлять средства художественной изобразительности</w:t>
            </w:r>
          </w:p>
        </w:tc>
      </w:tr>
      <w:tr w:rsidR="00005DA0" w:rsidRPr="00005DA0" w14:paraId="2B99052B" w14:textId="77777777">
        <w:trPr>
          <w:trHeight w:val="936"/>
        </w:trPr>
        <w:tc>
          <w:tcPr>
            <w:tcW w:w="1928" w:type="dxa"/>
            <w:vMerge w:val="restart"/>
            <w:tcBorders>
              <w:left w:val="single" w:sz="6" w:space="0" w:color="000000"/>
              <w:bottom w:val="single" w:sz="6" w:space="0" w:color="000000"/>
              <w:right w:val="single" w:sz="6" w:space="0" w:color="000000"/>
            </w:tcBorders>
          </w:tcPr>
          <w:p w14:paraId="7FEBCE30" w14:textId="77777777" w:rsidR="005B2FBF" w:rsidRPr="00005DA0" w:rsidRDefault="005B2FBF" w:rsidP="00180568">
            <w:pPr>
              <w:pStyle w:val="TableParagraph"/>
              <w:ind w:left="0"/>
              <w:jc w:val="center"/>
              <w:rPr>
                <w:color w:val="000000"/>
                <w:sz w:val="20"/>
                <w:szCs w:val="20"/>
              </w:rPr>
            </w:pPr>
          </w:p>
        </w:tc>
        <w:tc>
          <w:tcPr>
            <w:tcW w:w="3175" w:type="dxa"/>
          </w:tcPr>
          <w:p w14:paraId="14520731" w14:textId="77777777" w:rsidR="005B2FBF" w:rsidRPr="007C6E3D" w:rsidRDefault="005B2FBF" w:rsidP="007C6E3D">
            <w:pPr>
              <w:jc w:val="center"/>
              <w:rPr>
                <w:sz w:val="20"/>
              </w:rPr>
            </w:pPr>
          </w:p>
        </w:tc>
        <w:tc>
          <w:tcPr>
            <w:tcW w:w="5046" w:type="dxa"/>
          </w:tcPr>
          <w:p w14:paraId="29EAB11A" w14:textId="77777777" w:rsidR="005B2FBF" w:rsidRPr="007C6E3D" w:rsidRDefault="00005DA0" w:rsidP="007C6E3D">
            <w:pPr>
              <w:jc w:val="center"/>
              <w:rPr>
                <w:sz w:val="20"/>
              </w:rPr>
            </w:pPr>
            <w:r w:rsidRPr="007C6E3D">
              <w:rPr>
                <w:sz w:val="20"/>
              </w:rPr>
              <w:t>в произведениях. Использовать различные виды пересказа произведения. Устно или письменно отвечать на воп</w:t>
            </w:r>
            <w:r w:rsidR="007C6E3D" w:rsidRPr="007C6E3D">
              <w:rPr>
                <w:sz w:val="20"/>
              </w:rPr>
              <w:t>росы. Письменно отвечать на про</w:t>
            </w:r>
            <w:r w:rsidRPr="007C6E3D">
              <w:rPr>
                <w:sz w:val="20"/>
              </w:rPr>
              <w:t>блемный вопрос.</w:t>
            </w:r>
          </w:p>
        </w:tc>
      </w:tr>
      <w:tr w:rsidR="00005DA0" w:rsidRPr="00005DA0" w14:paraId="424787C3" w14:textId="77777777">
        <w:trPr>
          <w:trHeight w:val="4534"/>
        </w:trPr>
        <w:tc>
          <w:tcPr>
            <w:tcW w:w="1928" w:type="dxa"/>
            <w:vMerge/>
            <w:tcBorders>
              <w:top w:val="nil"/>
              <w:left w:val="single" w:sz="6" w:space="0" w:color="000000"/>
              <w:bottom w:val="single" w:sz="6" w:space="0" w:color="000000"/>
              <w:right w:val="single" w:sz="6" w:space="0" w:color="000000"/>
            </w:tcBorders>
          </w:tcPr>
          <w:p w14:paraId="28680A7B" w14:textId="77777777" w:rsidR="005B2FBF" w:rsidRPr="00005DA0" w:rsidRDefault="005B2FBF" w:rsidP="00180568">
            <w:pPr>
              <w:jc w:val="center"/>
              <w:rPr>
                <w:color w:val="000000"/>
                <w:sz w:val="20"/>
                <w:szCs w:val="20"/>
              </w:rPr>
            </w:pPr>
          </w:p>
        </w:tc>
        <w:tc>
          <w:tcPr>
            <w:tcW w:w="3175" w:type="dxa"/>
            <w:tcBorders>
              <w:bottom w:val="single" w:sz="6" w:space="0" w:color="000000"/>
            </w:tcBorders>
          </w:tcPr>
          <w:p w14:paraId="3A66CB94" w14:textId="77777777" w:rsidR="005B2FBF" w:rsidRPr="007C6E3D" w:rsidRDefault="007C6E3D" w:rsidP="007C6E3D">
            <w:pPr>
              <w:jc w:val="center"/>
              <w:rPr>
                <w:sz w:val="20"/>
              </w:rPr>
            </w:pPr>
            <w:r>
              <w:rPr>
                <w:sz w:val="20"/>
              </w:rPr>
              <w:t>Тема взаимоотношения поколе</w:t>
            </w:r>
            <w:r w:rsidR="00005DA0" w:rsidRPr="007C6E3D">
              <w:rPr>
                <w:sz w:val="20"/>
              </w:rPr>
              <w:t>ний, становления человека, выбора им жизненного пути</w:t>
            </w:r>
          </w:p>
          <w:p w14:paraId="149CBDC4" w14:textId="77777777" w:rsidR="005B2FBF" w:rsidRPr="007C6E3D" w:rsidRDefault="00005DA0" w:rsidP="007C6E3D">
            <w:pPr>
              <w:jc w:val="center"/>
              <w:rPr>
                <w:sz w:val="20"/>
              </w:rPr>
            </w:pPr>
            <w:r w:rsidRPr="007C6E3D">
              <w:rPr>
                <w:sz w:val="20"/>
              </w:rPr>
              <w:t>(не менее двух произведений современных отечественных и зарубежных писателей).</w:t>
            </w:r>
          </w:p>
          <w:p w14:paraId="5C28C93D" w14:textId="77777777" w:rsidR="005B2FBF" w:rsidRPr="007C6E3D" w:rsidRDefault="00005DA0" w:rsidP="007C6E3D">
            <w:pPr>
              <w:jc w:val="center"/>
              <w:rPr>
                <w:sz w:val="20"/>
              </w:rPr>
            </w:pPr>
            <w:r w:rsidRPr="007C6E3D">
              <w:rPr>
                <w:sz w:val="20"/>
              </w:rPr>
              <w:t>Например, Л. Л. Волкова «Всем выйти из кадра», Т. В. Михеева.</w:t>
            </w:r>
          </w:p>
          <w:p w14:paraId="23BD1C7A" w14:textId="77777777" w:rsidR="005B2FBF" w:rsidRPr="007C6E3D" w:rsidRDefault="007C6E3D" w:rsidP="007C6E3D">
            <w:pPr>
              <w:jc w:val="center"/>
              <w:rPr>
                <w:sz w:val="20"/>
              </w:rPr>
            </w:pPr>
            <w:r>
              <w:rPr>
                <w:sz w:val="20"/>
              </w:rPr>
              <w:t>«Лёгкие горы», У. Старк «Уме</w:t>
            </w:r>
            <w:r w:rsidR="00005DA0" w:rsidRPr="007C6E3D">
              <w:rPr>
                <w:sz w:val="20"/>
              </w:rPr>
              <w:t>ешь ли ты свистеть, Йоханна?» и др. (2 ч)</w:t>
            </w:r>
          </w:p>
        </w:tc>
        <w:tc>
          <w:tcPr>
            <w:tcW w:w="5046" w:type="dxa"/>
            <w:tcBorders>
              <w:bottom w:val="single" w:sz="6" w:space="0" w:color="000000"/>
            </w:tcBorders>
          </w:tcPr>
          <w:p w14:paraId="28FA3CB4" w14:textId="77777777" w:rsidR="005B2FBF" w:rsidRPr="007C6E3D" w:rsidRDefault="00005DA0" w:rsidP="007C6E3D">
            <w:pPr>
              <w:jc w:val="center"/>
              <w:rPr>
                <w:sz w:val="20"/>
              </w:rPr>
            </w:pPr>
            <w:r w:rsidRPr="007C6E3D">
              <w:rPr>
                <w:sz w:val="20"/>
              </w:rPr>
              <w:t xml:space="preserve">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Участвовать в коллективном диалоге. Анализировать сюжет, тематику </w:t>
            </w:r>
            <w:r w:rsidR="007C6E3D">
              <w:rPr>
                <w:sz w:val="20"/>
              </w:rPr>
              <w:t>проблема</w:t>
            </w:r>
            <w:r w:rsidRPr="007C6E3D">
              <w:rPr>
                <w:sz w:val="20"/>
              </w:rPr>
              <w:t xml:space="preserve">тику, идейно-художественное содержание. </w:t>
            </w:r>
            <w:r w:rsidR="007C6E3D">
              <w:rPr>
                <w:sz w:val="20"/>
              </w:rPr>
              <w:t>Формули</w:t>
            </w:r>
            <w:r w:rsidRPr="007C6E3D">
              <w:rPr>
                <w:sz w:val="20"/>
              </w:rPr>
              <w:t xml:space="preserve">ровать вопросы по тексту произведений. </w:t>
            </w:r>
            <w:r w:rsidR="007C6E3D">
              <w:rPr>
                <w:sz w:val="20"/>
              </w:rPr>
              <w:t>Характери</w:t>
            </w:r>
            <w:r w:rsidRPr="007C6E3D">
              <w:rPr>
                <w:sz w:val="20"/>
              </w:rPr>
              <w:t xml:space="preserve">зовать и сопоставлять </w:t>
            </w:r>
            <w:r w:rsidR="007C6E3D">
              <w:rPr>
                <w:sz w:val="20"/>
              </w:rPr>
              <w:t>основных героев произведе</w:t>
            </w:r>
            <w:r w:rsidRPr="007C6E3D">
              <w:rPr>
                <w:sz w:val="20"/>
              </w:rPr>
              <w:t>ний, выявлять художественные</w:t>
            </w:r>
            <w:r w:rsidR="00D87583" w:rsidRPr="007C6E3D">
              <w:rPr>
                <w:sz w:val="20"/>
              </w:rPr>
              <w:t xml:space="preserve"> </w:t>
            </w:r>
            <w:r w:rsidRPr="007C6E3D">
              <w:rPr>
                <w:sz w:val="20"/>
              </w:rPr>
              <w:t>средства</w:t>
            </w:r>
            <w:r w:rsidR="00D87583" w:rsidRPr="007C6E3D">
              <w:rPr>
                <w:sz w:val="20"/>
              </w:rPr>
              <w:t xml:space="preserve"> </w:t>
            </w:r>
            <w:r w:rsidRPr="007C6E3D">
              <w:rPr>
                <w:sz w:val="20"/>
              </w:rPr>
              <w:t xml:space="preserve">их создания. Анализировать форму выражения </w:t>
            </w:r>
            <w:r w:rsidR="007C6E3D">
              <w:rPr>
                <w:sz w:val="20"/>
              </w:rPr>
              <w:t>автор</w:t>
            </w:r>
            <w:r w:rsidRPr="007C6E3D">
              <w:rPr>
                <w:sz w:val="20"/>
              </w:rPr>
              <w:t>ской позиции. Выявлять средства художественной изобразительности в произведениях. Использовать различные виды пересказа произведения.</w:t>
            </w:r>
          </w:p>
          <w:p w14:paraId="22F78AB4" w14:textId="77777777" w:rsidR="005B2FBF" w:rsidRPr="007C6E3D" w:rsidRDefault="00005DA0" w:rsidP="007C6E3D">
            <w:pPr>
              <w:jc w:val="center"/>
              <w:rPr>
                <w:sz w:val="20"/>
              </w:rPr>
            </w:pPr>
            <w:r w:rsidRPr="007C6E3D">
              <w:rPr>
                <w:sz w:val="20"/>
              </w:rPr>
              <w:t>Письменно отвечать на проблемный вопрос. Участвовать в разработке проектов по современной детской литературе (по выбору обучающихся).</w:t>
            </w:r>
          </w:p>
          <w:p w14:paraId="0D90CF8B" w14:textId="77777777" w:rsidR="005B2FBF" w:rsidRPr="007C6E3D" w:rsidRDefault="00005DA0" w:rsidP="007C6E3D">
            <w:pPr>
              <w:jc w:val="center"/>
              <w:rPr>
                <w:sz w:val="20"/>
              </w:rPr>
            </w:pPr>
            <w:r w:rsidRPr="007C6E3D">
              <w:rPr>
                <w:sz w:val="20"/>
              </w:rPr>
              <w:t>Подбирать и обобщать материалы об авторах и произведениях с использованием статьи учебника, справочной литературы и ресурсов Интернета.</w:t>
            </w:r>
          </w:p>
          <w:p w14:paraId="0776CB29" w14:textId="77777777" w:rsidR="005B2FBF" w:rsidRPr="007C6E3D" w:rsidRDefault="00005DA0" w:rsidP="007C6E3D">
            <w:pPr>
              <w:jc w:val="center"/>
              <w:rPr>
                <w:sz w:val="20"/>
              </w:rPr>
            </w:pPr>
            <w:r w:rsidRPr="007C6E3D">
              <w:rPr>
                <w:sz w:val="20"/>
              </w:rPr>
              <w:t>Планировать своё досуговое чтение, обогащать свой круг чтения по рекомендациям учителя</w:t>
            </w:r>
          </w:p>
          <w:p w14:paraId="735C9831" w14:textId="77777777" w:rsidR="005B2FBF" w:rsidRPr="007C6E3D" w:rsidRDefault="00005DA0" w:rsidP="007C6E3D">
            <w:pPr>
              <w:jc w:val="center"/>
              <w:rPr>
                <w:sz w:val="20"/>
              </w:rPr>
            </w:pPr>
            <w:r w:rsidRPr="007C6E3D">
              <w:rPr>
                <w:sz w:val="20"/>
              </w:rPr>
              <w:lastRenderedPageBreak/>
              <w:t>и сверстников.</w:t>
            </w:r>
          </w:p>
        </w:tc>
      </w:tr>
      <w:tr w:rsidR="005B2FBF" w:rsidRPr="00005DA0" w14:paraId="31339A1B" w14:textId="77777777">
        <w:trPr>
          <w:trHeight w:val="4347"/>
        </w:trPr>
        <w:tc>
          <w:tcPr>
            <w:tcW w:w="1928" w:type="dxa"/>
            <w:tcBorders>
              <w:left w:val="single" w:sz="6" w:space="0" w:color="000000"/>
            </w:tcBorders>
          </w:tcPr>
          <w:p w14:paraId="4D301656" w14:textId="77777777" w:rsidR="005B2FBF" w:rsidRPr="007C6E3D" w:rsidRDefault="00005DA0" w:rsidP="007C6E3D">
            <w:pPr>
              <w:jc w:val="center"/>
              <w:rPr>
                <w:sz w:val="20"/>
              </w:rPr>
            </w:pPr>
            <w:r w:rsidRPr="007C6E3D">
              <w:rPr>
                <w:sz w:val="20"/>
              </w:rPr>
              <w:lastRenderedPageBreak/>
              <w:t>Зарубежная литература (7 ч)</w:t>
            </w:r>
          </w:p>
        </w:tc>
        <w:tc>
          <w:tcPr>
            <w:tcW w:w="3175" w:type="dxa"/>
          </w:tcPr>
          <w:p w14:paraId="48D5BA8E" w14:textId="77777777" w:rsidR="005B2FBF" w:rsidRPr="007C6E3D" w:rsidRDefault="00005DA0" w:rsidP="007C6E3D">
            <w:pPr>
              <w:jc w:val="center"/>
              <w:rPr>
                <w:sz w:val="20"/>
              </w:rPr>
            </w:pPr>
            <w:r w:rsidRPr="007C6E3D">
              <w:rPr>
                <w:sz w:val="20"/>
              </w:rPr>
              <w:t>М. де Сервантес Сааведра. Роман</w:t>
            </w:r>
          </w:p>
          <w:p w14:paraId="4A62C735" w14:textId="77777777" w:rsidR="005B2FBF" w:rsidRPr="007C6E3D" w:rsidRDefault="00005DA0" w:rsidP="007C6E3D">
            <w:pPr>
              <w:jc w:val="center"/>
              <w:rPr>
                <w:sz w:val="20"/>
              </w:rPr>
            </w:pPr>
            <w:r w:rsidRPr="007C6E3D">
              <w:rPr>
                <w:sz w:val="20"/>
              </w:rPr>
              <w:t>«Хитроумный идальго Дон Кихот Ламанчский» (главы). Зарубежная новеллистика (одно-два произведения по выбору). Например, П. Мериме.</w:t>
            </w:r>
          </w:p>
          <w:p w14:paraId="4A810C21" w14:textId="77777777" w:rsidR="005B2FBF" w:rsidRPr="007C6E3D" w:rsidRDefault="00005DA0" w:rsidP="007C6E3D">
            <w:pPr>
              <w:jc w:val="center"/>
              <w:rPr>
                <w:sz w:val="20"/>
              </w:rPr>
            </w:pPr>
            <w:r w:rsidRPr="007C6E3D">
              <w:rPr>
                <w:sz w:val="20"/>
              </w:rPr>
              <w:t>«Маттео Фальконе»);</w:t>
            </w:r>
          </w:p>
          <w:p w14:paraId="53BB1997" w14:textId="77777777" w:rsidR="005B2FBF" w:rsidRPr="007C6E3D" w:rsidRDefault="00005DA0" w:rsidP="007C6E3D">
            <w:pPr>
              <w:jc w:val="center"/>
              <w:rPr>
                <w:sz w:val="20"/>
              </w:rPr>
            </w:pPr>
            <w:r w:rsidRPr="007C6E3D">
              <w:rPr>
                <w:sz w:val="20"/>
              </w:rPr>
              <w:t>О. Генри. «Дары волхвов»,</w:t>
            </w:r>
          </w:p>
          <w:p w14:paraId="4BD19A42" w14:textId="77777777" w:rsidR="005B2FBF" w:rsidRPr="007C6E3D" w:rsidRDefault="00005DA0" w:rsidP="007C6E3D">
            <w:pPr>
              <w:jc w:val="center"/>
              <w:rPr>
                <w:sz w:val="20"/>
              </w:rPr>
            </w:pPr>
            <w:r w:rsidRPr="007C6E3D">
              <w:rPr>
                <w:sz w:val="20"/>
              </w:rPr>
              <w:t>«Последний лист».</w:t>
            </w:r>
          </w:p>
          <w:p w14:paraId="4317BF1A" w14:textId="77777777" w:rsidR="005B2FBF" w:rsidRPr="007C6E3D" w:rsidRDefault="00005DA0" w:rsidP="007C6E3D">
            <w:pPr>
              <w:jc w:val="center"/>
              <w:rPr>
                <w:sz w:val="20"/>
              </w:rPr>
            </w:pPr>
            <w:r w:rsidRPr="007C6E3D">
              <w:rPr>
                <w:sz w:val="20"/>
              </w:rPr>
              <w:t>А. де Сент Экзюпери. Повесть-сказка «Маленький принц». (7 ч)</w:t>
            </w:r>
          </w:p>
        </w:tc>
        <w:tc>
          <w:tcPr>
            <w:tcW w:w="5046" w:type="dxa"/>
            <w:tcBorders>
              <w:bottom w:val="single" w:sz="6" w:space="0" w:color="000000"/>
            </w:tcBorders>
          </w:tcPr>
          <w:p w14:paraId="010B1C38" w14:textId="77777777" w:rsidR="005B2FBF" w:rsidRPr="007C6E3D" w:rsidRDefault="00005DA0" w:rsidP="007C6E3D">
            <w:pPr>
              <w:jc w:val="center"/>
              <w:rPr>
                <w:sz w:val="20"/>
              </w:rPr>
            </w:pPr>
            <w:r w:rsidRPr="007C6E3D">
              <w:rPr>
                <w:sz w:val="20"/>
              </w:rPr>
              <w:t>Осознавать богатство и многообразие зарубежной литературы разных времён и народов. Читать</w:t>
            </w:r>
          </w:p>
          <w:p w14:paraId="224646AB" w14:textId="77777777" w:rsidR="005B2FBF" w:rsidRPr="007C6E3D" w:rsidRDefault="00005DA0" w:rsidP="007C6E3D">
            <w:pPr>
              <w:jc w:val="center"/>
              <w:rPr>
                <w:sz w:val="20"/>
              </w:rPr>
            </w:pPr>
            <w:r w:rsidRPr="007C6E3D">
              <w:rPr>
                <w:sz w:val="20"/>
              </w:rPr>
              <w:t>и пересказывать произведения или их фрагменты, отвечать на вопросы, анализировать отдельные 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 их создания. Сопоставлять произведения одного и</w:t>
            </w:r>
          </w:p>
          <w:p w14:paraId="7D11DC0B" w14:textId="77777777" w:rsidR="005B2FBF" w:rsidRPr="007C6E3D" w:rsidRDefault="00005DA0" w:rsidP="007C6E3D">
            <w:pPr>
              <w:jc w:val="center"/>
              <w:rPr>
                <w:sz w:val="20"/>
              </w:rPr>
            </w:pPr>
            <w:r w:rsidRPr="007C6E3D">
              <w:rPr>
                <w:sz w:val="20"/>
              </w:rPr>
              <w:t xml:space="preserve">разных авторов по заданным основаниям. Устно или письменно отвечать на вопросы. Письменно отвечать на проблемный вопрос, писать отзыв на прочитанное произведение, аргументировать своё </w:t>
            </w:r>
            <w:r w:rsidR="007C6E3D" w:rsidRPr="007C6E3D">
              <w:rPr>
                <w:sz w:val="20"/>
              </w:rPr>
              <w:t>мнение. Уча</w:t>
            </w:r>
            <w:r w:rsidRPr="007C6E3D">
              <w:rPr>
                <w:sz w:val="20"/>
              </w:rPr>
              <w:t>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bl>
    <w:p w14:paraId="23ABC2AB" w14:textId="77777777" w:rsidR="005B2FBF" w:rsidRPr="00005DA0" w:rsidRDefault="005B2FBF" w:rsidP="00180568">
      <w:pPr>
        <w:pStyle w:val="a5"/>
        <w:jc w:val="center"/>
        <w:rPr>
          <w:i/>
          <w:color w:val="000000"/>
        </w:rPr>
      </w:pPr>
    </w:p>
    <w:p w14:paraId="0F57F131" w14:textId="77777777" w:rsidR="005B2FBF" w:rsidRPr="00005DA0" w:rsidRDefault="00005DA0" w:rsidP="00005DA0">
      <w:pPr>
        <w:pStyle w:val="a5"/>
        <w:ind w:firstLine="567"/>
        <w:jc w:val="both"/>
        <w:rPr>
          <w:color w:val="000000"/>
        </w:rPr>
      </w:pPr>
      <w:r w:rsidRPr="00005DA0">
        <w:rPr>
          <w:color w:val="000000"/>
          <w:w w:val="115"/>
        </w:rPr>
        <w:t>Количество учебных часов на тему может варьироваться на усмо</w:t>
      </w:r>
      <w:r w:rsidR="00180568">
        <w:rPr>
          <w:color w:val="000000"/>
          <w:w w:val="115"/>
        </w:rPr>
        <w:t>трение учителя, неизменным оста</w:t>
      </w:r>
      <w:r w:rsidRPr="00005DA0">
        <w:rPr>
          <w:color w:val="000000"/>
          <w:w w:val="115"/>
        </w:rPr>
        <w:t>ётся</w:t>
      </w:r>
      <w:r w:rsidRPr="00005DA0">
        <w:rPr>
          <w:color w:val="000000"/>
          <w:spacing w:val="-10"/>
          <w:w w:val="115"/>
        </w:rPr>
        <w:t xml:space="preserve"> </w:t>
      </w:r>
      <w:r w:rsidRPr="00005DA0">
        <w:rPr>
          <w:color w:val="000000"/>
          <w:w w:val="115"/>
        </w:rPr>
        <w:t>общее</w:t>
      </w:r>
      <w:r w:rsidRPr="00005DA0">
        <w:rPr>
          <w:color w:val="000000"/>
          <w:spacing w:val="-9"/>
          <w:w w:val="115"/>
        </w:rPr>
        <w:t xml:space="preserve"> </w:t>
      </w:r>
      <w:r w:rsidRPr="00005DA0">
        <w:rPr>
          <w:color w:val="000000"/>
          <w:w w:val="115"/>
        </w:rPr>
        <w:t>количество</w:t>
      </w:r>
      <w:r w:rsidRPr="00005DA0">
        <w:rPr>
          <w:color w:val="000000"/>
          <w:spacing w:val="-9"/>
          <w:w w:val="115"/>
        </w:rPr>
        <w:t xml:space="preserve"> </w:t>
      </w:r>
      <w:r w:rsidRPr="00005DA0">
        <w:rPr>
          <w:color w:val="000000"/>
          <w:w w:val="115"/>
        </w:rPr>
        <w:t>часов</w:t>
      </w:r>
      <w:r w:rsidRPr="00005DA0">
        <w:rPr>
          <w:color w:val="000000"/>
          <w:spacing w:val="-10"/>
          <w:w w:val="115"/>
        </w:rPr>
        <w:t xml:space="preserve"> </w:t>
      </w:r>
      <w:r w:rsidRPr="00005DA0">
        <w:rPr>
          <w:color w:val="000000"/>
          <w:w w:val="115"/>
        </w:rPr>
        <w:t>на</w:t>
      </w:r>
      <w:r w:rsidRPr="00005DA0">
        <w:rPr>
          <w:color w:val="000000"/>
          <w:spacing w:val="-9"/>
          <w:w w:val="115"/>
        </w:rPr>
        <w:t xml:space="preserve"> </w:t>
      </w:r>
      <w:r w:rsidRPr="00005DA0">
        <w:rPr>
          <w:color w:val="000000"/>
          <w:w w:val="115"/>
        </w:rPr>
        <w:t>весь</w:t>
      </w:r>
      <w:r w:rsidRPr="00005DA0">
        <w:rPr>
          <w:color w:val="000000"/>
          <w:spacing w:val="-9"/>
          <w:w w:val="115"/>
        </w:rPr>
        <w:t xml:space="preserve"> </w:t>
      </w:r>
      <w:r w:rsidRPr="00005DA0">
        <w:rPr>
          <w:color w:val="000000"/>
          <w:w w:val="115"/>
        </w:rPr>
        <w:t>год.</w:t>
      </w:r>
    </w:p>
    <w:p w14:paraId="3BCC9AD3" w14:textId="77777777" w:rsidR="005B2FBF" w:rsidRPr="00005DA0" w:rsidRDefault="00005DA0" w:rsidP="00005DA0">
      <w:pPr>
        <w:pStyle w:val="a5"/>
        <w:ind w:firstLine="567"/>
        <w:jc w:val="both"/>
        <w:rPr>
          <w:color w:val="000000"/>
        </w:rPr>
      </w:pPr>
      <w:r w:rsidRPr="00005DA0">
        <w:rPr>
          <w:color w:val="000000"/>
          <w:w w:val="115"/>
        </w:rPr>
        <w:t>7 резервных уроков предназначены для самостоятельного распр</w:t>
      </w:r>
      <w:r w:rsidR="00180568">
        <w:rPr>
          <w:color w:val="000000"/>
          <w:w w:val="115"/>
        </w:rPr>
        <w:t>еделения учителем количества ча</w:t>
      </w:r>
      <w:r w:rsidRPr="00005DA0">
        <w:rPr>
          <w:color w:val="000000"/>
          <w:w w:val="115"/>
        </w:rPr>
        <w:t>сов на тематический контроль, на дополнительное включение в тематическое планирование авторов</w:t>
      </w:r>
      <w:r w:rsidRPr="00005DA0">
        <w:rPr>
          <w:color w:val="000000"/>
          <w:spacing w:val="1"/>
          <w:w w:val="115"/>
        </w:rPr>
        <w:t xml:space="preserve"> </w:t>
      </w:r>
      <w:r w:rsidRPr="00005DA0">
        <w:rPr>
          <w:color w:val="000000"/>
          <w:w w:val="115"/>
        </w:rPr>
        <w:t>или</w:t>
      </w:r>
      <w:r w:rsidRPr="00005DA0">
        <w:rPr>
          <w:color w:val="000000"/>
          <w:spacing w:val="39"/>
          <w:w w:val="115"/>
        </w:rPr>
        <w:t xml:space="preserve"> </w:t>
      </w:r>
      <w:r w:rsidRPr="00005DA0">
        <w:rPr>
          <w:color w:val="000000"/>
          <w:w w:val="115"/>
        </w:rPr>
        <w:lastRenderedPageBreak/>
        <w:t>произведений,</w:t>
      </w:r>
      <w:r w:rsidRPr="00005DA0">
        <w:rPr>
          <w:color w:val="000000"/>
          <w:spacing w:val="39"/>
          <w:w w:val="115"/>
        </w:rPr>
        <w:t xml:space="preserve"> </w:t>
      </w:r>
      <w:r w:rsidRPr="00005DA0">
        <w:rPr>
          <w:color w:val="000000"/>
          <w:w w:val="115"/>
        </w:rPr>
        <w:t>на</w:t>
      </w:r>
      <w:r w:rsidRPr="00005DA0">
        <w:rPr>
          <w:color w:val="000000"/>
          <w:spacing w:val="39"/>
          <w:w w:val="115"/>
        </w:rPr>
        <w:t xml:space="preserve"> </w:t>
      </w:r>
      <w:r w:rsidRPr="00005DA0">
        <w:rPr>
          <w:color w:val="000000"/>
          <w:w w:val="115"/>
        </w:rPr>
        <w:t>рекомендации</w:t>
      </w:r>
      <w:r w:rsidRPr="00005DA0">
        <w:rPr>
          <w:color w:val="000000"/>
          <w:spacing w:val="39"/>
          <w:w w:val="115"/>
        </w:rPr>
        <w:t xml:space="preserve"> </w:t>
      </w:r>
      <w:r w:rsidRPr="00005DA0">
        <w:rPr>
          <w:color w:val="000000"/>
          <w:w w:val="115"/>
        </w:rPr>
        <w:t>по</w:t>
      </w:r>
      <w:r w:rsidRPr="00005DA0">
        <w:rPr>
          <w:color w:val="000000"/>
          <w:spacing w:val="39"/>
          <w:w w:val="115"/>
        </w:rPr>
        <w:t xml:space="preserve"> </w:t>
      </w:r>
      <w:r w:rsidRPr="00005DA0">
        <w:rPr>
          <w:color w:val="000000"/>
          <w:w w:val="115"/>
        </w:rPr>
        <w:t>индивидуальному</w:t>
      </w:r>
      <w:r w:rsidRPr="00005DA0">
        <w:rPr>
          <w:color w:val="000000"/>
          <w:spacing w:val="39"/>
          <w:w w:val="115"/>
        </w:rPr>
        <w:t xml:space="preserve"> </w:t>
      </w:r>
      <w:r w:rsidRPr="00005DA0">
        <w:rPr>
          <w:color w:val="000000"/>
          <w:w w:val="115"/>
        </w:rPr>
        <w:t>планированию</w:t>
      </w:r>
      <w:r w:rsidRPr="00005DA0">
        <w:rPr>
          <w:color w:val="000000"/>
          <w:spacing w:val="39"/>
          <w:w w:val="115"/>
        </w:rPr>
        <w:t xml:space="preserve"> </w:t>
      </w:r>
      <w:r w:rsidRPr="00005DA0">
        <w:rPr>
          <w:color w:val="000000"/>
          <w:w w:val="115"/>
        </w:rPr>
        <w:t>самостоятельного</w:t>
      </w:r>
      <w:r w:rsidRPr="00005DA0">
        <w:rPr>
          <w:color w:val="000000"/>
          <w:spacing w:val="39"/>
          <w:w w:val="115"/>
        </w:rPr>
        <w:t xml:space="preserve"> </w:t>
      </w:r>
      <w:r w:rsidRPr="00005DA0">
        <w:rPr>
          <w:color w:val="000000"/>
          <w:w w:val="115"/>
        </w:rPr>
        <w:t>чтения,</w:t>
      </w:r>
      <w:r w:rsidRPr="00005DA0">
        <w:rPr>
          <w:color w:val="000000"/>
          <w:spacing w:val="-55"/>
          <w:w w:val="115"/>
        </w:rPr>
        <w:t xml:space="preserve"> </w:t>
      </w:r>
      <w:r w:rsidRPr="00005DA0">
        <w:rPr>
          <w:color w:val="000000"/>
          <w:w w:val="115"/>
        </w:rPr>
        <w:t>на</w:t>
      </w:r>
      <w:r w:rsidRPr="00005DA0">
        <w:rPr>
          <w:color w:val="000000"/>
          <w:spacing w:val="-9"/>
          <w:w w:val="115"/>
        </w:rPr>
        <w:t xml:space="preserve"> </w:t>
      </w:r>
      <w:r w:rsidRPr="00005DA0">
        <w:rPr>
          <w:color w:val="000000"/>
          <w:w w:val="115"/>
        </w:rPr>
        <w:t>консультирование</w:t>
      </w:r>
      <w:r w:rsidRPr="00005DA0">
        <w:rPr>
          <w:color w:val="000000"/>
          <w:spacing w:val="-9"/>
          <w:w w:val="115"/>
        </w:rPr>
        <w:t xml:space="preserve"> </w:t>
      </w:r>
      <w:r w:rsidRPr="00005DA0">
        <w:rPr>
          <w:color w:val="000000"/>
          <w:w w:val="115"/>
        </w:rPr>
        <w:t>по</w:t>
      </w:r>
      <w:r w:rsidRPr="00005DA0">
        <w:rPr>
          <w:color w:val="000000"/>
          <w:spacing w:val="-9"/>
          <w:w w:val="115"/>
        </w:rPr>
        <w:t xml:space="preserve"> </w:t>
      </w:r>
      <w:r w:rsidRPr="00005DA0">
        <w:rPr>
          <w:color w:val="000000"/>
          <w:w w:val="115"/>
        </w:rPr>
        <w:t>подготовке</w:t>
      </w:r>
      <w:r w:rsidRPr="00005DA0">
        <w:rPr>
          <w:color w:val="000000"/>
          <w:spacing w:val="-9"/>
          <w:w w:val="115"/>
        </w:rPr>
        <w:t xml:space="preserve"> </w:t>
      </w:r>
      <w:r w:rsidRPr="00005DA0">
        <w:rPr>
          <w:color w:val="000000"/>
          <w:w w:val="115"/>
        </w:rPr>
        <w:t>учебных</w:t>
      </w:r>
      <w:r w:rsidRPr="00005DA0">
        <w:rPr>
          <w:color w:val="000000"/>
          <w:spacing w:val="-9"/>
          <w:w w:val="115"/>
        </w:rPr>
        <w:t xml:space="preserve"> </w:t>
      </w:r>
      <w:r w:rsidRPr="00005DA0">
        <w:rPr>
          <w:color w:val="000000"/>
          <w:w w:val="115"/>
        </w:rPr>
        <w:t>проектов.</w:t>
      </w:r>
    </w:p>
    <w:p w14:paraId="335C6912" w14:textId="77777777" w:rsidR="005B2FBF" w:rsidRPr="00005DA0" w:rsidRDefault="005B2FBF" w:rsidP="00005DA0">
      <w:pPr>
        <w:ind w:firstLine="567"/>
        <w:jc w:val="both"/>
        <w:rPr>
          <w:color w:val="000000"/>
          <w:sz w:val="20"/>
          <w:szCs w:val="20"/>
        </w:rPr>
        <w:sectPr w:rsidR="005B2FBF" w:rsidRPr="00005DA0">
          <w:pgSz w:w="12020" w:h="7830" w:orient="landscape"/>
          <w:pgMar w:top="700" w:right="620" w:bottom="280" w:left="1020" w:header="720" w:footer="720" w:gutter="0"/>
          <w:cols w:space="720"/>
        </w:sectPr>
      </w:pPr>
    </w:p>
    <w:p w14:paraId="7B3797E6" w14:textId="77777777" w:rsidR="005B2FBF" w:rsidRPr="007C6E3D" w:rsidRDefault="007C6E3D" w:rsidP="007C6E3D">
      <w:pPr>
        <w:pStyle w:val="31"/>
        <w:tabs>
          <w:tab w:val="left" w:pos="308"/>
        </w:tabs>
        <w:ind w:left="567"/>
        <w:jc w:val="center"/>
        <w:rPr>
          <w:rFonts w:ascii="Times New Roman" w:hAnsi="Times New Roman" w:cs="Times New Roman"/>
          <w:b/>
          <w:color w:val="000000"/>
          <w:sz w:val="20"/>
          <w:szCs w:val="20"/>
        </w:rPr>
      </w:pPr>
      <w:bookmarkStart w:id="22" w:name="_Toc106276922"/>
      <w:r w:rsidRPr="007C6E3D">
        <w:rPr>
          <w:rFonts w:ascii="Times New Roman" w:hAnsi="Times New Roman" w:cs="Times New Roman"/>
          <w:b/>
          <w:color w:val="000000"/>
          <w:w w:val="95"/>
          <w:sz w:val="20"/>
          <w:szCs w:val="20"/>
        </w:rPr>
        <w:lastRenderedPageBreak/>
        <w:t xml:space="preserve">8 </w:t>
      </w:r>
      <w:r w:rsidR="00005DA0" w:rsidRPr="007C6E3D">
        <w:rPr>
          <w:rFonts w:ascii="Times New Roman" w:hAnsi="Times New Roman" w:cs="Times New Roman"/>
          <w:b/>
          <w:color w:val="000000"/>
          <w:w w:val="95"/>
          <w:sz w:val="20"/>
          <w:szCs w:val="20"/>
        </w:rPr>
        <w:t>КЛАСС</w:t>
      </w:r>
      <w:r w:rsidR="00005DA0" w:rsidRPr="007C6E3D">
        <w:rPr>
          <w:rFonts w:ascii="Times New Roman" w:hAnsi="Times New Roman" w:cs="Times New Roman"/>
          <w:b/>
          <w:color w:val="000000"/>
          <w:spacing w:val="11"/>
          <w:w w:val="95"/>
          <w:sz w:val="20"/>
          <w:szCs w:val="20"/>
        </w:rPr>
        <w:t xml:space="preserve"> </w:t>
      </w:r>
      <w:r w:rsidR="00005DA0" w:rsidRPr="007C6E3D">
        <w:rPr>
          <w:rFonts w:ascii="Times New Roman" w:hAnsi="Times New Roman" w:cs="Times New Roman"/>
          <w:b/>
          <w:color w:val="000000"/>
          <w:w w:val="95"/>
          <w:sz w:val="20"/>
          <w:szCs w:val="20"/>
        </w:rPr>
        <w:t>(68</w:t>
      </w:r>
      <w:r w:rsidR="00005DA0" w:rsidRPr="007C6E3D">
        <w:rPr>
          <w:rFonts w:ascii="Times New Roman" w:hAnsi="Times New Roman" w:cs="Times New Roman"/>
          <w:b/>
          <w:color w:val="000000"/>
          <w:spacing w:val="12"/>
          <w:w w:val="95"/>
          <w:sz w:val="20"/>
          <w:szCs w:val="20"/>
        </w:rPr>
        <w:t xml:space="preserve"> </w:t>
      </w:r>
      <w:r w:rsidR="00005DA0" w:rsidRPr="007C6E3D">
        <w:rPr>
          <w:rFonts w:ascii="Times New Roman" w:hAnsi="Times New Roman" w:cs="Times New Roman"/>
          <w:b/>
          <w:color w:val="000000"/>
          <w:w w:val="95"/>
          <w:sz w:val="20"/>
          <w:szCs w:val="20"/>
        </w:rPr>
        <w:t>ЧАСОВ)</w:t>
      </w:r>
      <w:bookmarkEnd w:id="22"/>
    </w:p>
    <w:p w14:paraId="1ECB53E2" w14:textId="77777777" w:rsidR="005B2FBF" w:rsidRPr="00005DA0" w:rsidRDefault="00005DA0" w:rsidP="00005DA0">
      <w:pPr>
        <w:pStyle w:val="a5"/>
        <w:ind w:firstLine="567"/>
        <w:jc w:val="both"/>
        <w:rPr>
          <w:color w:val="000000"/>
        </w:rPr>
      </w:pPr>
      <w:r w:rsidRPr="00005DA0">
        <w:rPr>
          <w:color w:val="000000"/>
          <w:w w:val="115"/>
        </w:rPr>
        <w:t>Всего:</w:t>
      </w:r>
      <w:r w:rsidRPr="00005DA0">
        <w:rPr>
          <w:color w:val="000000"/>
          <w:spacing w:val="-2"/>
          <w:w w:val="115"/>
        </w:rPr>
        <w:t xml:space="preserve"> </w:t>
      </w:r>
      <w:r w:rsidRPr="00005DA0">
        <w:rPr>
          <w:color w:val="000000"/>
          <w:w w:val="115"/>
        </w:rPr>
        <w:t>на</w:t>
      </w:r>
      <w:r w:rsidRPr="00005DA0">
        <w:rPr>
          <w:color w:val="000000"/>
          <w:spacing w:val="-2"/>
          <w:w w:val="115"/>
        </w:rPr>
        <w:t xml:space="preserve"> </w:t>
      </w:r>
      <w:r w:rsidRPr="00005DA0">
        <w:rPr>
          <w:color w:val="000000"/>
          <w:w w:val="115"/>
        </w:rPr>
        <w:t>чтение,</w:t>
      </w:r>
      <w:r w:rsidRPr="00005DA0">
        <w:rPr>
          <w:color w:val="000000"/>
          <w:spacing w:val="-1"/>
          <w:w w:val="115"/>
        </w:rPr>
        <w:t xml:space="preserve"> </w:t>
      </w:r>
      <w:r w:rsidRPr="00005DA0">
        <w:rPr>
          <w:color w:val="000000"/>
          <w:w w:val="115"/>
        </w:rPr>
        <w:t>изучение</w:t>
      </w:r>
      <w:r w:rsidRPr="00005DA0">
        <w:rPr>
          <w:color w:val="000000"/>
          <w:spacing w:val="-2"/>
          <w:w w:val="115"/>
        </w:rPr>
        <w:t xml:space="preserve"> </w:t>
      </w:r>
      <w:r w:rsidRPr="00005DA0">
        <w:rPr>
          <w:color w:val="000000"/>
          <w:w w:val="115"/>
        </w:rPr>
        <w:t>и</w:t>
      </w:r>
      <w:r w:rsidRPr="00005DA0">
        <w:rPr>
          <w:color w:val="000000"/>
          <w:spacing w:val="-1"/>
          <w:w w:val="115"/>
        </w:rPr>
        <w:t xml:space="preserve"> </w:t>
      </w:r>
      <w:r w:rsidRPr="00005DA0">
        <w:rPr>
          <w:color w:val="000000"/>
          <w:w w:val="115"/>
        </w:rPr>
        <w:t>обсуждение</w:t>
      </w:r>
      <w:r w:rsidRPr="00005DA0">
        <w:rPr>
          <w:color w:val="000000"/>
          <w:spacing w:val="-2"/>
          <w:w w:val="115"/>
        </w:rPr>
        <w:t xml:space="preserve"> </w:t>
      </w:r>
      <w:r w:rsidRPr="00005DA0">
        <w:rPr>
          <w:color w:val="000000"/>
          <w:w w:val="115"/>
        </w:rPr>
        <w:t>53</w:t>
      </w:r>
      <w:r w:rsidRPr="00005DA0">
        <w:rPr>
          <w:color w:val="000000"/>
          <w:spacing w:val="-1"/>
          <w:w w:val="115"/>
        </w:rPr>
        <w:t xml:space="preserve"> </w:t>
      </w:r>
      <w:r w:rsidRPr="00005DA0">
        <w:rPr>
          <w:color w:val="000000"/>
          <w:w w:val="115"/>
        </w:rPr>
        <w:t>ч.</w:t>
      </w:r>
    </w:p>
    <w:p w14:paraId="795DCC5B" w14:textId="77777777" w:rsidR="005B2FBF" w:rsidRPr="00005DA0" w:rsidRDefault="00005DA0" w:rsidP="007C6E3D">
      <w:pPr>
        <w:pStyle w:val="a5"/>
        <w:numPr>
          <w:ilvl w:val="0"/>
          <w:numId w:val="24"/>
        </w:numPr>
        <w:jc w:val="both"/>
        <w:rPr>
          <w:color w:val="000000"/>
        </w:rPr>
      </w:pPr>
      <w:r w:rsidRPr="00005DA0">
        <w:rPr>
          <w:color w:val="000000"/>
          <w:w w:val="115"/>
        </w:rPr>
        <w:t>на</w:t>
      </w:r>
      <w:r w:rsidRPr="00005DA0">
        <w:rPr>
          <w:color w:val="000000"/>
          <w:spacing w:val="-3"/>
          <w:w w:val="115"/>
        </w:rPr>
        <w:t xml:space="preserve"> </w:t>
      </w:r>
      <w:r w:rsidRPr="00005DA0">
        <w:rPr>
          <w:color w:val="000000"/>
          <w:w w:val="115"/>
        </w:rPr>
        <w:t>развитие</w:t>
      </w:r>
      <w:r w:rsidRPr="00005DA0">
        <w:rPr>
          <w:color w:val="000000"/>
          <w:spacing w:val="-3"/>
          <w:w w:val="115"/>
        </w:rPr>
        <w:t xml:space="preserve"> </w:t>
      </w:r>
      <w:r w:rsidRPr="00005DA0">
        <w:rPr>
          <w:color w:val="000000"/>
          <w:w w:val="115"/>
        </w:rPr>
        <w:t>речи</w:t>
      </w:r>
      <w:r w:rsidRPr="00005DA0">
        <w:rPr>
          <w:color w:val="000000"/>
          <w:spacing w:val="-3"/>
          <w:w w:val="115"/>
        </w:rPr>
        <w:t xml:space="preserve"> </w:t>
      </w:r>
      <w:r w:rsidRPr="00005DA0">
        <w:rPr>
          <w:color w:val="000000"/>
          <w:w w:val="115"/>
        </w:rPr>
        <w:t>5</w:t>
      </w:r>
      <w:r w:rsidRPr="00005DA0">
        <w:rPr>
          <w:color w:val="000000"/>
          <w:spacing w:val="-3"/>
          <w:w w:val="115"/>
        </w:rPr>
        <w:t xml:space="preserve"> </w:t>
      </w:r>
      <w:r w:rsidRPr="00005DA0">
        <w:rPr>
          <w:color w:val="000000"/>
          <w:w w:val="115"/>
        </w:rPr>
        <w:t>ч</w:t>
      </w:r>
      <w:r w:rsidR="007C6E3D">
        <w:rPr>
          <w:color w:val="000000"/>
          <w:w w:val="115"/>
        </w:rPr>
        <w:t>;</w:t>
      </w:r>
    </w:p>
    <w:p w14:paraId="1E75B54C" w14:textId="77777777" w:rsidR="005B2FBF" w:rsidRPr="00005DA0" w:rsidRDefault="00005DA0" w:rsidP="007C6E3D">
      <w:pPr>
        <w:pStyle w:val="a5"/>
        <w:numPr>
          <w:ilvl w:val="0"/>
          <w:numId w:val="24"/>
        </w:numPr>
        <w:jc w:val="both"/>
        <w:rPr>
          <w:color w:val="000000"/>
        </w:rPr>
      </w:pPr>
      <w:r w:rsidRPr="00005DA0">
        <w:rPr>
          <w:color w:val="000000"/>
          <w:w w:val="115"/>
        </w:rPr>
        <w:t>на</w:t>
      </w:r>
      <w:r w:rsidRPr="00005DA0">
        <w:rPr>
          <w:color w:val="000000"/>
          <w:spacing w:val="1"/>
          <w:w w:val="115"/>
        </w:rPr>
        <w:t xml:space="preserve"> </w:t>
      </w:r>
      <w:r w:rsidRPr="00005DA0">
        <w:rPr>
          <w:color w:val="000000"/>
          <w:w w:val="115"/>
        </w:rPr>
        <w:t>уроки внеклассного</w:t>
      </w:r>
      <w:r w:rsidRPr="00005DA0">
        <w:rPr>
          <w:color w:val="000000"/>
          <w:spacing w:val="1"/>
          <w:w w:val="115"/>
        </w:rPr>
        <w:t xml:space="preserve"> </w:t>
      </w:r>
      <w:r w:rsidRPr="00005DA0">
        <w:rPr>
          <w:color w:val="000000"/>
          <w:w w:val="115"/>
        </w:rPr>
        <w:t>чтения</w:t>
      </w:r>
      <w:r w:rsidRPr="00005DA0">
        <w:rPr>
          <w:color w:val="000000"/>
          <w:spacing w:val="1"/>
          <w:w w:val="115"/>
        </w:rPr>
        <w:t xml:space="preserve"> </w:t>
      </w:r>
      <w:r w:rsidRPr="00005DA0">
        <w:rPr>
          <w:color w:val="000000"/>
          <w:w w:val="115"/>
        </w:rPr>
        <w:t>2 ч</w:t>
      </w:r>
      <w:r w:rsidR="007C6E3D">
        <w:rPr>
          <w:color w:val="000000"/>
          <w:w w:val="115"/>
        </w:rPr>
        <w:t>;</w:t>
      </w:r>
    </w:p>
    <w:p w14:paraId="24B8F05D" w14:textId="77777777" w:rsidR="005B2FBF" w:rsidRPr="00005DA0" w:rsidRDefault="00005DA0" w:rsidP="007C6E3D">
      <w:pPr>
        <w:pStyle w:val="a5"/>
        <w:numPr>
          <w:ilvl w:val="0"/>
          <w:numId w:val="24"/>
        </w:numPr>
        <w:jc w:val="both"/>
        <w:rPr>
          <w:color w:val="000000"/>
        </w:rPr>
      </w:pPr>
      <w:r w:rsidRPr="00005DA0">
        <w:rPr>
          <w:color w:val="000000"/>
          <w:w w:val="115"/>
        </w:rPr>
        <w:t>итоговые</w:t>
      </w:r>
      <w:r w:rsidRPr="00005DA0">
        <w:rPr>
          <w:color w:val="000000"/>
          <w:spacing w:val="-4"/>
          <w:w w:val="115"/>
        </w:rPr>
        <w:t xml:space="preserve"> </w:t>
      </w:r>
      <w:r w:rsidRPr="00005DA0">
        <w:rPr>
          <w:color w:val="000000"/>
          <w:w w:val="115"/>
        </w:rPr>
        <w:t>контрольные</w:t>
      </w:r>
      <w:r w:rsidRPr="00005DA0">
        <w:rPr>
          <w:color w:val="000000"/>
          <w:spacing w:val="-5"/>
          <w:w w:val="115"/>
        </w:rPr>
        <w:t xml:space="preserve"> </w:t>
      </w:r>
      <w:r w:rsidRPr="00005DA0">
        <w:rPr>
          <w:color w:val="000000"/>
          <w:w w:val="115"/>
        </w:rPr>
        <w:t>работы</w:t>
      </w:r>
      <w:r w:rsidRPr="00005DA0">
        <w:rPr>
          <w:color w:val="000000"/>
          <w:spacing w:val="-4"/>
          <w:w w:val="115"/>
        </w:rPr>
        <w:t xml:space="preserve"> </w:t>
      </w:r>
      <w:r w:rsidRPr="00005DA0">
        <w:rPr>
          <w:color w:val="000000"/>
          <w:w w:val="115"/>
        </w:rPr>
        <w:t>2</w:t>
      </w:r>
      <w:r w:rsidRPr="00005DA0">
        <w:rPr>
          <w:color w:val="000000"/>
          <w:spacing w:val="-4"/>
          <w:w w:val="115"/>
        </w:rPr>
        <w:t xml:space="preserve"> </w:t>
      </w:r>
      <w:r w:rsidRPr="00005DA0">
        <w:rPr>
          <w:color w:val="000000"/>
          <w:w w:val="115"/>
        </w:rPr>
        <w:t>ч</w:t>
      </w:r>
      <w:r w:rsidR="007C6E3D">
        <w:rPr>
          <w:color w:val="000000"/>
          <w:w w:val="115"/>
        </w:rPr>
        <w:t>;</w:t>
      </w:r>
    </w:p>
    <w:p w14:paraId="65E9EBC3" w14:textId="77777777" w:rsidR="005B2FBF" w:rsidRPr="00005DA0" w:rsidRDefault="00005DA0" w:rsidP="007C6E3D">
      <w:pPr>
        <w:pStyle w:val="a5"/>
        <w:numPr>
          <w:ilvl w:val="0"/>
          <w:numId w:val="24"/>
        </w:numPr>
        <w:jc w:val="both"/>
        <w:rPr>
          <w:color w:val="000000"/>
        </w:rPr>
      </w:pPr>
      <w:r w:rsidRPr="00005DA0">
        <w:rPr>
          <w:color w:val="000000"/>
          <w:w w:val="115"/>
        </w:rPr>
        <w:t>резервные</w:t>
      </w:r>
      <w:r w:rsidRPr="00005DA0">
        <w:rPr>
          <w:color w:val="000000"/>
          <w:spacing w:val="-3"/>
          <w:w w:val="115"/>
        </w:rPr>
        <w:t xml:space="preserve"> </w:t>
      </w:r>
      <w:r w:rsidRPr="00005DA0">
        <w:rPr>
          <w:color w:val="000000"/>
          <w:w w:val="115"/>
        </w:rPr>
        <w:t>уроки</w:t>
      </w:r>
      <w:r w:rsidRPr="00005DA0">
        <w:rPr>
          <w:color w:val="000000"/>
          <w:spacing w:val="-4"/>
          <w:w w:val="115"/>
        </w:rPr>
        <w:t xml:space="preserve"> </w:t>
      </w:r>
      <w:r w:rsidRPr="00005DA0">
        <w:rPr>
          <w:color w:val="000000"/>
          <w:w w:val="115"/>
        </w:rPr>
        <w:t>6</w:t>
      </w:r>
      <w:r w:rsidRPr="00005DA0">
        <w:rPr>
          <w:color w:val="000000"/>
          <w:spacing w:val="-3"/>
          <w:w w:val="115"/>
        </w:rPr>
        <w:t xml:space="preserve"> </w:t>
      </w:r>
      <w:r w:rsidRPr="00005DA0">
        <w:rPr>
          <w:color w:val="000000"/>
          <w:w w:val="115"/>
        </w:rPr>
        <w:t>ч</w:t>
      </w:r>
      <w:r w:rsidR="007C6E3D">
        <w:rPr>
          <w:color w:val="000000"/>
          <w:w w:val="115"/>
        </w:rPr>
        <w:t>.</w:t>
      </w:r>
    </w:p>
    <w:p w14:paraId="5A0678B9" w14:textId="77777777" w:rsidR="005B2FBF" w:rsidRPr="00005DA0" w:rsidRDefault="005B2FBF" w:rsidP="00C8571D">
      <w:pPr>
        <w:pStyle w:val="a5"/>
        <w:jc w:val="center"/>
        <w:rPr>
          <w:color w:val="00000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046"/>
      </w:tblGrid>
      <w:tr w:rsidR="00005DA0" w:rsidRPr="00005DA0" w14:paraId="03233498" w14:textId="77777777" w:rsidTr="0027773B">
        <w:trPr>
          <w:trHeight w:val="550"/>
        </w:trPr>
        <w:tc>
          <w:tcPr>
            <w:tcW w:w="1928" w:type="dxa"/>
          </w:tcPr>
          <w:p w14:paraId="455225BA" w14:textId="77777777" w:rsidR="005B2FBF" w:rsidRPr="00C8571D" w:rsidRDefault="00005DA0" w:rsidP="00C8571D">
            <w:pPr>
              <w:jc w:val="center"/>
              <w:rPr>
                <w:b/>
              </w:rPr>
            </w:pPr>
            <w:r w:rsidRPr="00C8571D">
              <w:rPr>
                <w:b/>
              </w:rPr>
              <w:t>Тематический блок/раздел</w:t>
            </w:r>
          </w:p>
        </w:tc>
        <w:tc>
          <w:tcPr>
            <w:tcW w:w="3175" w:type="dxa"/>
          </w:tcPr>
          <w:p w14:paraId="7B7E2636" w14:textId="77777777" w:rsidR="005B2FBF" w:rsidRPr="00C8571D" w:rsidRDefault="00005DA0" w:rsidP="00C8571D">
            <w:pPr>
              <w:jc w:val="center"/>
              <w:rPr>
                <w:b/>
              </w:rPr>
            </w:pPr>
            <w:r w:rsidRPr="00C8571D">
              <w:rPr>
                <w:b/>
              </w:rPr>
              <w:t>Основное содержание</w:t>
            </w:r>
          </w:p>
        </w:tc>
        <w:tc>
          <w:tcPr>
            <w:tcW w:w="5046" w:type="dxa"/>
            <w:tcBorders>
              <w:bottom w:val="single" w:sz="6" w:space="0" w:color="000000"/>
            </w:tcBorders>
          </w:tcPr>
          <w:p w14:paraId="318CD70F" w14:textId="77777777" w:rsidR="005B2FBF" w:rsidRPr="00C8571D" w:rsidRDefault="00005DA0" w:rsidP="00C8571D">
            <w:pPr>
              <w:jc w:val="center"/>
              <w:rPr>
                <w:b/>
              </w:rPr>
            </w:pPr>
            <w:r w:rsidRPr="00C8571D">
              <w:rPr>
                <w:b/>
              </w:rPr>
              <w:t>Основные виды деятельности обучающихся</w:t>
            </w:r>
          </w:p>
        </w:tc>
      </w:tr>
      <w:tr w:rsidR="00005DA0" w:rsidRPr="00005DA0" w14:paraId="064EDC3C" w14:textId="77777777" w:rsidTr="0027773B">
        <w:trPr>
          <w:trHeight w:val="2707"/>
        </w:trPr>
        <w:tc>
          <w:tcPr>
            <w:tcW w:w="1928" w:type="dxa"/>
            <w:tcBorders>
              <w:left w:val="single" w:sz="6" w:space="0" w:color="000000"/>
            </w:tcBorders>
          </w:tcPr>
          <w:p w14:paraId="78A54C09" w14:textId="77777777" w:rsidR="005B2FBF" w:rsidRPr="00C8571D" w:rsidRDefault="00005DA0" w:rsidP="00C8571D">
            <w:pPr>
              <w:jc w:val="center"/>
            </w:pPr>
            <w:r w:rsidRPr="00C8571D">
              <w:t>Древнерусская литература (2 ч)</w:t>
            </w:r>
          </w:p>
        </w:tc>
        <w:tc>
          <w:tcPr>
            <w:tcW w:w="3175" w:type="dxa"/>
            <w:tcBorders>
              <w:bottom w:val="single" w:sz="6" w:space="0" w:color="000000"/>
            </w:tcBorders>
          </w:tcPr>
          <w:p w14:paraId="7862E48A" w14:textId="77777777" w:rsidR="005B2FBF" w:rsidRPr="00C8571D" w:rsidRDefault="00005DA0" w:rsidP="00C8571D">
            <w:pPr>
              <w:jc w:val="center"/>
            </w:pPr>
            <w:r w:rsidRPr="00C8571D">
              <w:t>Житийная литература (одно произведение по выбору).</w:t>
            </w:r>
          </w:p>
          <w:p w14:paraId="04E668DD" w14:textId="77777777" w:rsidR="005B2FBF" w:rsidRPr="00C8571D" w:rsidRDefault="00005DA0" w:rsidP="00C8571D">
            <w:pPr>
              <w:jc w:val="center"/>
            </w:pPr>
            <w:r w:rsidRPr="00C8571D">
              <w:t xml:space="preserve">Например, «Житие Сергия Радонежского», «Житие </w:t>
            </w:r>
            <w:r w:rsidR="007C6E3D" w:rsidRPr="00C8571D">
              <w:t>прото</w:t>
            </w:r>
            <w:r w:rsidRPr="00C8571D">
              <w:t>попа Аввакума, им самим написанное» (2 ч)</w:t>
            </w:r>
          </w:p>
        </w:tc>
        <w:tc>
          <w:tcPr>
            <w:tcW w:w="5046" w:type="dxa"/>
            <w:tcBorders>
              <w:top w:val="single" w:sz="6" w:space="0" w:color="000000"/>
              <w:bottom w:val="single" w:sz="6" w:space="0" w:color="000000"/>
            </w:tcBorders>
          </w:tcPr>
          <w:p w14:paraId="16519AF6" w14:textId="77777777" w:rsidR="005B2FBF" w:rsidRPr="00C8571D" w:rsidRDefault="00005DA0" w:rsidP="00C8571D">
            <w:pPr>
              <w:jc w:val="center"/>
            </w:pPr>
            <w:r w:rsidRPr="00C8571D">
              <w:t xml:space="preserve">Воспринимать и выразительно читать произведения древнерусской литературы. Выражать личное читательское отношение к прочитанному. Составлять тезисный план статьи учебника. </w:t>
            </w:r>
            <w:r w:rsidR="00C8571D">
              <w:t>Устно или письмен</w:t>
            </w:r>
            <w:r w:rsidRPr="00C8571D">
              <w:t xml:space="preserve">но отвечать на вопросы. Участвовать в коллективном диалоге. Составлять лексические </w:t>
            </w:r>
            <w:r w:rsidR="00C8571D">
              <w:t>и историко-куль</w:t>
            </w:r>
            <w:r w:rsidRPr="00C8571D">
              <w:t>турные комментарии. Анализировать произведение</w:t>
            </w:r>
          </w:p>
          <w:p w14:paraId="53B29D71" w14:textId="77777777" w:rsidR="005B2FBF" w:rsidRPr="00C8571D" w:rsidRDefault="00005DA0" w:rsidP="00C8571D">
            <w:pPr>
              <w:jc w:val="center"/>
            </w:pPr>
            <w:r w:rsidRPr="00C8571D">
              <w:t>с учётом его жан</w:t>
            </w:r>
            <w:r w:rsidR="00C8571D">
              <w:t>ровых особенностей. Характеризо</w:t>
            </w:r>
            <w:r w:rsidRPr="00C8571D">
              <w:t>вать героев произведения. Определять черты жанра жития и их отличия от других жанров древнерусской литературы. Письменно отвечать на проблемный вопрос.</w:t>
            </w:r>
          </w:p>
        </w:tc>
      </w:tr>
      <w:tr w:rsidR="00C8571D" w:rsidRPr="00005DA0" w14:paraId="2EEFC7CB" w14:textId="77777777" w:rsidTr="0027773B">
        <w:trPr>
          <w:trHeight w:val="4048"/>
        </w:trPr>
        <w:tc>
          <w:tcPr>
            <w:tcW w:w="1928" w:type="dxa"/>
            <w:tcBorders>
              <w:left w:val="single" w:sz="6" w:space="0" w:color="000000"/>
            </w:tcBorders>
          </w:tcPr>
          <w:p w14:paraId="1A6397A8" w14:textId="77777777" w:rsidR="00C8571D" w:rsidRPr="00C8571D" w:rsidRDefault="00C8571D" w:rsidP="00C8571D">
            <w:pPr>
              <w:jc w:val="center"/>
            </w:pPr>
            <w:r w:rsidRPr="00C8571D">
              <w:lastRenderedPageBreak/>
              <w:t>Литература XVIII века (3 ч)</w:t>
            </w:r>
          </w:p>
        </w:tc>
        <w:tc>
          <w:tcPr>
            <w:tcW w:w="3175" w:type="dxa"/>
            <w:tcBorders>
              <w:top w:val="single" w:sz="6" w:space="0" w:color="000000"/>
            </w:tcBorders>
          </w:tcPr>
          <w:p w14:paraId="79BDC1CC" w14:textId="77777777" w:rsidR="00C8571D" w:rsidRPr="00C8571D" w:rsidRDefault="00C8571D" w:rsidP="00C8571D">
            <w:pPr>
              <w:jc w:val="center"/>
            </w:pPr>
            <w:r w:rsidRPr="00C8571D">
              <w:t>Д. И. Фонвизин. Комедия</w:t>
            </w:r>
          </w:p>
          <w:p w14:paraId="7FC0B108" w14:textId="77777777" w:rsidR="00C8571D" w:rsidRPr="00C8571D" w:rsidRDefault="00C8571D" w:rsidP="00C8571D">
            <w:pPr>
              <w:jc w:val="center"/>
            </w:pPr>
            <w:r w:rsidRPr="00C8571D">
              <w:t>«Недоросль» (3 ч)</w:t>
            </w:r>
          </w:p>
        </w:tc>
        <w:tc>
          <w:tcPr>
            <w:tcW w:w="5046" w:type="dxa"/>
            <w:tcBorders>
              <w:top w:val="single" w:sz="6" w:space="0" w:color="000000"/>
            </w:tcBorders>
          </w:tcPr>
          <w:p w14:paraId="1E547EE9" w14:textId="77777777" w:rsidR="00C8571D" w:rsidRPr="00C8571D" w:rsidRDefault="00C8571D" w:rsidP="00C8571D">
            <w:pPr>
              <w:jc w:val="center"/>
            </w:pPr>
            <w:r w:rsidRPr="00C8571D">
              <w:t>Воспринимать и выразительно читать драматическое произведение (в том числе по ролям). Выражать личное читательское отношение к прочитанному.</w:t>
            </w:r>
          </w:p>
          <w:p w14:paraId="2A9585FD" w14:textId="77777777" w:rsidR="00C8571D" w:rsidRPr="00C8571D" w:rsidRDefault="00C8571D" w:rsidP="00C8571D">
            <w:pPr>
              <w:jc w:val="center"/>
            </w:pPr>
            <w:r w:rsidRPr="00C8571D">
              <w:t>Составлять тезисный план статьи учебника. Устно или письменно отвечать на вопросы. Участвовать в коллективном диалоге. Составлять лексические</w:t>
            </w:r>
          </w:p>
          <w:p w14:paraId="4542107A" w14:textId="77777777" w:rsidR="00C8571D" w:rsidRPr="00005DA0" w:rsidRDefault="00C8571D" w:rsidP="00C8571D">
            <w:pPr>
              <w:pStyle w:val="TableParagraph"/>
              <w:ind w:left="0"/>
              <w:jc w:val="center"/>
              <w:rPr>
                <w:color w:val="000000"/>
                <w:sz w:val="20"/>
                <w:szCs w:val="20"/>
              </w:rPr>
            </w:pPr>
            <w:r w:rsidRPr="00005DA0">
              <w:rPr>
                <w:color w:val="000000"/>
                <w:w w:val="115"/>
                <w:sz w:val="20"/>
                <w:szCs w:val="20"/>
              </w:rPr>
              <w:t>и</w:t>
            </w:r>
            <w:r w:rsidRPr="00005DA0">
              <w:rPr>
                <w:color w:val="000000"/>
                <w:spacing w:val="5"/>
                <w:w w:val="115"/>
                <w:sz w:val="20"/>
                <w:szCs w:val="20"/>
              </w:rPr>
              <w:t xml:space="preserve"> </w:t>
            </w:r>
            <w:r w:rsidRPr="00005DA0">
              <w:rPr>
                <w:color w:val="000000"/>
                <w:w w:val="115"/>
                <w:sz w:val="20"/>
                <w:szCs w:val="20"/>
              </w:rPr>
              <w:t>историко-культурные комментарии.</w:t>
            </w:r>
            <w:r w:rsidRPr="00005DA0">
              <w:rPr>
                <w:color w:val="000000"/>
                <w:spacing w:val="1"/>
                <w:w w:val="115"/>
                <w:sz w:val="20"/>
                <w:szCs w:val="20"/>
              </w:rPr>
              <w:t xml:space="preserve"> </w:t>
            </w:r>
            <w:r>
              <w:rPr>
                <w:color w:val="000000"/>
                <w:w w:val="115"/>
                <w:sz w:val="20"/>
                <w:szCs w:val="20"/>
              </w:rPr>
              <w:t>Анализиро</w:t>
            </w:r>
            <w:r w:rsidRPr="00005DA0">
              <w:rPr>
                <w:color w:val="000000"/>
                <w:w w:val="115"/>
                <w:sz w:val="20"/>
                <w:szCs w:val="20"/>
              </w:rPr>
              <w:t>вать произведение с учётом его родо-жанровой</w:t>
            </w:r>
            <w:r w:rsidRPr="00005DA0">
              <w:rPr>
                <w:color w:val="000000"/>
                <w:spacing w:val="1"/>
                <w:w w:val="115"/>
                <w:sz w:val="20"/>
                <w:szCs w:val="20"/>
              </w:rPr>
              <w:t xml:space="preserve"> </w:t>
            </w:r>
            <w:r w:rsidRPr="00005DA0">
              <w:rPr>
                <w:color w:val="000000"/>
                <w:w w:val="115"/>
                <w:sz w:val="20"/>
                <w:szCs w:val="20"/>
              </w:rPr>
              <w:t>принадлежности.</w:t>
            </w:r>
            <w:r w:rsidRPr="00005DA0">
              <w:rPr>
                <w:color w:val="000000"/>
                <w:spacing w:val="1"/>
                <w:w w:val="115"/>
                <w:sz w:val="20"/>
                <w:szCs w:val="20"/>
              </w:rPr>
              <w:t xml:space="preserve"> </w:t>
            </w:r>
            <w:r w:rsidRPr="00005DA0">
              <w:rPr>
                <w:color w:val="000000"/>
                <w:w w:val="115"/>
                <w:sz w:val="20"/>
                <w:szCs w:val="20"/>
              </w:rPr>
              <w:t>Выявлять</w:t>
            </w:r>
            <w:r w:rsidRPr="00005DA0">
              <w:rPr>
                <w:color w:val="000000"/>
                <w:spacing w:val="1"/>
                <w:w w:val="115"/>
                <w:sz w:val="20"/>
                <w:szCs w:val="20"/>
              </w:rPr>
              <w:t xml:space="preserve"> </w:t>
            </w:r>
            <w:r w:rsidRPr="00005DA0">
              <w:rPr>
                <w:color w:val="000000"/>
                <w:w w:val="115"/>
                <w:sz w:val="20"/>
                <w:szCs w:val="20"/>
              </w:rPr>
              <w:t>характерные</w:t>
            </w:r>
            <w:r w:rsidRPr="00005DA0">
              <w:rPr>
                <w:color w:val="000000"/>
                <w:spacing w:val="1"/>
                <w:w w:val="115"/>
                <w:sz w:val="20"/>
                <w:szCs w:val="20"/>
              </w:rPr>
              <w:t xml:space="preserve"> </w:t>
            </w:r>
            <w:r w:rsidRPr="00005DA0">
              <w:rPr>
                <w:color w:val="000000"/>
                <w:w w:val="115"/>
                <w:sz w:val="20"/>
                <w:szCs w:val="20"/>
              </w:rPr>
              <w:t>для</w:t>
            </w:r>
            <w:r w:rsidRPr="00005DA0">
              <w:rPr>
                <w:color w:val="000000"/>
                <w:spacing w:val="1"/>
                <w:w w:val="115"/>
                <w:sz w:val="20"/>
                <w:szCs w:val="20"/>
              </w:rPr>
              <w:t xml:space="preserve"> </w:t>
            </w:r>
            <w:r>
              <w:rPr>
                <w:color w:val="000000"/>
                <w:w w:val="115"/>
                <w:sz w:val="20"/>
                <w:szCs w:val="20"/>
              </w:rPr>
              <w:t>произ</w:t>
            </w:r>
            <w:r w:rsidRPr="00005DA0">
              <w:rPr>
                <w:color w:val="000000"/>
                <w:w w:val="115"/>
                <w:sz w:val="20"/>
                <w:szCs w:val="20"/>
              </w:rPr>
              <w:t>ведений</w:t>
            </w:r>
            <w:r w:rsidRPr="00005DA0">
              <w:rPr>
                <w:color w:val="000000"/>
                <w:spacing w:val="4"/>
                <w:w w:val="115"/>
                <w:sz w:val="20"/>
                <w:szCs w:val="20"/>
              </w:rPr>
              <w:t xml:space="preserve"> </w:t>
            </w:r>
            <w:r w:rsidRPr="00005DA0">
              <w:rPr>
                <w:color w:val="000000"/>
                <w:w w:val="115"/>
                <w:sz w:val="20"/>
                <w:szCs w:val="20"/>
              </w:rPr>
              <w:t>русской</w:t>
            </w:r>
            <w:r w:rsidRPr="00005DA0">
              <w:rPr>
                <w:color w:val="000000"/>
                <w:spacing w:val="4"/>
                <w:w w:val="115"/>
                <w:sz w:val="20"/>
                <w:szCs w:val="20"/>
              </w:rPr>
              <w:t xml:space="preserve"> </w:t>
            </w:r>
            <w:r w:rsidRPr="00005DA0">
              <w:rPr>
                <w:color w:val="000000"/>
                <w:w w:val="115"/>
                <w:sz w:val="20"/>
                <w:szCs w:val="20"/>
              </w:rPr>
              <w:t>литературы</w:t>
            </w:r>
            <w:r w:rsidRPr="00005DA0">
              <w:rPr>
                <w:color w:val="000000"/>
                <w:spacing w:val="4"/>
                <w:w w:val="115"/>
                <w:sz w:val="20"/>
                <w:szCs w:val="20"/>
              </w:rPr>
              <w:t xml:space="preserve"> </w:t>
            </w:r>
            <w:r w:rsidRPr="00005DA0">
              <w:rPr>
                <w:color w:val="000000"/>
                <w:w w:val="115"/>
                <w:sz w:val="20"/>
                <w:szCs w:val="20"/>
              </w:rPr>
              <w:t>XVIII</w:t>
            </w:r>
            <w:r w:rsidRPr="00005DA0">
              <w:rPr>
                <w:color w:val="000000"/>
                <w:spacing w:val="4"/>
                <w:w w:val="115"/>
                <w:sz w:val="20"/>
                <w:szCs w:val="20"/>
              </w:rPr>
              <w:t xml:space="preserve"> </w:t>
            </w:r>
            <w:r w:rsidRPr="00005DA0">
              <w:rPr>
                <w:color w:val="000000"/>
                <w:w w:val="115"/>
                <w:sz w:val="20"/>
                <w:szCs w:val="20"/>
              </w:rPr>
              <w:t>века</w:t>
            </w:r>
            <w:r w:rsidRPr="00005DA0">
              <w:rPr>
                <w:color w:val="000000"/>
                <w:spacing w:val="4"/>
                <w:w w:val="115"/>
                <w:sz w:val="20"/>
                <w:szCs w:val="20"/>
              </w:rPr>
              <w:t xml:space="preserve"> </w:t>
            </w:r>
            <w:r w:rsidRPr="00005DA0">
              <w:rPr>
                <w:color w:val="000000"/>
                <w:w w:val="115"/>
                <w:sz w:val="20"/>
                <w:szCs w:val="20"/>
              </w:rPr>
              <w:t>темы,</w:t>
            </w:r>
            <w:r w:rsidRPr="00005DA0">
              <w:rPr>
                <w:color w:val="000000"/>
                <w:spacing w:val="5"/>
                <w:w w:val="115"/>
                <w:sz w:val="20"/>
                <w:szCs w:val="20"/>
              </w:rPr>
              <w:t xml:space="preserve"> </w:t>
            </w:r>
            <w:r w:rsidRPr="00005DA0">
              <w:rPr>
                <w:color w:val="000000"/>
                <w:w w:val="115"/>
                <w:sz w:val="20"/>
                <w:szCs w:val="20"/>
              </w:rPr>
              <w:t>образы</w:t>
            </w:r>
            <w:r w:rsidRPr="00005DA0">
              <w:rPr>
                <w:color w:val="000000"/>
                <w:spacing w:val="-49"/>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приёмы</w:t>
            </w:r>
            <w:r w:rsidRPr="00005DA0">
              <w:rPr>
                <w:color w:val="000000"/>
                <w:spacing w:val="8"/>
                <w:w w:val="115"/>
                <w:sz w:val="20"/>
                <w:szCs w:val="20"/>
              </w:rPr>
              <w:t xml:space="preserve"> </w:t>
            </w:r>
            <w:r w:rsidRPr="00005DA0">
              <w:rPr>
                <w:color w:val="000000"/>
                <w:w w:val="115"/>
                <w:sz w:val="20"/>
                <w:szCs w:val="20"/>
              </w:rPr>
              <w:t>изображения</w:t>
            </w:r>
            <w:r w:rsidRPr="00005DA0">
              <w:rPr>
                <w:color w:val="000000"/>
                <w:spacing w:val="7"/>
                <w:w w:val="115"/>
                <w:sz w:val="20"/>
                <w:szCs w:val="20"/>
              </w:rPr>
              <w:t xml:space="preserve"> </w:t>
            </w:r>
            <w:r w:rsidRPr="00005DA0">
              <w:rPr>
                <w:color w:val="000000"/>
                <w:w w:val="115"/>
                <w:sz w:val="20"/>
                <w:szCs w:val="20"/>
              </w:rPr>
              <w:t>человека.</w:t>
            </w:r>
            <w:r w:rsidRPr="00005DA0">
              <w:rPr>
                <w:color w:val="000000"/>
                <w:spacing w:val="8"/>
                <w:w w:val="115"/>
                <w:sz w:val="20"/>
                <w:szCs w:val="20"/>
              </w:rPr>
              <w:t xml:space="preserve"> </w:t>
            </w:r>
            <w:r w:rsidRPr="00005DA0">
              <w:rPr>
                <w:color w:val="000000"/>
                <w:w w:val="115"/>
                <w:sz w:val="20"/>
                <w:szCs w:val="20"/>
              </w:rPr>
              <w:t>Составлять</w:t>
            </w:r>
            <w:r w:rsidRPr="00005DA0">
              <w:rPr>
                <w:color w:val="000000"/>
                <w:spacing w:val="7"/>
                <w:w w:val="115"/>
                <w:sz w:val="20"/>
                <w:szCs w:val="20"/>
              </w:rPr>
              <w:t xml:space="preserve"> </w:t>
            </w:r>
            <w:r>
              <w:rPr>
                <w:color w:val="000000"/>
                <w:w w:val="115"/>
                <w:sz w:val="20"/>
                <w:szCs w:val="20"/>
              </w:rPr>
              <w:t>харак</w:t>
            </w:r>
            <w:r w:rsidRPr="00005DA0">
              <w:rPr>
                <w:color w:val="000000"/>
                <w:w w:val="115"/>
                <w:sz w:val="20"/>
                <w:szCs w:val="20"/>
              </w:rPr>
              <w:t>теристики</w:t>
            </w:r>
            <w:r w:rsidRPr="00005DA0">
              <w:rPr>
                <w:color w:val="000000"/>
                <w:spacing w:val="-4"/>
                <w:w w:val="115"/>
                <w:sz w:val="20"/>
                <w:szCs w:val="20"/>
              </w:rPr>
              <w:t xml:space="preserve"> </w:t>
            </w:r>
            <w:r w:rsidRPr="00005DA0">
              <w:rPr>
                <w:color w:val="000000"/>
                <w:w w:val="115"/>
                <w:sz w:val="20"/>
                <w:szCs w:val="20"/>
              </w:rPr>
              <w:t>главных</w:t>
            </w:r>
            <w:r w:rsidRPr="00005DA0">
              <w:rPr>
                <w:color w:val="000000"/>
                <w:spacing w:val="-4"/>
                <w:w w:val="115"/>
                <w:sz w:val="20"/>
                <w:szCs w:val="20"/>
              </w:rPr>
              <w:t xml:space="preserve"> </w:t>
            </w:r>
            <w:r w:rsidRPr="00005DA0">
              <w:rPr>
                <w:color w:val="000000"/>
                <w:w w:val="115"/>
                <w:sz w:val="20"/>
                <w:szCs w:val="20"/>
              </w:rPr>
              <w:t>героев,</w:t>
            </w:r>
            <w:r w:rsidRPr="00005DA0">
              <w:rPr>
                <w:color w:val="000000"/>
                <w:spacing w:val="-4"/>
                <w:w w:val="115"/>
                <w:sz w:val="20"/>
                <w:szCs w:val="20"/>
              </w:rPr>
              <w:t xml:space="preserve"> </w:t>
            </w:r>
            <w:r w:rsidRPr="00005DA0">
              <w:rPr>
                <w:color w:val="000000"/>
                <w:w w:val="115"/>
                <w:sz w:val="20"/>
                <w:szCs w:val="20"/>
              </w:rPr>
              <w:t>в</w:t>
            </w:r>
            <w:r w:rsidRPr="00005DA0">
              <w:rPr>
                <w:color w:val="000000"/>
                <w:spacing w:val="-4"/>
                <w:w w:val="115"/>
                <w:sz w:val="20"/>
                <w:szCs w:val="20"/>
              </w:rPr>
              <w:t xml:space="preserve"> </w:t>
            </w:r>
            <w:r w:rsidRPr="00005DA0">
              <w:rPr>
                <w:color w:val="000000"/>
                <w:w w:val="115"/>
                <w:sz w:val="20"/>
                <w:szCs w:val="20"/>
              </w:rPr>
              <w:t>том</w:t>
            </w:r>
            <w:r w:rsidRPr="00005DA0">
              <w:rPr>
                <w:color w:val="000000"/>
                <w:spacing w:val="-4"/>
                <w:w w:val="115"/>
                <w:sz w:val="20"/>
                <w:szCs w:val="20"/>
              </w:rPr>
              <w:t xml:space="preserve"> </w:t>
            </w:r>
            <w:r w:rsidRPr="00005DA0">
              <w:rPr>
                <w:color w:val="000000"/>
                <w:w w:val="115"/>
                <w:sz w:val="20"/>
                <w:szCs w:val="20"/>
              </w:rPr>
              <w:t>числе</w:t>
            </w:r>
            <w:r w:rsidRPr="00005DA0">
              <w:rPr>
                <w:color w:val="000000"/>
                <w:spacing w:val="-4"/>
                <w:w w:val="115"/>
                <w:sz w:val="20"/>
                <w:szCs w:val="20"/>
              </w:rPr>
              <w:t xml:space="preserve"> </w:t>
            </w:r>
            <w:r w:rsidRPr="00005DA0">
              <w:rPr>
                <w:color w:val="000000"/>
                <w:w w:val="115"/>
                <w:sz w:val="20"/>
                <w:szCs w:val="20"/>
              </w:rPr>
              <w:t>речевые.</w:t>
            </w:r>
          </w:p>
          <w:p w14:paraId="127F02CC" w14:textId="77777777" w:rsidR="00C8571D" w:rsidRPr="00005DA0" w:rsidRDefault="00C8571D" w:rsidP="00C8571D">
            <w:pPr>
              <w:pStyle w:val="TableParagraph"/>
              <w:ind w:left="0"/>
              <w:jc w:val="center"/>
              <w:rPr>
                <w:color w:val="000000"/>
                <w:sz w:val="20"/>
                <w:szCs w:val="20"/>
              </w:rPr>
            </w:pPr>
            <w:r w:rsidRPr="00005DA0">
              <w:rPr>
                <w:color w:val="000000"/>
                <w:w w:val="115"/>
                <w:sz w:val="20"/>
                <w:szCs w:val="20"/>
              </w:rPr>
              <w:t>Определять</w:t>
            </w:r>
            <w:r w:rsidRPr="00005DA0">
              <w:rPr>
                <w:color w:val="000000"/>
                <w:spacing w:val="11"/>
                <w:w w:val="115"/>
                <w:sz w:val="20"/>
                <w:szCs w:val="20"/>
              </w:rPr>
              <w:t xml:space="preserve"> </w:t>
            </w:r>
            <w:r w:rsidRPr="00005DA0">
              <w:rPr>
                <w:color w:val="000000"/>
                <w:w w:val="115"/>
                <w:sz w:val="20"/>
                <w:szCs w:val="20"/>
              </w:rPr>
              <w:t>черты</w:t>
            </w:r>
            <w:r w:rsidRPr="00005DA0">
              <w:rPr>
                <w:color w:val="000000"/>
                <w:spacing w:val="11"/>
                <w:w w:val="115"/>
                <w:sz w:val="20"/>
                <w:szCs w:val="20"/>
              </w:rPr>
              <w:t xml:space="preserve"> </w:t>
            </w:r>
            <w:r w:rsidRPr="00005DA0">
              <w:rPr>
                <w:color w:val="000000"/>
                <w:w w:val="115"/>
                <w:sz w:val="20"/>
                <w:szCs w:val="20"/>
              </w:rPr>
              <w:t>классицизма</w:t>
            </w:r>
            <w:r w:rsidRPr="00005DA0">
              <w:rPr>
                <w:color w:val="000000"/>
                <w:spacing w:val="11"/>
                <w:w w:val="115"/>
                <w:sz w:val="20"/>
                <w:szCs w:val="20"/>
              </w:rPr>
              <w:t xml:space="preserve"> </w:t>
            </w:r>
            <w:r w:rsidRPr="00005DA0">
              <w:rPr>
                <w:color w:val="000000"/>
                <w:w w:val="115"/>
                <w:sz w:val="20"/>
                <w:szCs w:val="20"/>
              </w:rPr>
              <w:t>в</w:t>
            </w:r>
            <w:r w:rsidRPr="00005DA0">
              <w:rPr>
                <w:color w:val="000000"/>
                <w:spacing w:val="12"/>
                <w:w w:val="115"/>
                <w:sz w:val="20"/>
                <w:szCs w:val="20"/>
              </w:rPr>
              <w:t xml:space="preserve"> </w:t>
            </w:r>
            <w:r w:rsidRPr="00005DA0">
              <w:rPr>
                <w:color w:val="000000"/>
                <w:w w:val="115"/>
                <w:sz w:val="20"/>
                <w:szCs w:val="20"/>
              </w:rPr>
              <w:t>произведении</w:t>
            </w:r>
            <w:r w:rsidRPr="00005DA0">
              <w:rPr>
                <w:color w:val="000000"/>
                <w:spacing w:val="1"/>
                <w:w w:val="115"/>
                <w:sz w:val="20"/>
                <w:szCs w:val="20"/>
              </w:rPr>
              <w:t xml:space="preserve"> </w:t>
            </w:r>
            <w:r w:rsidRPr="00005DA0">
              <w:rPr>
                <w:color w:val="000000"/>
                <w:w w:val="115"/>
                <w:sz w:val="20"/>
                <w:szCs w:val="20"/>
              </w:rPr>
              <w:t>с занесением</w:t>
            </w:r>
            <w:r w:rsidRPr="00005DA0">
              <w:rPr>
                <w:color w:val="000000"/>
                <w:spacing w:val="-1"/>
                <w:w w:val="115"/>
                <w:sz w:val="20"/>
                <w:szCs w:val="20"/>
              </w:rPr>
              <w:t xml:space="preserve"> </w:t>
            </w:r>
            <w:r w:rsidRPr="00005DA0">
              <w:rPr>
                <w:color w:val="000000"/>
                <w:w w:val="115"/>
                <w:sz w:val="20"/>
                <w:szCs w:val="20"/>
              </w:rPr>
              <w:t>информации в таблицу. Письменно</w:t>
            </w:r>
          </w:p>
          <w:p w14:paraId="2D9B03DC" w14:textId="77777777" w:rsidR="00C8571D" w:rsidRPr="00C8571D" w:rsidRDefault="00C8571D" w:rsidP="00C8571D">
            <w:pPr>
              <w:pStyle w:val="TableParagraph"/>
              <w:ind w:left="0"/>
              <w:jc w:val="center"/>
            </w:pPr>
            <w:r w:rsidRPr="00005DA0">
              <w:rPr>
                <w:color w:val="000000"/>
                <w:w w:val="115"/>
                <w:sz w:val="20"/>
                <w:szCs w:val="20"/>
              </w:rPr>
              <w:t>отвечать на проблемный вопрос, писать сочинение на</w:t>
            </w:r>
            <w:r w:rsidRPr="00005DA0">
              <w:rPr>
                <w:color w:val="000000"/>
                <w:spacing w:val="-49"/>
                <w:w w:val="115"/>
                <w:sz w:val="20"/>
                <w:szCs w:val="20"/>
              </w:rPr>
              <w:t xml:space="preserve"> </w:t>
            </w:r>
            <w:r w:rsidRPr="00005DA0">
              <w:rPr>
                <w:color w:val="000000"/>
                <w:w w:val="115"/>
                <w:sz w:val="20"/>
                <w:szCs w:val="20"/>
              </w:rPr>
              <w:t>литературную</w:t>
            </w:r>
            <w:r w:rsidRPr="00005DA0">
              <w:rPr>
                <w:color w:val="000000"/>
                <w:spacing w:val="-9"/>
                <w:w w:val="115"/>
                <w:sz w:val="20"/>
                <w:szCs w:val="20"/>
              </w:rPr>
              <w:t xml:space="preserve"> </w:t>
            </w:r>
            <w:r w:rsidRPr="00005DA0">
              <w:rPr>
                <w:color w:val="000000"/>
                <w:w w:val="115"/>
                <w:sz w:val="20"/>
                <w:szCs w:val="20"/>
              </w:rPr>
              <w:t>тему.</w:t>
            </w:r>
          </w:p>
        </w:tc>
      </w:tr>
      <w:tr w:rsidR="00005DA0" w:rsidRPr="00005DA0" w14:paraId="30D52020" w14:textId="77777777" w:rsidTr="0027773B">
        <w:trPr>
          <w:trHeight w:val="4005"/>
        </w:trPr>
        <w:tc>
          <w:tcPr>
            <w:tcW w:w="1928" w:type="dxa"/>
            <w:tcBorders>
              <w:left w:val="single" w:sz="6" w:space="0" w:color="000000"/>
              <w:bottom w:val="single" w:sz="6" w:space="0" w:color="000000"/>
            </w:tcBorders>
          </w:tcPr>
          <w:p w14:paraId="3FD08B6A" w14:textId="77777777" w:rsidR="005B2FBF" w:rsidRPr="00005DA0" w:rsidRDefault="005B2FBF" w:rsidP="00C8571D">
            <w:pPr>
              <w:pStyle w:val="TableParagraph"/>
              <w:ind w:left="0"/>
              <w:jc w:val="center"/>
              <w:rPr>
                <w:color w:val="000000"/>
                <w:sz w:val="20"/>
                <w:szCs w:val="20"/>
              </w:rPr>
            </w:pPr>
          </w:p>
          <w:p w14:paraId="3E814517"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Литература</w:t>
            </w:r>
            <w:r w:rsidRPr="00005DA0">
              <w:rPr>
                <w:color w:val="000000"/>
                <w:spacing w:val="1"/>
                <w:w w:val="115"/>
                <w:sz w:val="20"/>
                <w:szCs w:val="20"/>
              </w:rPr>
              <w:t xml:space="preserve"> </w:t>
            </w:r>
            <w:r w:rsidRPr="00005DA0">
              <w:rPr>
                <w:color w:val="000000"/>
                <w:w w:val="115"/>
                <w:sz w:val="20"/>
                <w:szCs w:val="20"/>
              </w:rPr>
              <w:t>первой половины</w:t>
            </w:r>
            <w:r w:rsidRPr="00005DA0">
              <w:rPr>
                <w:color w:val="000000"/>
                <w:spacing w:val="-49"/>
                <w:w w:val="115"/>
                <w:sz w:val="20"/>
                <w:szCs w:val="20"/>
              </w:rPr>
              <w:t xml:space="preserve"> </w:t>
            </w:r>
            <w:r w:rsidRPr="00005DA0">
              <w:rPr>
                <w:color w:val="000000"/>
                <w:w w:val="115"/>
                <w:sz w:val="20"/>
                <w:szCs w:val="20"/>
              </w:rPr>
              <w:t>XIX</w:t>
            </w:r>
            <w:r w:rsidRPr="00005DA0">
              <w:rPr>
                <w:color w:val="000000"/>
                <w:spacing w:val="-5"/>
                <w:w w:val="115"/>
                <w:sz w:val="20"/>
                <w:szCs w:val="20"/>
              </w:rPr>
              <w:t xml:space="preserve"> </w:t>
            </w:r>
            <w:r w:rsidRPr="00005DA0">
              <w:rPr>
                <w:color w:val="000000"/>
                <w:w w:val="115"/>
                <w:sz w:val="20"/>
                <w:szCs w:val="20"/>
              </w:rPr>
              <w:t>века</w:t>
            </w:r>
            <w:r w:rsidRPr="00005DA0">
              <w:rPr>
                <w:color w:val="000000"/>
                <w:spacing w:val="-5"/>
                <w:w w:val="115"/>
                <w:sz w:val="20"/>
                <w:szCs w:val="20"/>
              </w:rPr>
              <w:t xml:space="preserve"> </w:t>
            </w:r>
            <w:r w:rsidRPr="00005DA0">
              <w:rPr>
                <w:color w:val="000000"/>
                <w:w w:val="115"/>
                <w:sz w:val="20"/>
                <w:szCs w:val="20"/>
              </w:rPr>
              <w:t>(19</w:t>
            </w:r>
            <w:r w:rsidRPr="00005DA0">
              <w:rPr>
                <w:color w:val="000000"/>
                <w:spacing w:val="-5"/>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00444632" w14:textId="77777777" w:rsidR="005B2FBF" w:rsidRPr="00005DA0" w:rsidRDefault="005B2FBF" w:rsidP="00C8571D">
            <w:pPr>
              <w:pStyle w:val="TableParagraph"/>
              <w:ind w:left="0"/>
              <w:jc w:val="center"/>
              <w:rPr>
                <w:color w:val="000000"/>
                <w:sz w:val="20"/>
                <w:szCs w:val="20"/>
              </w:rPr>
            </w:pPr>
          </w:p>
          <w:p w14:paraId="5645A08A" w14:textId="77777777" w:rsidR="005B2FBF" w:rsidRPr="00005DA0" w:rsidRDefault="00005DA0" w:rsidP="00C8571D">
            <w:pPr>
              <w:pStyle w:val="TableParagraph"/>
              <w:ind w:left="0"/>
              <w:jc w:val="center"/>
              <w:rPr>
                <w:color w:val="000000"/>
                <w:sz w:val="20"/>
                <w:szCs w:val="20"/>
              </w:rPr>
            </w:pPr>
            <w:r w:rsidRPr="00005DA0">
              <w:rPr>
                <w:color w:val="000000"/>
                <w:w w:val="120"/>
                <w:sz w:val="20"/>
                <w:szCs w:val="20"/>
              </w:rPr>
              <w:t>А.</w:t>
            </w:r>
            <w:r w:rsidRPr="00005DA0">
              <w:rPr>
                <w:color w:val="000000"/>
                <w:spacing w:val="-9"/>
                <w:w w:val="120"/>
                <w:sz w:val="20"/>
                <w:szCs w:val="20"/>
              </w:rPr>
              <w:t xml:space="preserve"> </w:t>
            </w:r>
            <w:r w:rsidRPr="00005DA0">
              <w:rPr>
                <w:color w:val="000000"/>
                <w:w w:val="120"/>
                <w:sz w:val="20"/>
                <w:szCs w:val="20"/>
              </w:rPr>
              <w:t>С.</w:t>
            </w:r>
            <w:r w:rsidRPr="00005DA0">
              <w:rPr>
                <w:color w:val="000000"/>
                <w:spacing w:val="-9"/>
                <w:w w:val="120"/>
                <w:sz w:val="20"/>
                <w:szCs w:val="20"/>
              </w:rPr>
              <w:t xml:space="preserve"> </w:t>
            </w:r>
            <w:r w:rsidRPr="00005DA0">
              <w:rPr>
                <w:color w:val="000000"/>
                <w:w w:val="120"/>
                <w:sz w:val="20"/>
                <w:szCs w:val="20"/>
              </w:rPr>
              <w:t>Пушкин.</w:t>
            </w:r>
          </w:p>
          <w:p w14:paraId="482CA6B3"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Стихотворения</w:t>
            </w:r>
            <w:r w:rsidRPr="00005DA0">
              <w:rPr>
                <w:color w:val="000000"/>
                <w:spacing w:val="-8"/>
                <w:w w:val="115"/>
                <w:sz w:val="20"/>
                <w:szCs w:val="20"/>
              </w:rPr>
              <w:t xml:space="preserve"> </w:t>
            </w:r>
            <w:r w:rsidRPr="00005DA0">
              <w:rPr>
                <w:color w:val="000000"/>
                <w:w w:val="115"/>
                <w:sz w:val="20"/>
                <w:szCs w:val="20"/>
              </w:rPr>
              <w:t>(не</w:t>
            </w:r>
            <w:r w:rsidRPr="00005DA0">
              <w:rPr>
                <w:color w:val="000000"/>
                <w:spacing w:val="-8"/>
                <w:w w:val="115"/>
                <w:sz w:val="20"/>
                <w:szCs w:val="20"/>
              </w:rPr>
              <w:t xml:space="preserve"> </w:t>
            </w:r>
            <w:r w:rsidRPr="00005DA0">
              <w:rPr>
                <w:color w:val="000000"/>
                <w:w w:val="115"/>
                <w:sz w:val="20"/>
                <w:szCs w:val="20"/>
              </w:rPr>
              <w:t>менее</w:t>
            </w:r>
            <w:r w:rsidRPr="00005DA0">
              <w:rPr>
                <w:color w:val="000000"/>
                <w:spacing w:val="-8"/>
                <w:w w:val="115"/>
                <w:sz w:val="20"/>
                <w:szCs w:val="20"/>
              </w:rPr>
              <w:t xml:space="preserve"> </w:t>
            </w:r>
            <w:r w:rsidRPr="00005DA0">
              <w:rPr>
                <w:color w:val="000000"/>
                <w:w w:val="115"/>
                <w:sz w:val="20"/>
                <w:szCs w:val="20"/>
              </w:rPr>
              <w:t>двух).</w:t>
            </w:r>
            <w:r w:rsidRPr="00005DA0">
              <w:rPr>
                <w:color w:val="000000"/>
                <w:spacing w:val="-49"/>
                <w:w w:val="115"/>
                <w:sz w:val="20"/>
                <w:szCs w:val="20"/>
              </w:rPr>
              <w:t xml:space="preserve"> </w:t>
            </w:r>
            <w:r w:rsidRPr="00005DA0">
              <w:rPr>
                <w:color w:val="000000"/>
                <w:w w:val="115"/>
                <w:sz w:val="20"/>
                <w:szCs w:val="20"/>
              </w:rPr>
              <w:t>Например,</w:t>
            </w:r>
            <w:r w:rsidRPr="00005DA0">
              <w:rPr>
                <w:color w:val="000000"/>
                <w:spacing w:val="-4"/>
                <w:w w:val="115"/>
                <w:sz w:val="20"/>
                <w:szCs w:val="20"/>
              </w:rPr>
              <w:t xml:space="preserve"> </w:t>
            </w:r>
            <w:r w:rsidRPr="00005DA0">
              <w:rPr>
                <w:color w:val="000000"/>
                <w:w w:val="115"/>
                <w:sz w:val="20"/>
                <w:szCs w:val="20"/>
              </w:rPr>
              <w:t>«К</w:t>
            </w:r>
            <w:r w:rsidRPr="00005DA0">
              <w:rPr>
                <w:color w:val="000000"/>
                <w:spacing w:val="-3"/>
                <w:w w:val="115"/>
                <w:sz w:val="20"/>
                <w:szCs w:val="20"/>
              </w:rPr>
              <w:t xml:space="preserve"> </w:t>
            </w:r>
            <w:r w:rsidRPr="00005DA0">
              <w:rPr>
                <w:color w:val="000000"/>
                <w:w w:val="115"/>
                <w:sz w:val="20"/>
                <w:szCs w:val="20"/>
              </w:rPr>
              <w:t>Чаадаеву»,</w:t>
            </w:r>
          </w:p>
          <w:p w14:paraId="7403FDB6" w14:textId="77777777" w:rsidR="005B2FBF" w:rsidRPr="00005DA0" w:rsidRDefault="00005DA0" w:rsidP="00C8571D">
            <w:pPr>
              <w:pStyle w:val="TableParagraph"/>
              <w:ind w:left="0"/>
              <w:jc w:val="center"/>
              <w:rPr>
                <w:color w:val="000000"/>
                <w:sz w:val="20"/>
                <w:szCs w:val="20"/>
              </w:rPr>
            </w:pPr>
            <w:r w:rsidRPr="00005DA0">
              <w:rPr>
                <w:color w:val="000000"/>
                <w:w w:val="120"/>
                <w:sz w:val="20"/>
                <w:szCs w:val="20"/>
              </w:rPr>
              <w:t>«Анчар»</w:t>
            </w:r>
            <w:r w:rsidRPr="00005DA0">
              <w:rPr>
                <w:color w:val="000000"/>
                <w:spacing w:val="-14"/>
                <w:w w:val="120"/>
                <w:sz w:val="20"/>
                <w:szCs w:val="20"/>
              </w:rPr>
              <w:t xml:space="preserve"> </w:t>
            </w:r>
            <w:r w:rsidRPr="00005DA0">
              <w:rPr>
                <w:color w:val="000000"/>
                <w:w w:val="120"/>
                <w:sz w:val="20"/>
                <w:szCs w:val="20"/>
              </w:rPr>
              <w:t>и</w:t>
            </w:r>
            <w:r w:rsidRPr="00005DA0">
              <w:rPr>
                <w:color w:val="000000"/>
                <w:spacing w:val="-13"/>
                <w:w w:val="120"/>
                <w:sz w:val="20"/>
                <w:szCs w:val="20"/>
              </w:rPr>
              <w:t xml:space="preserve"> </w:t>
            </w:r>
            <w:r w:rsidRPr="00005DA0">
              <w:rPr>
                <w:color w:val="000000"/>
                <w:w w:val="120"/>
                <w:sz w:val="20"/>
                <w:szCs w:val="20"/>
              </w:rPr>
              <w:t>др.</w:t>
            </w:r>
          </w:p>
          <w:p w14:paraId="58292368"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«Маленькие трагедии» (одна</w:t>
            </w:r>
            <w:r w:rsidRPr="00005DA0">
              <w:rPr>
                <w:color w:val="000000"/>
                <w:spacing w:val="-48"/>
                <w:w w:val="115"/>
                <w:sz w:val="20"/>
                <w:szCs w:val="20"/>
              </w:rPr>
              <w:t xml:space="preserve"> </w:t>
            </w:r>
            <w:r w:rsidRPr="00005DA0">
              <w:rPr>
                <w:color w:val="000000"/>
                <w:w w:val="115"/>
                <w:sz w:val="20"/>
                <w:szCs w:val="20"/>
              </w:rPr>
              <w:t>пьеса</w:t>
            </w:r>
            <w:r w:rsidRPr="00005DA0">
              <w:rPr>
                <w:color w:val="000000"/>
                <w:spacing w:val="1"/>
                <w:w w:val="115"/>
                <w:sz w:val="20"/>
                <w:szCs w:val="20"/>
              </w:rPr>
              <w:t xml:space="preserve"> </w:t>
            </w:r>
            <w:r w:rsidRPr="00005DA0">
              <w:rPr>
                <w:color w:val="000000"/>
                <w:w w:val="115"/>
                <w:sz w:val="20"/>
                <w:szCs w:val="20"/>
              </w:rPr>
              <w:t>по</w:t>
            </w:r>
            <w:r w:rsidRPr="00005DA0">
              <w:rPr>
                <w:color w:val="000000"/>
                <w:spacing w:val="1"/>
                <w:w w:val="115"/>
                <w:sz w:val="20"/>
                <w:szCs w:val="20"/>
              </w:rPr>
              <w:t xml:space="preserve"> </w:t>
            </w:r>
            <w:r w:rsidRPr="00005DA0">
              <w:rPr>
                <w:color w:val="000000"/>
                <w:w w:val="115"/>
                <w:sz w:val="20"/>
                <w:szCs w:val="20"/>
              </w:rPr>
              <w:t>выбору).</w:t>
            </w:r>
            <w:r w:rsidRPr="00005DA0">
              <w:rPr>
                <w:color w:val="000000"/>
                <w:spacing w:val="1"/>
                <w:w w:val="115"/>
                <w:sz w:val="20"/>
                <w:szCs w:val="20"/>
              </w:rPr>
              <w:t xml:space="preserve"> </w:t>
            </w:r>
            <w:r w:rsidRPr="00005DA0">
              <w:rPr>
                <w:color w:val="000000"/>
                <w:w w:val="115"/>
                <w:sz w:val="20"/>
                <w:szCs w:val="20"/>
              </w:rPr>
              <w:t>Например,</w:t>
            </w:r>
          </w:p>
          <w:p w14:paraId="3D402306" w14:textId="77777777" w:rsidR="005B2FBF" w:rsidRPr="00005DA0" w:rsidRDefault="00C8571D" w:rsidP="00C8571D">
            <w:pPr>
              <w:pStyle w:val="TableParagraph"/>
              <w:ind w:left="0"/>
              <w:jc w:val="center"/>
              <w:rPr>
                <w:color w:val="000000"/>
                <w:sz w:val="20"/>
                <w:szCs w:val="20"/>
              </w:rPr>
            </w:pPr>
            <w:r>
              <w:rPr>
                <w:color w:val="000000"/>
                <w:w w:val="115"/>
                <w:sz w:val="20"/>
                <w:szCs w:val="20"/>
              </w:rPr>
              <w:t>«Моцарт и Сальери», «Камен</w:t>
            </w:r>
            <w:r w:rsidR="00005DA0" w:rsidRPr="00005DA0">
              <w:rPr>
                <w:color w:val="000000"/>
                <w:w w:val="115"/>
                <w:sz w:val="20"/>
                <w:szCs w:val="20"/>
              </w:rPr>
              <w:t>ный гость». Роман «</w:t>
            </w:r>
            <w:r>
              <w:rPr>
                <w:color w:val="000000"/>
                <w:w w:val="115"/>
                <w:sz w:val="20"/>
                <w:szCs w:val="20"/>
              </w:rPr>
              <w:t>Капитан</w:t>
            </w:r>
            <w:r w:rsidR="00005DA0" w:rsidRPr="00005DA0">
              <w:rPr>
                <w:color w:val="000000"/>
                <w:w w:val="120"/>
                <w:sz w:val="20"/>
                <w:szCs w:val="20"/>
              </w:rPr>
              <w:t>ская</w:t>
            </w:r>
            <w:r w:rsidR="00005DA0" w:rsidRPr="00005DA0">
              <w:rPr>
                <w:color w:val="000000"/>
                <w:spacing w:val="-12"/>
                <w:w w:val="120"/>
                <w:sz w:val="20"/>
                <w:szCs w:val="20"/>
              </w:rPr>
              <w:t xml:space="preserve"> </w:t>
            </w:r>
            <w:r w:rsidR="00005DA0" w:rsidRPr="00005DA0">
              <w:rPr>
                <w:color w:val="000000"/>
                <w:w w:val="120"/>
                <w:sz w:val="20"/>
                <w:szCs w:val="20"/>
              </w:rPr>
              <w:t>дочка»</w:t>
            </w:r>
            <w:r w:rsidR="00005DA0" w:rsidRPr="00005DA0">
              <w:rPr>
                <w:color w:val="000000"/>
                <w:spacing w:val="-11"/>
                <w:w w:val="120"/>
                <w:sz w:val="20"/>
                <w:szCs w:val="20"/>
              </w:rPr>
              <w:t xml:space="preserve"> </w:t>
            </w:r>
            <w:r w:rsidR="00005DA0" w:rsidRPr="00005DA0">
              <w:rPr>
                <w:color w:val="000000"/>
                <w:w w:val="120"/>
                <w:sz w:val="20"/>
                <w:szCs w:val="20"/>
              </w:rPr>
              <w:t>(8</w:t>
            </w:r>
            <w:r w:rsidR="00005DA0" w:rsidRPr="00005DA0">
              <w:rPr>
                <w:color w:val="000000"/>
                <w:spacing w:val="-11"/>
                <w:w w:val="120"/>
                <w:sz w:val="20"/>
                <w:szCs w:val="20"/>
              </w:rPr>
              <w:t xml:space="preserve"> </w:t>
            </w:r>
            <w:r w:rsidR="00005DA0" w:rsidRPr="00005DA0">
              <w:rPr>
                <w:color w:val="000000"/>
                <w:w w:val="120"/>
                <w:sz w:val="20"/>
                <w:szCs w:val="20"/>
              </w:rPr>
              <w:t>ч)</w:t>
            </w:r>
          </w:p>
        </w:tc>
        <w:tc>
          <w:tcPr>
            <w:tcW w:w="5046" w:type="dxa"/>
            <w:tcBorders>
              <w:top w:val="single" w:sz="6" w:space="0" w:color="000000"/>
              <w:bottom w:val="single" w:sz="6" w:space="0" w:color="000000"/>
            </w:tcBorders>
          </w:tcPr>
          <w:p w14:paraId="608C79A4" w14:textId="77777777" w:rsidR="005B2FBF" w:rsidRPr="00005DA0" w:rsidRDefault="005B2FBF" w:rsidP="00C8571D">
            <w:pPr>
              <w:pStyle w:val="TableParagraph"/>
              <w:ind w:left="0"/>
              <w:jc w:val="center"/>
              <w:rPr>
                <w:color w:val="000000"/>
                <w:sz w:val="20"/>
                <w:szCs w:val="20"/>
              </w:rPr>
            </w:pPr>
          </w:p>
          <w:p w14:paraId="082367F7"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произведение (в том числе наизусть). Выражать</w:t>
            </w:r>
            <w:r w:rsidRPr="00005DA0">
              <w:rPr>
                <w:color w:val="000000"/>
                <w:spacing w:val="1"/>
                <w:w w:val="115"/>
                <w:sz w:val="20"/>
                <w:szCs w:val="20"/>
              </w:rPr>
              <w:t xml:space="preserve"> </w:t>
            </w:r>
            <w:r w:rsidRPr="00005DA0">
              <w:rPr>
                <w:color w:val="000000"/>
                <w:w w:val="115"/>
                <w:sz w:val="20"/>
                <w:szCs w:val="20"/>
              </w:rPr>
              <w:t>личное</w:t>
            </w:r>
            <w:r w:rsidRPr="00005DA0">
              <w:rPr>
                <w:color w:val="000000"/>
                <w:spacing w:val="-2"/>
                <w:w w:val="115"/>
                <w:sz w:val="20"/>
                <w:szCs w:val="20"/>
              </w:rPr>
              <w:t xml:space="preserve"> </w:t>
            </w:r>
            <w:r w:rsidRPr="00005DA0">
              <w:rPr>
                <w:color w:val="000000"/>
                <w:w w:val="115"/>
                <w:sz w:val="20"/>
                <w:szCs w:val="20"/>
              </w:rPr>
              <w:t>читательское</w:t>
            </w:r>
            <w:r w:rsidRPr="00005DA0">
              <w:rPr>
                <w:color w:val="000000"/>
                <w:spacing w:val="-2"/>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прочитанному.</w:t>
            </w:r>
          </w:p>
          <w:p w14:paraId="51582AF9"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Составлять конспект статьи учебника. Устно или</w:t>
            </w:r>
            <w:r w:rsidRPr="00005DA0">
              <w:rPr>
                <w:color w:val="000000"/>
                <w:spacing w:val="1"/>
                <w:w w:val="115"/>
                <w:sz w:val="20"/>
                <w:szCs w:val="20"/>
              </w:rPr>
              <w:t xml:space="preserve"> </w:t>
            </w:r>
            <w:r w:rsidRPr="00005DA0">
              <w:rPr>
                <w:color w:val="000000"/>
                <w:w w:val="115"/>
                <w:sz w:val="20"/>
                <w:szCs w:val="20"/>
              </w:rPr>
              <w:t>письменно отвечать на вопросы (с использованием</w:t>
            </w:r>
            <w:r w:rsidRPr="00005DA0">
              <w:rPr>
                <w:color w:val="000000"/>
                <w:spacing w:val="1"/>
                <w:w w:val="115"/>
                <w:sz w:val="20"/>
                <w:szCs w:val="20"/>
              </w:rPr>
              <w:t xml:space="preserve"> </w:t>
            </w:r>
            <w:r w:rsidRPr="00005DA0">
              <w:rPr>
                <w:color w:val="000000"/>
                <w:w w:val="115"/>
                <w:sz w:val="20"/>
                <w:szCs w:val="20"/>
              </w:rPr>
              <w:t>цитирования).</w:t>
            </w:r>
            <w:r w:rsidRPr="00005DA0">
              <w:rPr>
                <w:color w:val="000000"/>
                <w:spacing w:val="9"/>
                <w:w w:val="115"/>
                <w:sz w:val="20"/>
                <w:szCs w:val="20"/>
              </w:rPr>
              <w:t xml:space="preserve"> </w:t>
            </w:r>
            <w:r w:rsidRPr="00005DA0">
              <w:rPr>
                <w:color w:val="000000"/>
                <w:w w:val="115"/>
                <w:sz w:val="20"/>
                <w:szCs w:val="20"/>
              </w:rPr>
              <w:t>Участвовать</w:t>
            </w:r>
            <w:r w:rsidRPr="00005DA0">
              <w:rPr>
                <w:color w:val="000000"/>
                <w:spacing w:val="10"/>
                <w:w w:val="115"/>
                <w:sz w:val="20"/>
                <w:szCs w:val="20"/>
              </w:rPr>
              <w:t xml:space="preserve"> </w:t>
            </w:r>
            <w:r w:rsidRPr="00005DA0">
              <w:rPr>
                <w:color w:val="000000"/>
                <w:w w:val="115"/>
                <w:sz w:val="20"/>
                <w:szCs w:val="20"/>
              </w:rPr>
              <w:t>в</w:t>
            </w:r>
            <w:r w:rsidRPr="00005DA0">
              <w:rPr>
                <w:color w:val="000000"/>
                <w:spacing w:val="10"/>
                <w:w w:val="115"/>
                <w:sz w:val="20"/>
                <w:szCs w:val="20"/>
              </w:rPr>
              <w:t xml:space="preserve"> </w:t>
            </w:r>
            <w:r w:rsidRPr="00005DA0">
              <w:rPr>
                <w:color w:val="000000"/>
                <w:w w:val="115"/>
                <w:sz w:val="20"/>
                <w:szCs w:val="20"/>
              </w:rPr>
              <w:t>коллективном</w:t>
            </w:r>
            <w:r w:rsidRPr="00005DA0">
              <w:rPr>
                <w:color w:val="000000"/>
                <w:spacing w:val="10"/>
                <w:w w:val="115"/>
                <w:sz w:val="20"/>
                <w:szCs w:val="20"/>
              </w:rPr>
              <w:t xml:space="preserve"> </w:t>
            </w:r>
            <w:r w:rsidRPr="00005DA0">
              <w:rPr>
                <w:color w:val="000000"/>
                <w:w w:val="115"/>
                <w:sz w:val="20"/>
                <w:szCs w:val="20"/>
              </w:rPr>
              <w:t>диалоге.</w:t>
            </w:r>
            <w:r w:rsidRPr="00005DA0">
              <w:rPr>
                <w:color w:val="000000"/>
                <w:spacing w:val="1"/>
                <w:w w:val="115"/>
                <w:sz w:val="20"/>
                <w:szCs w:val="20"/>
              </w:rPr>
              <w:t xml:space="preserve"> </w:t>
            </w:r>
            <w:r w:rsidRPr="00005DA0">
              <w:rPr>
                <w:color w:val="000000"/>
                <w:w w:val="115"/>
                <w:sz w:val="20"/>
                <w:szCs w:val="20"/>
              </w:rPr>
              <w:t>Составлять лексические и историко-культурные</w:t>
            </w:r>
            <w:r w:rsidRPr="00005DA0">
              <w:rPr>
                <w:color w:val="000000"/>
                <w:spacing w:val="1"/>
                <w:w w:val="115"/>
                <w:sz w:val="20"/>
                <w:szCs w:val="20"/>
              </w:rPr>
              <w:t xml:space="preserve"> </w:t>
            </w:r>
            <w:r w:rsidRPr="00005DA0">
              <w:rPr>
                <w:color w:val="000000"/>
                <w:w w:val="115"/>
                <w:sz w:val="20"/>
                <w:szCs w:val="20"/>
              </w:rPr>
              <w:t>комментарии.</w:t>
            </w:r>
            <w:r w:rsidRPr="00005DA0">
              <w:rPr>
                <w:color w:val="000000"/>
                <w:spacing w:val="23"/>
                <w:w w:val="115"/>
                <w:sz w:val="20"/>
                <w:szCs w:val="20"/>
              </w:rPr>
              <w:t xml:space="preserve"> </w:t>
            </w:r>
            <w:r w:rsidRPr="00005DA0">
              <w:rPr>
                <w:color w:val="000000"/>
                <w:w w:val="115"/>
                <w:sz w:val="20"/>
                <w:szCs w:val="20"/>
              </w:rPr>
              <w:t>Анализировать</w:t>
            </w:r>
            <w:r w:rsidRPr="00005DA0">
              <w:rPr>
                <w:color w:val="000000"/>
                <w:spacing w:val="23"/>
                <w:w w:val="115"/>
                <w:sz w:val="20"/>
                <w:szCs w:val="20"/>
              </w:rPr>
              <w:t xml:space="preserve"> </w:t>
            </w:r>
            <w:r w:rsidRPr="00005DA0">
              <w:rPr>
                <w:color w:val="000000"/>
                <w:w w:val="115"/>
                <w:sz w:val="20"/>
                <w:szCs w:val="20"/>
              </w:rPr>
              <w:t>тематику,</w:t>
            </w:r>
            <w:r w:rsidRPr="00005DA0">
              <w:rPr>
                <w:color w:val="000000"/>
                <w:spacing w:val="24"/>
                <w:w w:val="115"/>
                <w:sz w:val="20"/>
                <w:szCs w:val="20"/>
              </w:rPr>
              <w:t xml:space="preserve"> </w:t>
            </w:r>
            <w:r w:rsidR="00C8571D">
              <w:rPr>
                <w:color w:val="000000"/>
                <w:w w:val="115"/>
                <w:sz w:val="20"/>
                <w:szCs w:val="20"/>
              </w:rPr>
              <w:t>проблемати</w:t>
            </w:r>
            <w:r w:rsidRPr="00005DA0">
              <w:rPr>
                <w:color w:val="000000"/>
                <w:w w:val="115"/>
                <w:sz w:val="20"/>
                <w:szCs w:val="20"/>
              </w:rPr>
              <w:t>ку,</w:t>
            </w:r>
            <w:r w:rsidRPr="00005DA0">
              <w:rPr>
                <w:color w:val="000000"/>
                <w:spacing w:val="-7"/>
                <w:w w:val="115"/>
                <w:sz w:val="20"/>
                <w:szCs w:val="20"/>
              </w:rPr>
              <w:t xml:space="preserve"> </w:t>
            </w:r>
            <w:r w:rsidRPr="00005DA0">
              <w:rPr>
                <w:color w:val="000000"/>
                <w:w w:val="115"/>
                <w:sz w:val="20"/>
                <w:szCs w:val="20"/>
              </w:rPr>
              <w:t>художественные</w:t>
            </w:r>
            <w:r w:rsidRPr="00005DA0">
              <w:rPr>
                <w:color w:val="000000"/>
                <w:spacing w:val="-7"/>
                <w:w w:val="115"/>
                <w:sz w:val="20"/>
                <w:szCs w:val="20"/>
              </w:rPr>
              <w:t xml:space="preserve"> </w:t>
            </w:r>
            <w:r w:rsidRPr="00005DA0">
              <w:rPr>
                <w:color w:val="000000"/>
                <w:w w:val="115"/>
                <w:sz w:val="20"/>
                <w:szCs w:val="20"/>
              </w:rPr>
              <w:t>особенности</w:t>
            </w:r>
            <w:r w:rsidRPr="00005DA0">
              <w:rPr>
                <w:color w:val="000000"/>
                <w:spacing w:val="-7"/>
                <w:w w:val="115"/>
                <w:sz w:val="20"/>
                <w:szCs w:val="20"/>
              </w:rPr>
              <w:t xml:space="preserve"> </w:t>
            </w:r>
            <w:r w:rsidRPr="00005DA0">
              <w:rPr>
                <w:color w:val="000000"/>
                <w:w w:val="115"/>
                <w:sz w:val="20"/>
                <w:szCs w:val="20"/>
              </w:rPr>
              <w:t>лирического</w:t>
            </w:r>
          </w:p>
          <w:p w14:paraId="3E756DCC"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и драматического</w:t>
            </w:r>
            <w:r w:rsidR="00C8571D">
              <w:rPr>
                <w:color w:val="000000"/>
                <w:w w:val="115"/>
                <w:sz w:val="20"/>
                <w:szCs w:val="20"/>
              </w:rPr>
              <w:t xml:space="preserve"> произведения с учётом родо-жан</w:t>
            </w:r>
            <w:r w:rsidRPr="00005DA0">
              <w:rPr>
                <w:color w:val="000000"/>
                <w:w w:val="115"/>
                <w:sz w:val="20"/>
                <w:szCs w:val="20"/>
              </w:rPr>
              <w:t>ровой</w:t>
            </w:r>
            <w:r w:rsidRPr="00005DA0">
              <w:rPr>
                <w:color w:val="000000"/>
                <w:spacing w:val="25"/>
                <w:w w:val="115"/>
                <w:sz w:val="20"/>
                <w:szCs w:val="20"/>
              </w:rPr>
              <w:t xml:space="preserve"> </w:t>
            </w:r>
            <w:r w:rsidRPr="00005DA0">
              <w:rPr>
                <w:color w:val="000000"/>
                <w:w w:val="115"/>
                <w:sz w:val="20"/>
                <w:szCs w:val="20"/>
              </w:rPr>
              <w:t>принадлежности.</w:t>
            </w:r>
            <w:r w:rsidRPr="00005DA0">
              <w:rPr>
                <w:color w:val="000000"/>
                <w:spacing w:val="26"/>
                <w:w w:val="115"/>
                <w:sz w:val="20"/>
                <w:szCs w:val="20"/>
              </w:rPr>
              <w:t xml:space="preserve"> </w:t>
            </w:r>
            <w:r w:rsidRPr="00005DA0">
              <w:rPr>
                <w:color w:val="000000"/>
                <w:w w:val="115"/>
                <w:sz w:val="20"/>
                <w:szCs w:val="20"/>
              </w:rPr>
              <w:t>Характеризовать</w:t>
            </w:r>
            <w:r w:rsidRPr="00005DA0">
              <w:rPr>
                <w:color w:val="000000"/>
                <w:spacing w:val="26"/>
                <w:w w:val="115"/>
                <w:sz w:val="20"/>
                <w:szCs w:val="20"/>
              </w:rPr>
              <w:t xml:space="preserve"> </w:t>
            </w:r>
            <w:r w:rsidR="00C8571D">
              <w:rPr>
                <w:color w:val="000000"/>
                <w:w w:val="115"/>
                <w:sz w:val="20"/>
                <w:szCs w:val="20"/>
              </w:rPr>
              <w:t>лирическо</w:t>
            </w:r>
            <w:r w:rsidRPr="00005DA0">
              <w:rPr>
                <w:color w:val="000000"/>
                <w:w w:val="115"/>
                <w:sz w:val="20"/>
                <w:szCs w:val="20"/>
              </w:rPr>
              <w:t>го</w:t>
            </w:r>
            <w:r w:rsidRPr="00005DA0">
              <w:rPr>
                <w:color w:val="000000"/>
                <w:spacing w:val="5"/>
                <w:w w:val="115"/>
                <w:sz w:val="20"/>
                <w:szCs w:val="20"/>
              </w:rPr>
              <w:t xml:space="preserve"> </w:t>
            </w:r>
            <w:r w:rsidRPr="00005DA0">
              <w:rPr>
                <w:color w:val="000000"/>
                <w:w w:val="115"/>
                <w:sz w:val="20"/>
                <w:szCs w:val="20"/>
              </w:rPr>
              <w:t>героя</w:t>
            </w:r>
            <w:r w:rsidRPr="00005DA0">
              <w:rPr>
                <w:color w:val="000000"/>
                <w:spacing w:val="6"/>
                <w:w w:val="115"/>
                <w:sz w:val="20"/>
                <w:szCs w:val="20"/>
              </w:rPr>
              <w:t xml:space="preserve"> </w:t>
            </w:r>
            <w:r w:rsidRPr="00005DA0">
              <w:rPr>
                <w:color w:val="000000"/>
                <w:w w:val="115"/>
                <w:sz w:val="20"/>
                <w:szCs w:val="20"/>
              </w:rPr>
              <w:t>стихотворения.</w:t>
            </w:r>
            <w:r w:rsidRPr="00005DA0">
              <w:rPr>
                <w:color w:val="000000"/>
                <w:spacing w:val="6"/>
                <w:w w:val="115"/>
                <w:sz w:val="20"/>
                <w:szCs w:val="20"/>
              </w:rPr>
              <w:t xml:space="preserve"> </w:t>
            </w:r>
            <w:r w:rsidRPr="00005DA0">
              <w:rPr>
                <w:color w:val="000000"/>
                <w:w w:val="115"/>
                <w:sz w:val="20"/>
                <w:szCs w:val="20"/>
              </w:rPr>
              <w:t>Сопоставлять</w:t>
            </w:r>
            <w:r w:rsidRPr="00005DA0">
              <w:rPr>
                <w:color w:val="000000"/>
                <w:spacing w:val="6"/>
                <w:w w:val="115"/>
                <w:sz w:val="20"/>
                <w:szCs w:val="20"/>
              </w:rPr>
              <w:t xml:space="preserve"> </w:t>
            </w:r>
            <w:r w:rsidRPr="00005DA0">
              <w:rPr>
                <w:color w:val="000000"/>
                <w:w w:val="115"/>
                <w:sz w:val="20"/>
                <w:szCs w:val="20"/>
              </w:rPr>
              <w:t>стихотворения</w:t>
            </w:r>
            <w:r w:rsidRPr="00005DA0">
              <w:rPr>
                <w:color w:val="000000"/>
                <w:spacing w:val="-48"/>
                <w:w w:val="115"/>
                <w:sz w:val="20"/>
                <w:szCs w:val="20"/>
              </w:rPr>
              <w:t xml:space="preserve"> </w:t>
            </w:r>
            <w:r w:rsidRPr="00005DA0">
              <w:rPr>
                <w:color w:val="000000"/>
                <w:w w:val="115"/>
                <w:sz w:val="20"/>
                <w:szCs w:val="20"/>
              </w:rPr>
              <w:t>одного</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разных</w:t>
            </w:r>
            <w:r w:rsidRPr="00005DA0">
              <w:rPr>
                <w:color w:val="000000"/>
                <w:spacing w:val="-3"/>
                <w:w w:val="115"/>
                <w:sz w:val="20"/>
                <w:szCs w:val="20"/>
              </w:rPr>
              <w:t xml:space="preserve"> </w:t>
            </w:r>
            <w:r w:rsidRPr="00005DA0">
              <w:rPr>
                <w:color w:val="000000"/>
                <w:w w:val="115"/>
                <w:sz w:val="20"/>
                <w:szCs w:val="20"/>
              </w:rPr>
              <w:t>авторов</w:t>
            </w:r>
            <w:r w:rsidRPr="00005DA0">
              <w:rPr>
                <w:color w:val="000000"/>
                <w:spacing w:val="-3"/>
                <w:w w:val="115"/>
                <w:sz w:val="20"/>
                <w:szCs w:val="20"/>
              </w:rPr>
              <w:t xml:space="preserve"> </w:t>
            </w:r>
            <w:r w:rsidRPr="00005DA0">
              <w:rPr>
                <w:color w:val="000000"/>
                <w:w w:val="115"/>
                <w:sz w:val="20"/>
                <w:szCs w:val="20"/>
              </w:rPr>
              <w:t>по</w:t>
            </w:r>
            <w:r w:rsidRPr="00005DA0">
              <w:rPr>
                <w:color w:val="000000"/>
                <w:spacing w:val="-3"/>
                <w:w w:val="115"/>
                <w:sz w:val="20"/>
                <w:szCs w:val="20"/>
              </w:rPr>
              <w:t xml:space="preserve"> </w:t>
            </w:r>
            <w:r w:rsidRPr="00005DA0">
              <w:rPr>
                <w:color w:val="000000"/>
                <w:w w:val="115"/>
                <w:sz w:val="20"/>
                <w:szCs w:val="20"/>
              </w:rPr>
              <w:t>заданным</w:t>
            </w:r>
            <w:r w:rsidRPr="00005DA0">
              <w:rPr>
                <w:color w:val="000000"/>
                <w:spacing w:val="-2"/>
                <w:w w:val="115"/>
                <w:sz w:val="20"/>
                <w:szCs w:val="20"/>
              </w:rPr>
              <w:t xml:space="preserve"> </w:t>
            </w:r>
            <w:r w:rsidRPr="00005DA0">
              <w:rPr>
                <w:color w:val="000000"/>
                <w:w w:val="115"/>
                <w:sz w:val="20"/>
                <w:szCs w:val="20"/>
              </w:rPr>
              <w:t>основаниям.</w:t>
            </w:r>
          </w:p>
          <w:p w14:paraId="3A01EEB2"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Выявлять особенности сюжета драматического</w:t>
            </w:r>
            <w:r w:rsidRPr="00005DA0">
              <w:rPr>
                <w:color w:val="000000"/>
                <w:spacing w:val="1"/>
                <w:w w:val="115"/>
                <w:sz w:val="20"/>
                <w:szCs w:val="20"/>
              </w:rPr>
              <w:t xml:space="preserve"> </w:t>
            </w:r>
            <w:r w:rsidRPr="00005DA0">
              <w:rPr>
                <w:color w:val="000000"/>
                <w:w w:val="115"/>
                <w:sz w:val="20"/>
                <w:szCs w:val="20"/>
              </w:rPr>
              <w:t>произведения, динамику</w:t>
            </w:r>
            <w:r w:rsidRPr="00005DA0">
              <w:rPr>
                <w:color w:val="000000"/>
                <w:spacing w:val="1"/>
                <w:w w:val="115"/>
                <w:sz w:val="20"/>
                <w:szCs w:val="20"/>
              </w:rPr>
              <w:t xml:space="preserve"> </w:t>
            </w:r>
            <w:r w:rsidRPr="00005DA0">
              <w:rPr>
                <w:color w:val="000000"/>
                <w:w w:val="115"/>
                <w:sz w:val="20"/>
                <w:szCs w:val="20"/>
              </w:rPr>
              <w:t>развития</w:t>
            </w:r>
            <w:r w:rsidRPr="00005DA0">
              <w:rPr>
                <w:color w:val="000000"/>
                <w:spacing w:val="1"/>
                <w:w w:val="115"/>
                <w:sz w:val="20"/>
                <w:szCs w:val="20"/>
              </w:rPr>
              <w:t xml:space="preserve"> </w:t>
            </w:r>
            <w:r w:rsidRPr="00005DA0">
              <w:rPr>
                <w:color w:val="000000"/>
                <w:w w:val="115"/>
                <w:sz w:val="20"/>
                <w:szCs w:val="20"/>
              </w:rPr>
              <w:t>образов</w:t>
            </w:r>
            <w:r w:rsidRPr="00005DA0">
              <w:rPr>
                <w:color w:val="000000"/>
                <w:spacing w:val="1"/>
                <w:w w:val="115"/>
                <w:sz w:val="20"/>
                <w:szCs w:val="20"/>
              </w:rPr>
              <w:t xml:space="preserve"> </w:t>
            </w:r>
            <w:r w:rsidRPr="00005DA0">
              <w:rPr>
                <w:color w:val="000000"/>
                <w:w w:val="115"/>
                <w:sz w:val="20"/>
                <w:szCs w:val="20"/>
              </w:rPr>
              <w:t>с</w:t>
            </w:r>
            <w:r w:rsidRPr="00005DA0">
              <w:rPr>
                <w:color w:val="000000"/>
                <w:spacing w:val="1"/>
                <w:w w:val="115"/>
                <w:sz w:val="20"/>
                <w:szCs w:val="20"/>
              </w:rPr>
              <w:t xml:space="preserve"> </w:t>
            </w:r>
            <w:r w:rsidR="00C8571D">
              <w:rPr>
                <w:color w:val="000000"/>
                <w:w w:val="115"/>
                <w:sz w:val="20"/>
                <w:szCs w:val="20"/>
              </w:rPr>
              <w:t>помо</w:t>
            </w:r>
            <w:r w:rsidRPr="00005DA0">
              <w:rPr>
                <w:color w:val="000000"/>
                <w:w w:val="115"/>
                <w:sz w:val="20"/>
                <w:szCs w:val="20"/>
              </w:rPr>
              <w:t>щью</w:t>
            </w:r>
            <w:r w:rsidRPr="00005DA0">
              <w:rPr>
                <w:color w:val="000000"/>
                <w:spacing w:val="9"/>
                <w:w w:val="115"/>
                <w:sz w:val="20"/>
                <w:szCs w:val="20"/>
              </w:rPr>
              <w:t xml:space="preserve"> </w:t>
            </w:r>
            <w:r w:rsidRPr="00005DA0">
              <w:rPr>
                <w:color w:val="000000"/>
                <w:w w:val="115"/>
                <w:sz w:val="20"/>
                <w:szCs w:val="20"/>
              </w:rPr>
              <w:t>ключевых</w:t>
            </w:r>
            <w:r w:rsidRPr="00005DA0">
              <w:rPr>
                <w:color w:val="000000"/>
                <w:spacing w:val="10"/>
                <w:w w:val="115"/>
                <w:sz w:val="20"/>
                <w:szCs w:val="20"/>
              </w:rPr>
              <w:t xml:space="preserve"> </w:t>
            </w:r>
            <w:r w:rsidRPr="00005DA0">
              <w:rPr>
                <w:color w:val="000000"/>
                <w:w w:val="115"/>
                <w:sz w:val="20"/>
                <w:szCs w:val="20"/>
              </w:rPr>
              <w:t>цитат,</w:t>
            </w:r>
            <w:r w:rsidRPr="00005DA0">
              <w:rPr>
                <w:color w:val="000000"/>
                <w:spacing w:val="10"/>
                <w:w w:val="115"/>
                <w:sz w:val="20"/>
                <w:szCs w:val="20"/>
              </w:rPr>
              <w:t xml:space="preserve"> </w:t>
            </w:r>
            <w:r w:rsidRPr="00005DA0">
              <w:rPr>
                <w:color w:val="000000"/>
                <w:w w:val="115"/>
                <w:sz w:val="20"/>
                <w:szCs w:val="20"/>
              </w:rPr>
              <w:t>осуществлять</w:t>
            </w:r>
            <w:r w:rsidRPr="00005DA0">
              <w:rPr>
                <w:color w:val="000000"/>
                <w:spacing w:val="11"/>
                <w:w w:val="115"/>
                <w:sz w:val="20"/>
                <w:szCs w:val="20"/>
              </w:rPr>
              <w:t xml:space="preserve"> </w:t>
            </w:r>
            <w:r w:rsidRPr="00005DA0">
              <w:rPr>
                <w:color w:val="000000"/>
                <w:w w:val="115"/>
                <w:sz w:val="20"/>
                <w:szCs w:val="20"/>
              </w:rPr>
              <w:t>сравнительную</w:t>
            </w:r>
            <w:r w:rsidRPr="00005DA0">
              <w:rPr>
                <w:color w:val="000000"/>
                <w:spacing w:val="-49"/>
                <w:w w:val="115"/>
                <w:sz w:val="20"/>
                <w:szCs w:val="20"/>
              </w:rPr>
              <w:t xml:space="preserve"> </w:t>
            </w:r>
            <w:r w:rsidRPr="00005DA0">
              <w:rPr>
                <w:color w:val="000000"/>
                <w:w w:val="115"/>
                <w:sz w:val="20"/>
                <w:szCs w:val="20"/>
              </w:rPr>
              <w:t>характеристику</w:t>
            </w:r>
            <w:r w:rsidRPr="00005DA0">
              <w:rPr>
                <w:color w:val="000000"/>
                <w:spacing w:val="-8"/>
                <w:w w:val="115"/>
                <w:sz w:val="20"/>
                <w:szCs w:val="20"/>
              </w:rPr>
              <w:t xml:space="preserve"> </w:t>
            </w:r>
            <w:r w:rsidRPr="00005DA0">
              <w:rPr>
                <w:color w:val="000000"/>
                <w:w w:val="115"/>
                <w:sz w:val="20"/>
                <w:szCs w:val="20"/>
              </w:rPr>
              <w:t>событий</w:t>
            </w:r>
            <w:r w:rsidRPr="00005DA0">
              <w:rPr>
                <w:color w:val="000000"/>
                <w:spacing w:val="-7"/>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героев.</w:t>
            </w:r>
          </w:p>
          <w:p w14:paraId="772EF65B"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Обобщать</w:t>
            </w:r>
            <w:r w:rsidRPr="00005DA0">
              <w:rPr>
                <w:color w:val="000000"/>
                <w:spacing w:val="-5"/>
                <w:w w:val="115"/>
                <w:sz w:val="20"/>
                <w:szCs w:val="20"/>
              </w:rPr>
              <w:t xml:space="preserve"> </w:t>
            </w:r>
            <w:r w:rsidRPr="00005DA0">
              <w:rPr>
                <w:color w:val="000000"/>
                <w:w w:val="115"/>
                <w:sz w:val="20"/>
                <w:szCs w:val="20"/>
              </w:rPr>
              <w:t>материал</w:t>
            </w:r>
            <w:r w:rsidRPr="00005DA0">
              <w:rPr>
                <w:color w:val="000000"/>
                <w:spacing w:val="-5"/>
                <w:w w:val="115"/>
                <w:sz w:val="20"/>
                <w:szCs w:val="20"/>
              </w:rPr>
              <w:t xml:space="preserve"> </w:t>
            </w:r>
            <w:r w:rsidRPr="00005DA0">
              <w:rPr>
                <w:color w:val="000000"/>
                <w:w w:val="115"/>
                <w:sz w:val="20"/>
                <w:szCs w:val="20"/>
              </w:rPr>
              <w:t>об</w:t>
            </w:r>
            <w:r w:rsidRPr="00005DA0">
              <w:rPr>
                <w:color w:val="000000"/>
                <w:spacing w:val="-5"/>
                <w:w w:val="115"/>
                <w:sz w:val="20"/>
                <w:szCs w:val="20"/>
              </w:rPr>
              <w:t xml:space="preserve"> </w:t>
            </w:r>
            <w:r w:rsidRPr="00005DA0">
              <w:rPr>
                <w:color w:val="000000"/>
                <w:w w:val="115"/>
                <w:sz w:val="20"/>
                <w:szCs w:val="20"/>
              </w:rPr>
              <w:t>истории</w:t>
            </w:r>
            <w:r w:rsidRPr="00005DA0">
              <w:rPr>
                <w:color w:val="000000"/>
                <w:spacing w:val="-5"/>
                <w:w w:val="115"/>
                <w:sz w:val="20"/>
                <w:szCs w:val="20"/>
              </w:rPr>
              <w:t xml:space="preserve"> </w:t>
            </w:r>
            <w:r w:rsidRPr="00005DA0">
              <w:rPr>
                <w:color w:val="000000"/>
                <w:w w:val="115"/>
                <w:sz w:val="20"/>
                <w:szCs w:val="20"/>
              </w:rPr>
              <w:t>создания</w:t>
            </w:r>
            <w:r w:rsidRPr="00005DA0">
              <w:rPr>
                <w:color w:val="000000"/>
                <w:spacing w:val="-5"/>
                <w:w w:val="115"/>
                <w:sz w:val="20"/>
                <w:szCs w:val="20"/>
              </w:rPr>
              <w:t xml:space="preserve"> </w:t>
            </w:r>
            <w:r w:rsidRPr="00005DA0">
              <w:rPr>
                <w:color w:val="000000"/>
                <w:w w:val="115"/>
                <w:sz w:val="20"/>
                <w:szCs w:val="20"/>
              </w:rPr>
              <w:t>романа</w:t>
            </w:r>
          </w:p>
          <w:p w14:paraId="5FADFD23"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с</w:t>
            </w:r>
            <w:r w:rsidRPr="00005DA0">
              <w:rPr>
                <w:color w:val="000000"/>
                <w:spacing w:val="4"/>
                <w:w w:val="115"/>
                <w:sz w:val="20"/>
                <w:szCs w:val="20"/>
              </w:rPr>
              <w:t xml:space="preserve"> </w:t>
            </w:r>
            <w:r w:rsidRPr="00005DA0">
              <w:rPr>
                <w:color w:val="000000"/>
                <w:w w:val="115"/>
                <w:sz w:val="20"/>
                <w:szCs w:val="20"/>
              </w:rPr>
              <w:t>использованием</w:t>
            </w:r>
            <w:r w:rsidRPr="00005DA0">
              <w:rPr>
                <w:color w:val="000000"/>
                <w:spacing w:val="4"/>
                <w:w w:val="115"/>
                <w:sz w:val="20"/>
                <w:szCs w:val="20"/>
              </w:rPr>
              <w:t xml:space="preserve"> </w:t>
            </w:r>
            <w:r w:rsidRPr="00005DA0">
              <w:rPr>
                <w:color w:val="000000"/>
                <w:w w:val="115"/>
                <w:sz w:val="20"/>
                <w:szCs w:val="20"/>
              </w:rPr>
              <w:t>статьи</w:t>
            </w:r>
            <w:r w:rsidRPr="00005DA0">
              <w:rPr>
                <w:color w:val="000000"/>
                <w:spacing w:val="5"/>
                <w:w w:val="115"/>
                <w:sz w:val="20"/>
                <w:szCs w:val="20"/>
              </w:rPr>
              <w:t xml:space="preserve"> </w:t>
            </w:r>
            <w:r w:rsidRPr="00005DA0">
              <w:rPr>
                <w:color w:val="000000"/>
                <w:w w:val="115"/>
                <w:sz w:val="20"/>
                <w:szCs w:val="20"/>
              </w:rPr>
              <w:t>учебника.</w:t>
            </w:r>
          </w:p>
        </w:tc>
      </w:tr>
      <w:tr w:rsidR="00005DA0" w:rsidRPr="00005DA0" w14:paraId="0AF4D40D" w14:textId="77777777" w:rsidTr="0027773B">
        <w:trPr>
          <w:trHeight w:val="563"/>
        </w:trPr>
        <w:tc>
          <w:tcPr>
            <w:tcW w:w="1928" w:type="dxa"/>
          </w:tcPr>
          <w:p w14:paraId="7B3E417D" w14:textId="77777777" w:rsidR="005B2FBF" w:rsidRPr="00005DA0" w:rsidRDefault="00005DA0" w:rsidP="00C8571D">
            <w:pPr>
              <w:pStyle w:val="TableParagraph"/>
              <w:ind w:left="0"/>
              <w:jc w:val="center"/>
              <w:rPr>
                <w:b/>
                <w:color w:val="000000"/>
                <w:sz w:val="20"/>
                <w:szCs w:val="20"/>
              </w:rPr>
            </w:pPr>
            <w:r w:rsidRPr="00005DA0">
              <w:rPr>
                <w:b/>
                <w:color w:val="000000"/>
                <w:spacing w:val="-2"/>
                <w:w w:val="110"/>
                <w:sz w:val="20"/>
                <w:szCs w:val="20"/>
              </w:rPr>
              <w:lastRenderedPageBreak/>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1E635EC2" w14:textId="77777777" w:rsidR="005B2FBF" w:rsidRPr="00005DA0" w:rsidRDefault="00005DA0" w:rsidP="00C8571D">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6537062D" w14:textId="77777777" w:rsidR="005B2FBF" w:rsidRPr="00005DA0" w:rsidRDefault="00005DA0" w:rsidP="00C8571D">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3628CEE4" w14:textId="77777777" w:rsidTr="0027773B">
        <w:trPr>
          <w:trHeight w:val="2866"/>
        </w:trPr>
        <w:tc>
          <w:tcPr>
            <w:tcW w:w="1928" w:type="dxa"/>
            <w:vMerge w:val="restart"/>
            <w:tcBorders>
              <w:left w:val="single" w:sz="6" w:space="0" w:color="000000"/>
              <w:bottom w:val="single" w:sz="6" w:space="0" w:color="000000"/>
              <w:right w:val="single" w:sz="6" w:space="0" w:color="000000"/>
            </w:tcBorders>
          </w:tcPr>
          <w:p w14:paraId="6D77B92E" w14:textId="77777777" w:rsidR="005B2FBF" w:rsidRPr="00005DA0" w:rsidRDefault="005B2FBF" w:rsidP="00C8571D">
            <w:pPr>
              <w:pStyle w:val="TableParagraph"/>
              <w:ind w:left="0"/>
              <w:jc w:val="center"/>
              <w:rPr>
                <w:color w:val="000000"/>
                <w:sz w:val="20"/>
                <w:szCs w:val="20"/>
              </w:rPr>
            </w:pPr>
          </w:p>
        </w:tc>
        <w:tc>
          <w:tcPr>
            <w:tcW w:w="3175" w:type="dxa"/>
          </w:tcPr>
          <w:p w14:paraId="25081E56" w14:textId="77777777" w:rsidR="005B2FBF" w:rsidRPr="00005DA0" w:rsidRDefault="005B2FBF" w:rsidP="00C8571D">
            <w:pPr>
              <w:pStyle w:val="TableParagraph"/>
              <w:ind w:left="0"/>
              <w:jc w:val="center"/>
              <w:rPr>
                <w:color w:val="000000"/>
                <w:sz w:val="20"/>
                <w:szCs w:val="20"/>
              </w:rPr>
            </w:pPr>
          </w:p>
        </w:tc>
        <w:tc>
          <w:tcPr>
            <w:tcW w:w="5046" w:type="dxa"/>
            <w:tcBorders>
              <w:bottom w:val="single" w:sz="6" w:space="0" w:color="000000"/>
            </w:tcBorders>
          </w:tcPr>
          <w:p w14:paraId="43809033"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Анализировать</w:t>
            </w:r>
            <w:r w:rsidRPr="00005DA0">
              <w:rPr>
                <w:color w:val="000000"/>
                <w:spacing w:val="8"/>
                <w:w w:val="115"/>
                <w:sz w:val="20"/>
                <w:szCs w:val="20"/>
              </w:rPr>
              <w:t xml:space="preserve"> </w:t>
            </w:r>
            <w:r w:rsidRPr="00005DA0">
              <w:rPr>
                <w:color w:val="000000"/>
                <w:w w:val="115"/>
                <w:sz w:val="20"/>
                <w:szCs w:val="20"/>
              </w:rPr>
              <w:t>его</w:t>
            </w:r>
            <w:r w:rsidRPr="00005DA0">
              <w:rPr>
                <w:color w:val="000000"/>
                <w:spacing w:val="9"/>
                <w:w w:val="115"/>
                <w:sz w:val="20"/>
                <w:szCs w:val="20"/>
              </w:rPr>
              <w:t xml:space="preserve"> </w:t>
            </w:r>
            <w:r w:rsidRPr="00005DA0">
              <w:rPr>
                <w:color w:val="000000"/>
                <w:w w:val="115"/>
                <w:sz w:val="20"/>
                <w:szCs w:val="20"/>
              </w:rPr>
              <w:t>сюжет,</w:t>
            </w:r>
            <w:r w:rsidRPr="00005DA0">
              <w:rPr>
                <w:color w:val="000000"/>
                <w:spacing w:val="8"/>
                <w:w w:val="115"/>
                <w:sz w:val="20"/>
                <w:szCs w:val="20"/>
              </w:rPr>
              <w:t xml:space="preserve"> </w:t>
            </w:r>
            <w:r w:rsidRPr="00005DA0">
              <w:rPr>
                <w:color w:val="000000"/>
                <w:w w:val="115"/>
                <w:sz w:val="20"/>
                <w:szCs w:val="20"/>
              </w:rPr>
              <w:t>тематику,</w:t>
            </w:r>
            <w:r w:rsidRPr="00005DA0">
              <w:rPr>
                <w:color w:val="000000"/>
                <w:spacing w:val="9"/>
                <w:w w:val="115"/>
                <w:sz w:val="20"/>
                <w:szCs w:val="20"/>
              </w:rPr>
              <w:t xml:space="preserve"> </w:t>
            </w:r>
            <w:r w:rsidRPr="00005DA0">
              <w:rPr>
                <w:color w:val="000000"/>
                <w:w w:val="115"/>
                <w:sz w:val="20"/>
                <w:szCs w:val="20"/>
              </w:rPr>
              <w:t>проблематику,</w:t>
            </w:r>
            <w:r w:rsidRPr="00005DA0">
              <w:rPr>
                <w:color w:val="000000"/>
                <w:spacing w:val="1"/>
                <w:w w:val="115"/>
                <w:sz w:val="20"/>
                <w:szCs w:val="20"/>
              </w:rPr>
              <w:t xml:space="preserve"> </w:t>
            </w:r>
            <w:r w:rsidRPr="00005DA0">
              <w:rPr>
                <w:color w:val="000000"/>
                <w:w w:val="115"/>
                <w:sz w:val="20"/>
                <w:szCs w:val="20"/>
              </w:rPr>
              <w:t>идейно-художественное</w:t>
            </w:r>
            <w:r w:rsidRPr="00005DA0">
              <w:rPr>
                <w:color w:val="000000"/>
                <w:spacing w:val="9"/>
                <w:w w:val="115"/>
                <w:sz w:val="20"/>
                <w:szCs w:val="20"/>
              </w:rPr>
              <w:t xml:space="preserve"> </w:t>
            </w:r>
            <w:r w:rsidRPr="00005DA0">
              <w:rPr>
                <w:color w:val="000000"/>
                <w:w w:val="115"/>
                <w:sz w:val="20"/>
                <w:szCs w:val="20"/>
              </w:rPr>
              <w:t>содержание.</w:t>
            </w:r>
            <w:r w:rsidRPr="00005DA0">
              <w:rPr>
                <w:color w:val="000000"/>
                <w:spacing w:val="9"/>
                <w:w w:val="115"/>
                <w:sz w:val="20"/>
                <w:szCs w:val="20"/>
              </w:rPr>
              <w:t xml:space="preserve"> </w:t>
            </w:r>
            <w:r w:rsidRPr="00005DA0">
              <w:rPr>
                <w:color w:val="000000"/>
                <w:w w:val="115"/>
                <w:sz w:val="20"/>
                <w:szCs w:val="20"/>
              </w:rPr>
              <w:t>Формулировать</w:t>
            </w:r>
            <w:r w:rsidRPr="00005DA0">
              <w:rPr>
                <w:color w:val="000000"/>
                <w:spacing w:val="-48"/>
                <w:w w:val="115"/>
                <w:sz w:val="20"/>
                <w:szCs w:val="20"/>
              </w:rPr>
              <w:t xml:space="preserve"> </w:t>
            </w:r>
            <w:r w:rsidRPr="00005DA0">
              <w:rPr>
                <w:color w:val="000000"/>
                <w:w w:val="115"/>
                <w:sz w:val="20"/>
                <w:szCs w:val="20"/>
              </w:rPr>
              <w:t>вопросы по тексту произведения. Использовать</w:t>
            </w:r>
            <w:r w:rsidRPr="00005DA0">
              <w:rPr>
                <w:color w:val="000000"/>
                <w:spacing w:val="1"/>
                <w:w w:val="115"/>
                <w:sz w:val="20"/>
                <w:szCs w:val="20"/>
              </w:rPr>
              <w:t xml:space="preserve"> </w:t>
            </w:r>
            <w:r w:rsidRPr="00005DA0">
              <w:rPr>
                <w:color w:val="000000"/>
                <w:w w:val="115"/>
                <w:sz w:val="20"/>
                <w:szCs w:val="20"/>
              </w:rPr>
              <w:t>различные</w:t>
            </w:r>
            <w:r w:rsidRPr="00005DA0">
              <w:rPr>
                <w:color w:val="000000"/>
                <w:spacing w:val="8"/>
                <w:w w:val="115"/>
                <w:sz w:val="20"/>
                <w:szCs w:val="20"/>
              </w:rPr>
              <w:t xml:space="preserve"> </w:t>
            </w:r>
            <w:r w:rsidRPr="00005DA0">
              <w:rPr>
                <w:color w:val="000000"/>
                <w:w w:val="115"/>
                <w:sz w:val="20"/>
                <w:szCs w:val="20"/>
              </w:rPr>
              <w:t>виды</w:t>
            </w:r>
            <w:r w:rsidRPr="00005DA0">
              <w:rPr>
                <w:color w:val="000000"/>
                <w:spacing w:val="9"/>
                <w:w w:val="115"/>
                <w:sz w:val="20"/>
                <w:szCs w:val="20"/>
              </w:rPr>
              <w:t xml:space="preserve"> </w:t>
            </w:r>
            <w:r w:rsidRPr="00005DA0">
              <w:rPr>
                <w:color w:val="000000"/>
                <w:w w:val="115"/>
                <w:sz w:val="20"/>
                <w:szCs w:val="20"/>
              </w:rPr>
              <w:t>пересказа.</w:t>
            </w:r>
            <w:r w:rsidRPr="00005DA0">
              <w:rPr>
                <w:color w:val="000000"/>
                <w:spacing w:val="9"/>
                <w:w w:val="115"/>
                <w:sz w:val="20"/>
                <w:szCs w:val="20"/>
              </w:rPr>
              <w:t xml:space="preserve"> </w:t>
            </w:r>
            <w:r w:rsidRPr="00005DA0">
              <w:rPr>
                <w:color w:val="000000"/>
                <w:w w:val="115"/>
                <w:sz w:val="20"/>
                <w:szCs w:val="20"/>
              </w:rPr>
              <w:t>Характеризовать</w:t>
            </w:r>
            <w:r w:rsidRPr="00005DA0">
              <w:rPr>
                <w:color w:val="000000"/>
                <w:spacing w:val="9"/>
                <w:w w:val="115"/>
                <w:sz w:val="20"/>
                <w:szCs w:val="20"/>
              </w:rPr>
              <w:t xml:space="preserve"> </w:t>
            </w:r>
            <w:r w:rsidRPr="00005DA0">
              <w:rPr>
                <w:color w:val="000000"/>
                <w:w w:val="115"/>
                <w:sz w:val="20"/>
                <w:szCs w:val="20"/>
              </w:rPr>
              <w:t>и</w:t>
            </w:r>
            <w:r w:rsidRPr="00005DA0">
              <w:rPr>
                <w:color w:val="000000"/>
                <w:spacing w:val="9"/>
                <w:w w:val="115"/>
                <w:sz w:val="20"/>
                <w:szCs w:val="20"/>
              </w:rPr>
              <w:t xml:space="preserve"> </w:t>
            </w:r>
            <w:r w:rsidR="00C8571D">
              <w:rPr>
                <w:color w:val="000000"/>
                <w:w w:val="115"/>
                <w:sz w:val="20"/>
                <w:szCs w:val="20"/>
              </w:rPr>
              <w:t>сопо</w:t>
            </w:r>
            <w:r w:rsidRPr="00005DA0">
              <w:rPr>
                <w:color w:val="000000"/>
                <w:w w:val="115"/>
                <w:sz w:val="20"/>
                <w:szCs w:val="20"/>
              </w:rPr>
              <w:t>ставлять</w:t>
            </w:r>
            <w:r w:rsidRPr="00005DA0">
              <w:rPr>
                <w:color w:val="000000"/>
                <w:spacing w:val="9"/>
                <w:w w:val="115"/>
                <w:sz w:val="20"/>
                <w:szCs w:val="20"/>
              </w:rPr>
              <w:t xml:space="preserve"> </w:t>
            </w:r>
            <w:r w:rsidRPr="00005DA0">
              <w:rPr>
                <w:color w:val="000000"/>
                <w:w w:val="115"/>
                <w:sz w:val="20"/>
                <w:szCs w:val="20"/>
              </w:rPr>
              <w:t>основных</w:t>
            </w:r>
            <w:r w:rsidRPr="00005DA0">
              <w:rPr>
                <w:color w:val="000000"/>
                <w:spacing w:val="9"/>
                <w:w w:val="115"/>
                <w:sz w:val="20"/>
                <w:szCs w:val="20"/>
              </w:rPr>
              <w:t xml:space="preserve"> </w:t>
            </w:r>
            <w:r w:rsidRPr="00005DA0">
              <w:rPr>
                <w:color w:val="000000"/>
                <w:w w:val="115"/>
                <w:sz w:val="20"/>
                <w:szCs w:val="20"/>
              </w:rPr>
              <w:t>героев</w:t>
            </w:r>
            <w:r w:rsidRPr="00005DA0">
              <w:rPr>
                <w:color w:val="000000"/>
                <w:spacing w:val="9"/>
                <w:w w:val="115"/>
                <w:sz w:val="20"/>
                <w:szCs w:val="20"/>
              </w:rPr>
              <w:t xml:space="preserve"> </w:t>
            </w:r>
            <w:r w:rsidRPr="00005DA0">
              <w:rPr>
                <w:color w:val="000000"/>
                <w:w w:val="115"/>
                <w:sz w:val="20"/>
                <w:szCs w:val="20"/>
              </w:rPr>
              <w:t>романа,</w:t>
            </w:r>
            <w:r w:rsidRPr="00005DA0">
              <w:rPr>
                <w:color w:val="000000"/>
                <w:spacing w:val="9"/>
                <w:w w:val="115"/>
                <w:sz w:val="20"/>
                <w:szCs w:val="20"/>
              </w:rPr>
              <w:t xml:space="preserve"> </w:t>
            </w:r>
            <w:r w:rsidRPr="00005DA0">
              <w:rPr>
                <w:color w:val="000000"/>
                <w:w w:val="115"/>
                <w:sz w:val="20"/>
                <w:szCs w:val="20"/>
              </w:rPr>
              <w:t>выявлять</w:t>
            </w:r>
            <w:r w:rsidRPr="00005DA0">
              <w:rPr>
                <w:color w:val="000000"/>
                <w:spacing w:val="9"/>
                <w:w w:val="115"/>
                <w:sz w:val="20"/>
                <w:szCs w:val="20"/>
              </w:rPr>
              <w:t xml:space="preserve"> </w:t>
            </w:r>
            <w:r w:rsidR="00C8571D">
              <w:rPr>
                <w:color w:val="000000"/>
                <w:w w:val="115"/>
                <w:sz w:val="20"/>
                <w:szCs w:val="20"/>
              </w:rPr>
              <w:t>художе</w:t>
            </w:r>
            <w:r w:rsidRPr="00005DA0">
              <w:rPr>
                <w:color w:val="000000"/>
                <w:w w:val="115"/>
                <w:sz w:val="20"/>
                <w:szCs w:val="20"/>
              </w:rPr>
              <w:t>ственные средства их создания. Давать толкование</w:t>
            </w:r>
            <w:r w:rsidRPr="00005DA0">
              <w:rPr>
                <w:color w:val="000000"/>
                <w:spacing w:val="1"/>
                <w:w w:val="115"/>
                <w:sz w:val="20"/>
                <w:szCs w:val="20"/>
              </w:rPr>
              <w:t xml:space="preserve"> </w:t>
            </w:r>
            <w:r w:rsidRPr="00005DA0">
              <w:rPr>
                <w:color w:val="000000"/>
                <w:w w:val="115"/>
                <w:sz w:val="20"/>
                <w:szCs w:val="20"/>
              </w:rPr>
              <w:t>эпиграфов. Объяс</w:t>
            </w:r>
            <w:r w:rsidR="00C8571D">
              <w:rPr>
                <w:color w:val="000000"/>
                <w:w w:val="115"/>
                <w:sz w:val="20"/>
                <w:szCs w:val="20"/>
              </w:rPr>
              <w:t>нять историческую основу и худо</w:t>
            </w:r>
            <w:r w:rsidRPr="00005DA0">
              <w:rPr>
                <w:color w:val="000000"/>
                <w:w w:val="115"/>
                <w:sz w:val="20"/>
                <w:szCs w:val="20"/>
              </w:rPr>
              <w:t>жественный вымы</w:t>
            </w:r>
            <w:r w:rsidR="00C8571D">
              <w:rPr>
                <w:color w:val="000000"/>
                <w:w w:val="115"/>
                <w:sz w:val="20"/>
                <w:szCs w:val="20"/>
              </w:rPr>
              <w:t>сел в романе с занесением инфор</w:t>
            </w:r>
            <w:r w:rsidRPr="00005DA0">
              <w:rPr>
                <w:color w:val="000000"/>
                <w:w w:val="115"/>
                <w:sz w:val="20"/>
                <w:szCs w:val="20"/>
              </w:rPr>
              <w:t>мации</w:t>
            </w:r>
            <w:r w:rsidRPr="00005DA0">
              <w:rPr>
                <w:color w:val="000000"/>
                <w:spacing w:val="5"/>
                <w:w w:val="115"/>
                <w:sz w:val="20"/>
                <w:szCs w:val="20"/>
              </w:rPr>
              <w:t xml:space="preserve"> </w:t>
            </w:r>
            <w:r w:rsidRPr="00005DA0">
              <w:rPr>
                <w:color w:val="000000"/>
                <w:w w:val="115"/>
                <w:sz w:val="20"/>
                <w:szCs w:val="20"/>
              </w:rPr>
              <w:t>в</w:t>
            </w:r>
            <w:r w:rsidRPr="00005DA0">
              <w:rPr>
                <w:color w:val="000000"/>
                <w:spacing w:val="5"/>
                <w:w w:val="115"/>
                <w:sz w:val="20"/>
                <w:szCs w:val="20"/>
              </w:rPr>
              <w:t xml:space="preserve"> </w:t>
            </w:r>
            <w:r w:rsidRPr="00005DA0">
              <w:rPr>
                <w:color w:val="000000"/>
                <w:w w:val="115"/>
                <w:sz w:val="20"/>
                <w:szCs w:val="20"/>
              </w:rPr>
              <w:t>таблицу.</w:t>
            </w:r>
            <w:r w:rsidRPr="00005DA0">
              <w:rPr>
                <w:color w:val="000000"/>
                <w:spacing w:val="5"/>
                <w:w w:val="115"/>
                <w:sz w:val="20"/>
                <w:szCs w:val="20"/>
              </w:rPr>
              <w:t xml:space="preserve"> </w:t>
            </w:r>
            <w:r w:rsidRPr="00005DA0">
              <w:rPr>
                <w:color w:val="000000"/>
                <w:w w:val="115"/>
                <w:sz w:val="20"/>
                <w:szCs w:val="20"/>
              </w:rPr>
              <w:t>Анализировать</w:t>
            </w:r>
            <w:r w:rsidRPr="00005DA0">
              <w:rPr>
                <w:color w:val="000000"/>
                <w:spacing w:val="5"/>
                <w:w w:val="115"/>
                <w:sz w:val="20"/>
                <w:szCs w:val="20"/>
              </w:rPr>
              <w:t xml:space="preserve"> </w:t>
            </w:r>
            <w:r w:rsidRPr="00005DA0">
              <w:rPr>
                <w:color w:val="000000"/>
                <w:w w:val="115"/>
                <w:sz w:val="20"/>
                <w:szCs w:val="20"/>
              </w:rPr>
              <w:t>различные</w:t>
            </w:r>
            <w:r w:rsidRPr="00005DA0">
              <w:rPr>
                <w:color w:val="000000"/>
                <w:spacing w:val="6"/>
                <w:w w:val="115"/>
                <w:sz w:val="20"/>
                <w:szCs w:val="20"/>
              </w:rPr>
              <w:t xml:space="preserve"> </w:t>
            </w:r>
            <w:r w:rsidRPr="00005DA0">
              <w:rPr>
                <w:color w:val="000000"/>
                <w:w w:val="115"/>
                <w:sz w:val="20"/>
                <w:szCs w:val="20"/>
              </w:rPr>
              <w:t>формы</w:t>
            </w:r>
            <w:r w:rsidRPr="00005DA0">
              <w:rPr>
                <w:color w:val="000000"/>
                <w:spacing w:val="1"/>
                <w:w w:val="115"/>
                <w:sz w:val="20"/>
                <w:szCs w:val="20"/>
              </w:rPr>
              <w:t xml:space="preserve"> </w:t>
            </w:r>
            <w:r w:rsidRPr="00005DA0">
              <w:rPr>
                <w:color w:val="000000"/>
                <w:w w:val="115"/>
                <w:sz w:val="20"/>
                <w:szCs w:val="20"/>
              </w:rPr>
              <w:t>выражения</w:t>
            </w:r>
            <w:r w:rsidRPr="00005DA0">
              <w:rPr>
                <w:color w:val="000000"/>
                <w:spacing w:val="11"/>
                <w:w w:val="115"/>
                <w:sz w:val="20"/>
                <w:szCs w:val="20"/>
              </w:rPr>
              <w:t xml:space="preserve"> </w:t>
            </w:r>
            <w:r w:rsidRPr="00005DA0">
              <w:rPr>
                <w:color w:val="000000"/>
                <w:w w:val="115"/>
                <w:sz w:val="20"/>
                <w:szCs w:val="20"/>
              </w:rPr>
              <w:t>авторской</w:t>
            </w:r>
            <w:r w:rsidRPr="00005DA0">
              <w:rPr>
                <w:color w:val="000000"/>
                <w:spacing w:val="12"/>
                <w:w w:val="115"/>
                <w:sz w:val="20"/>
                <w:szCs w:val="20"/>
              </w:rPr>
              <w:t xml:space="preserve"> </w:t>
            </w:r>
            <w:r w:rsidRPr="00005DA0">
              <w:rPr>
                <w:color w:val="000000"/>
                <w:w w:val="115"/>
                <w:sz w:val="20"/>
                <w:szCs w:val="20"/>
              </w:rPr>
              <w:t>позиции.</w:t>
            </w:r>
            <w:r w:rsidRPr="00005DA0">
              <w:rPr>
                <w:color w:val="000000"/>
                <w:spacing w:val="12"/>
                <w:w w:val="115"/>
                <w:sz w:val="20"/>
                <w:szCs w:val="20"/>
              </w:rPr>
              <w:t xml:space="preserve"> </w:t>
            </w:r>
            <w:r w:rsidRPr="00005DA0">
              <w:rPr>
                <w:color w:val="000000"/>
                <w:w w:val="115"/>
                <w:sz w:val="20"/>
                <w:szCs w:val="20"/>
              </w:rPr>
              <w:t>Письменно</w:t>
            </w:r>
            <w:r w:rsidRPr="00005DA0">
              <w:rPr>
                <w:color w:val="000000"/>
                <w:spacing w:val="12"/>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 проблемный вопрос, писать сочинение на лите</w:t>
            </w:r>
            <w:r w:rsidR="00C8571D">
              <w:rPr>
                <w:color w:val="000000"/>
                <w:w w:val="115"/>
                <w:sz w:val="20"/>
                <w:szCs w:val="20"/>
              </w:rPr>
              <w:t>ра</w:t>
            </w:r>
            <w:r w:rsidRPr="00005DA0">
              <w:rPr>
                <w:color w:val="000000"/>
                <w:w w:val="115"/>
                <w:sz w:val="20"/>
                <w:szCs w:val="20"/>
              </w:rPr>
              <w:t>турную</w:t>
            </w:r>
            <w:r w:rsidRPr="00005DA0">
              <w:rPr>
                <w:color w:val="000000"/>
                <w:spacing w:val="1"/>
                <w:w w:val="115"/>
                <w:sz w:val="20"/>
                <w:szCs w:val="20"/>
              </w:rPr>
              <w:t xml:space="preserve"> </w:t>
            </w:r>
            <w:r w:rsidRPr="00005DA0">
              <w:rPr>
                <w:color w:val="000000"/>
                <w:w w:val="115"/>
                <w:sz w:val="20"/>
                <w:szCs w:val="20"/>
              </w:rPr>
              <w:t>тему. Сопоставлять</w:t>
            </w:r>
            <w:r w:rsidRPr="00005DA0">
              <w:rPr>
                <w:color w:val="000000"/>
                <w:spacing w:val="1"/>
                <w:w w:val="115"/>
                <w:sz w:val="20"/>
                <w:szCs w:val="20"/>
              </w:rPr>
              <w:t xml:space="preserve"> </w:t>
            </w:r>
            <w:r w:rsidRPr="00005DA0">
              <w:rPr>
                <w:color w:val="000000"/>
                <w:w w:val="115"/>
                <w:sz w:val="20"/>
                <w:szCs w:val="20"/>
              </w:rPr>
              <w:t>литературные</w:t>
            </w:r>
            <w:r w:rsidRPr="00005DA0">
              <w:rPr>
                <w:color w:val="000000"/>
                <w:spacing w:val="1"/>
                <w:w w:val="115"/>
                <w:sz w:val="20"/>
                <w:szCs w:val="20"/>
              </w:rPr>
              <w:t xml:space="preserve"> </w:t>
            </w:r>
            <w:r w:rsidR="00C8571D">
              <w:rPr>
                <w:color w:val="000000"/>
                <w:w w:val="115"/>
                <w:sz w:val="20"/>
                <w:szCs w:val="20"/>
              </w:rPr>
              <w:t>произведе</w:t>
            </w:r>
            <w:r w:rsidRPr="00005DA0">
              <w:rPr>
                <w:color w:val="000000"/>
                <w:w w:val="115"/>
                <w:sz w:val="20"/>
                <w:szCs w:val="20"/>
              </w:rPr>
              <w:t>ния</w:t>
            </w:r>
            <w:r w:rsidRPr="00005DA0">
              <w:rPr>
                <w:color w:val="000000"/>
                <w:spacing w:val="-8"/>
                <w:w w:val="115"/>
                <w:sz w:val="20"/>
                <w:szCs w:val="20"/>
              </w:rPr>
              <w:t xml:space="preserve"> </w:t>
            </w:r>
            <w:r w:rsidRPr="00005DA0">
              <w:rPr>
                <w:color w:val="000000"/>
                <w:w w:val="115"/>
                <w:sz w:val="20"/>
                <w:szCs w:val="20"/>
              </w:rPr>
              <w:t>с</w:t>
            </w:r>
            <w:r w:rsidRPr="00005DA0">
              <w:rPr>
                <w:color w:val="000000"/>
                <w:spacing w:val="-7"/>
                <w:w w:val="115"/>
                <w:sz w:val="20"/>
                <w:szCs w:val="20"/>
              </w:rPr>
              <w:t xml:space="preserve"> </w:t>
            </w:r>
            <w:r w:rsidRPr="00005DA0">
              <w:rPr>
                <w:color w:val="000000"/>
                <w:w w:val="115"/>
                <w:sz w:val="20"/>
                <w:szCs w:val="20"/>
              </w:rPr>
              <w:t>другими</w:t>
            </w:r>
            <w:r w:rsidRPr="00005DA0">
              <w:rPr>
                <w:color w:val="000000"/>
                <w:spacing w:val="-7"/>
                <w:w w:val="115"/>
                <w:sz w:val="20"/>
                <w:szCs w:val="20"/>
              </w:rPr>
              <w:t xml:space="preserve"> </w:t>
            </w:r>
            <w:r w:rsidRPr="00005DA0">
              <w:rPr>
                <w:color w:val="000000"/>
                <w:w w:val="115"/>
                <w:sz w:val="20"/>
                <w:szCs w:val="20"/>
              </w:rPr>
              <w:t>видами</w:t>
            </w:r>
            <w:r w:rsidRPr="00005DA0">
              <w:rPr>
                <w:color w:val="000000"/>
                <w:spacing w:val="-8"/>
                <w:w w:val="115"/>
                <w:sz w:val="20"/>
                <w:szCs w:val="20"/>
              </w:rPr>
              <w:t xml:space="preserve"> </w:t>
            </w:r>
            <w:r w:rsidRPr="00005DA0">
              <w:rPr>
                <w:color w:val="000000"/>
                <w:w w:val="115"/>
                <w:sz w:val="20"/>
                <w:szCs w:val="20"/>
              </w:rPr>
              <w:t>искусства.</w:t>
            </w:r>
          </w:p>
        </w:tc>
      </w:tr>
      <w:tr w:rsidR="00005DA0" w:rsidRPr="00005DA0" w14:paraId="2D65D794" w14:textId="77777777" w:rsidTr="0027773B">
        <w:trPr>
          <w:trHeight w:val="2652"/>
        </w:trPr>
        <w:tc>
          <w:tcPr>
            <w:tcW w:w="1928" w:type="dxa"/>
            <w:vMerge/>
            <w:tcBorders>
              <w:top w:val="nil"/>
              <w:left w:val="single" w:sz="6" w:space="0" w:color="000000"/>
              <w:bottom w:val="single" w:sz="6" w:space="0" w:color="000000"/>
              <w:right w:val="single" w:sz="6" w:space="0" w:color="000000"/>
            </w:tcBorders>
          </w:tcPr>
          <w:p w14:paraId="5695DCEA" w14:textId="77777777" w:rsidR="005B2FBF" w:rsidRPr="00005DA0" w:rsidRDefault="005B2FBF" w:rsidP="00C8571D">
            <w:pPr>
              <w:jc w:val="center"/>
              <w:rPr>
                <w:color w:val="000000"/>
                <w:sz w:val="20"/>
                <w:szCs w:val="20"/>
              </w:rPr>
            </w:pPr>
          </w:p>
        </w:tc>
        <w:tc>
          <w:tcPr>
            <w:tcW w:w="3175" w:type="dxa"/>
            <w:tcBorders>
              <w:bottom w:val="single" w:sz="6" w:space="0" w:color="000000"/>
            </w:tcBorders>
          </w:tcPr>
          <w:p w14:paraId="4E48DFEA"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М. Ю. Лермонтов.</w:t>
            </w:r>
            <w:r w:rsidRPr="00005DA0">
              <w:rPr>
                <w:color w:val="000000"/>
                <w:spacing w:val="1"/>
                <w:w w:val="115"/>
                <w:sz w:val="20"/>
                <w:szCs w:val="20"/>
              </w:rPr>
              <w:t xml:space="preserve"> </w:t>
            </w:r>
            <w:r w:rsidRPr="00005DA0">
              <w:rPr>
                <w:color w:val="000000"/>
                <w:w w:val="115"/>
                <w:sz w:val="20"/>
                <w:szCs w:val="20"/>
              </w:rPr>
              <w:t>Стихотворения (не менее двух).</w:t>
            </w:r>
            <w:r w:rsidRPr="00005DA0">
              <w:rPr>
                <w:color w:val="000000"/>
                <w:spacing w:val="1"/>
                <w:w w:val="115"/>
                <w:sz w:val="20"/>
                <w:szCs w:val="20"/>
              </w:rPr>
              <w:t xml:space="preserve"> </w:t>
            </w:r>
            <w:r w:rsidRPr="00005DA0">
              <w:rPr>
                <w:color w:val="000000"/>
                <w:w w:val="115"/>
                <w:sz w:val="20"/>
                <w:szCs w:val="20"/>
              </w:rPr>
              <w:t>Например, «Я не хочу, чтоб свет</w:t>
            </w:r>
            <w:r w:rsidRPr="00005DA0">
              <w:rPr>
                <w:color w:val="000000"/>
                <w:spacing w:val="1"/>
                <w:w w:val="115"/>
                <w:sz w:val="20"/>
                <w:szCs w:val="20"/>
              </w:rPr>
              <w:t xml:space="preserve"> </w:t>
            </w:r>
            <w:r w:rsidRPr="00005DA0">
              <w:rPr>
                <w:color w:val="000000"/>
                <w:w w:val="115"/>
                <w:sz w:val="20"/>
                <w:szCs w:val="20"/>
              </w:rPr>
              <w:t>узнал…», «Из-под таинственной,</w:t>
            </w:r>
            <w:r w:rsidRPr="00005DA0">
              <w:rPr>
                <w:color w:val="000000"/>
                <w:spacing w:val="-49"/>
                <w:w w:val="115"/>
                <w:sz w:val="20"/>
                <w:szCs w:val="20"/>
              </w:rPr>
              <w:t xml:space="preserve"> </w:t>
            </w:r>
            <w:r w:rsidRPr="00005DA0">
              <w:rPr>
                <w:color w:val="000000"/>
                <w:w w:val="115"/>
                <w:sz w:val="20"/>
                <w:szCs w:val="20"/>
              </w:rPr>
              <w:t>холодной</w:t>
            </w:r>
            <w:r w:rsidRPr="00005DA0">
              <w:rPr>
                <w:color w:val="000000"/>
                <w:spacing w:val="-10"/>
                <w:w w:val="115"/>
                <w:sz w:val="20"/>
                <w:szCs w:val="20"/>
              </w:rPr>
              <w:t xml:space="preserve"> </w:t>
            </w:r>
            <w:r w:rsidRPr="00005DA0">
              <w:rPr>
                <w:color w:val="000000"/>
                <w:w w:val="115"/>
                <w:sz w:val="20"/>
                <w:szCs w:val="20"/>
              </w:rPr>
              <w:t>полумаски…»,</w:t>
            </w:r>
          </w:p>
          <w:p w14:paraId="5CC2E4DB"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«Нищий»</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др.</w:t>
            </w:r>
            <w:r w:rsidRPr="00005DA0">
              <w:rPr>
                <w:color w:val="000000"/>
                <w:spacing w:val="3"/>
                <w:w w:val="115"/>
                <w:sz w:val="20"/>
                <w:szCs w:val="20"/>
              </w:rPr>
              <w:t xml:space="preserve"> </w:t>
            </w:r>
            <w:r w:rsidRPr="00005DA0">
              <w:rPr>
                <w:color w:val="000000"/>
                <w:w w:val="115"/>
                <w:sz w:val="20"/>
                <w:szCs w:val="20"/>
              </w:rPr>
              <w:t>Поэма</w:t>
            </w:r>
            <w:r w:rsidRPr="00005DA0">
              <w:rPr>
                <w:color w:val="000000"/>
                <w:spacing w:val="3"/>
                <w:w w:val="115"/>
                <w:sz w:val="20"/>
                <w:szCs w:val="20"/>
              </w:rPr>
              <w:t xml:space="preserve"> </w:t>
            </w:r>
            <w:r w:rsidRPr="00005DA0">
              <w:rPr>
                <w:color w:val="000000"/>
                <w:w w:val="115"/>
                <w:sz w:val="20"/>
                <w:szCs w:val="20"/>
              </w:rPr>
              <w:t>«Мцыри»</w:t>
            </w:r>
            <w:r w:rsidRPr="00005DA0">
              <w:rPr>
                <w:color w:val="000000"/>
                <w:spacing w:val="-48"/>
                <w:w w:val="115"/>
                <w:sz w:val="20"/>
                <w:szCs w:val="20"/>
              </w:rPr>
              <w:t xml:space="preserve"> </w:t>
            </w:r>
            <w:r w:rsidRPr="00005DA0">
              <w:rPr>
                <w:color w:val="000000"/>
                <w:w w:val="120"/>
                <w:sz w:val="20"/>
                <w:szCs w:val="20"/>
              </w:rPr>
              <w:t>(5</w:t>
            </w:r>
            <w:r w:rsidRPr="00005DA0">
              <w:rPr>
                <w:color w:val="000000"/>
                <w:spacing w:val="-12"/>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3BD27F06"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произведение</w:t>
            </w:r>
            <w:r w:rsidRPr="00005DA0">
              <w:rPr>
                <w:color w:val="000000"/>
                <w:spacing w:val="-8"/>
                <w:w w:val="115"/>
                <w:sz w:val="20"/>
                <w:szCs w:val="20"/>
              </w:rPr>
              <w:t xml:space="preserve"> </w:t>
            </w:r>
            <w:r w:rsidRPr="00005DA0">
              <w:rPr>
                <w:color w:val="000000"/>
                <w:w w:val="115"/>
                <w:sz w:val="20"/>
                <w:szCs w:val="20"/>
              </w:rPr>
              <w:t>(в</w:t>
            </w:r>
            <w:r w:rsidRPr="00005DA0">
              <w:rPr>
                <w:color w:val="000000"/>
                <w:spacing w:val="-8"/>
                <w:w w:val="115"/>
                <w:sz w:val="20"/>
                <w:szCs w:val="20"/>
              </w:rPr>
              <w:t xml:space="preserve"> </w:t>
            </w:r>
            <w:r w:rsidRPr="00005DA0">
              <w:rPr>
                <w:color w:val="000000"/>
                <w:w w:val="115"/>
                <w:sz w:val="20"/>
                <w:szCs w:val="20"/>
              </w:rPr>
              <w:t>том</w:t>
            </w:r>
            <w:r w:rsidRPr="00005DA0">
              <w:rPr>
                <w:color w:val="000000"/>
                <w:spacing w:val="-8"/>
                <w:w w:val="115"/>
                <w:sz w:val="20"/>
                <w:szCs w:val="20"/>
              </w:rPr>
              <w:t xml:space="preserve"> </w:t>
            </w:r>
            <w:r w:rsidRPr="00005DA0">
              <w:rPr>
                <w:color w:val="000000"/>
                <w:w w:val="115"/>
                <w:sz w:val="20"/>
                <w:szCs w:val="20"/>
              </w:rPr>
              <w:t>числе</w:t>
            </w:r>
            <w:r w:rsidRPr="00005DA0">
              <w:rPr>
                <w:color w:val="000000"/>
                <w:spacing w:val="-8"/>
                <w:w w:val="115"/>
                <w:sz w:val="20"/>
                <w:szCs w:val="20"/>
              </w:rPr>
              <w:t xml:space="preserve"> </w:t>
            </w:r>
            <w:r w:rsidRPr="00005DA0">
              <w:rPr>
                <w:color w:val="000000"/>
                <w:w w:val="115"/>
                <w:sz w:val="20"/>
                <w:szCs w:val="20"/>
              </w:rPr>
              <w:t>наизусть).</w:t>
            </w:r>
          </w:p>
          <w:p w14:paraId="155FDE60"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Выражать</w:t>
            </w:r>
            <w:r w:rsidRPr="00005DA0">
              <w:rPr>
                <w:color w:val="000000"/>
                <w:spacing w:val="6"/>
                <w:w w:val="115"/>
                <w:sz w:val="20"/>
                <w:szCs w:val="20"/>
              </w:rPr>
              <w:t xml:space="preserve"> </w:t>
            </w:r>
            <w:r w:rsidRPr="00005DA0">
              <w:rPr>
                <w:color w:val="000000"/>
                <w:w w:val="115"/>
                <w:sz w:val="20"/>
                <w:szCs w:val="20"/>
              </w:rPr>
              <w:t>личное</w:t>
            </w:r>
            <w:r w:rsidRPr="00005DA0">
              <w:rPr>
                <w:color w:val="000000"/>
                <w:spacing w:val="6"/>
                <w:w w:val="115"/>
                <w:sz w:val="20"/>
                <w:szCs w:val="20"/>
              </w:rPr>
              <w:t xml:space="preserve"> </w:t>
            </w:r>
            <w:r w:rsidRPr="00005DA0">
              <w:rPr>
                <w:color w:val="000000"/>
                <w:w w:val="115"/>
                <w:sz w:val="20"/>
                <w:szCs w:val="20"/>
              </w:rPr>
              <w:t>читательское</w:t>
            </w:r>
            <w:r w:rsidRPr="00005DA0">
              <w:rPr>
                <w:color w:val="000000"/>
                <w:spacing w:val="6"/>
                <w:w w:val="115"/>
                <w:sz w:val="20"/>
                <w:szCs w:val="20"/>
              </w:rPr>
              <w:t xml:space="preserve"> </w:t>
            </w:r>
            <w:r w:rsidRPr="00005DA0">
              <w:rPr>
                <w:color w:val="000000"/>
                <w:w w:val="115"/>
                <w:sz w:val="20"/>
                <w:szCs w:val="20"/>
              </w:rPr>
              <w:t>отношение</w:t>
            </w:r>
            <w:r w:rsidRPr="00005DA0">
              <w:rPr>
                <w:color w:val="000000"/>
                <w:spacing w:val="6"/>
                <w:w w:val="115"/>
                <w:sz w:val="20"/>
                <w:szCs w:val="20"/>
              </w:rPr>
              <w:t xml:space="preserve"> </w:t>
            </w:r>
            <w:r w:rsidRPr="00005DA0">
              <w:rPr>
                <w:color w:val="000000"/>
                <w:w w:val="115"/>
                <w:sz w:val="20"/>
                <w:szCs w:val="20"/>
              </w:rPr>
              <w:t>к</w:t>
            </w:r>
            <w:r w:rsidRPr="00005DA0">
              <w:rPr>
                <w:color w:val="000000"/>
                <w:spacing w:val="6"/>
                <w:w w:val="115"/>
                <w:sz w:val="20"/>
                <w:szCs w:val="20"/>
              </w:rPr>
              <w:t xml:space="preserve"> </w:t>
            </w:r>
            <w:r w:rsidR="00C8571D">
              <w:rPr>
                <w:color w:val="000000"/>
                <w:w w:val="115"/>
                <w:sz w:val="20"/>
                <w:szCs w:val="20"/>
              </w:rPr>
              <w:t>прочи</w:t>
            </w:r>
            <w:r w:rsidRPr="00005DA0">
              <w:rPr>
                <w:color w:val="000000"/>
                <w:w w:val="115"/>
                <w:sz w:val="20"/>
                <w:szCs w:val="20"/>
              </w:rPr>
              <w:t>танному.</w:t>
            </w:r>
            <w:r w:rsidRPr="00005DA0">
              <w:rPr>
                <w:color w:val="000000"/>
                <w:spacing w:val="-3"/>
                <w:w w:val="115"/>
                <w:sz w:val="20"/>
                <w:szCs w:val="20"/>
              </w:rPr>
              <w:t xml:space="preserve"> </w:t>
            </w:r>
            <w:r w:rsidRPr="00005DA0">
              <w:rPr>
                <w:color w:val="000000"/>
                <w:w w:val="115"/>
                <w:sz w:val="20"/>
                <w:szCs w:val="20"/>
              </w:rPr>
              <w:t>Составлять</w:t>
            </w:r>
            <w:r w:rsidRPr="00005DA0">
              <w:rPr>
                <w:color w:val="000000"/>
                <w:spacing w:val="-2"/>
                <w:w w:val="115"/>
                <w:sz w:val="20"/>
                <w:szCs w:val="20"/>
              </w:rPr>
              <w:t xml:space="preserve"> </w:t>
            </w:r>
            <w:r w:rsidRPr="00005DA0">
              <w:rPr>
                <w:color w:val="000000"/>
                <w:w w:val="115"/>
                <w:sz w:val="20"/>
                <w:szCs w:val="20"/>
              </w:rPr>
              <w:t>конспект</w:t>
            </w:r>
            <w:r w:rsidRPr="00005DA0">
              <w:rPr>
                <w:color w:val="000000"/>
                <w:spacing w:val="-2"/>
                <w:w w:val="115"/>
                <w:sz w:val="20"/>
                <w:szCs w:val="20"/>
              </w:rPr>
              <w:t xml:space="preserve"> </w:t>
            </w:r>
            <w:r w:rsidRPr="00005DA0">
              <w:rPr>
                <w:color w:val="000000"/>
                <w:w w:val="115"/>
                <w:sz w:val="20"/>
                <w:szCs w:val="20"/>
              </w:rPr>
              <w:t>статьи</w:t>
            </w:r>
            <w:r w:rsidRPr="00005DA0">
              <w:rPr>
                <w:color w:val="000000"/>
                <w:spacing w:val="-2"/>
                <w:w w:val="115"/>
                <w:sz w:val="20"/>
                <w:szCs w:val="20"/>
              </w:rPr>
              <w:t xml:space="preserve"> </w:t>
            </w:r>
            <w:r w:rsidRPr="00005DA0">
              <w:rPr>
                <w:color w:val="000000"/>
                <w:w w:val="115"/>
                <w:sz w:val="20"/>
                <w:szCs w:val="20"/>
              </w:rPr>
              <w:t>учебника.</w:t>
            </w:r>
          </w:p>
          <w:p w14:paraId="19E2D082"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Устно или письменн</w:t>
            </w:r>
            <w:r w:rsidR="00C8571D">
              <w:rPr>
                <w:color w:val="000000"/>
                <w:w w:val="115"/>
                <w:sz w:val="20"/>
                <w:szCs w:val="20"/>
              </w:rPr>
              <w:t>о отвечать на вопросы (с исполь</w:t>
            </w:r>
            <w:r w:rsidRPr="00005DA0">
              <w:rPr>
                <w:color w:val="000000"/>
                <w:w w:val="115"/>
                <w:sz w:val="20"/>
                <w:szCs w:val="20"/>
              </w:rPr>
              <w:t>зованием</w:t>
            </w:r>
            <w:r w:rsidRPr="00005DA0">
              <w:rPr>
                <w:color w:val="000000"/>
                <w:spacing w:val="11"/>
                <w:w w:val="115"/>
                <w:sz w:val="20"/>
                <w:szCs w:val="20"/>
              </w:rPr>
              <w:t xml:space="preserve"> </w:t>
            </w:r>
            <w:r w:rsidRPr="00005DA0">
              <w:rPr>
                <w:color w:val="000000"/>
                <w:w w:val="115"/>
                <w:sz w:val="20"/>
                <w:szCs w:val="20"/>
              </w:rPr>
              <w:t>цитирования).</w:t>
            </w:r>
            <w:r w:rsidRPr="00005DA0">
              <w:rPr>
                <w:color w:val="000000"/>
                <w:spacing w:val="12"/>
                <w:w w:val="115"/>
                <w:sz w:val="20"/>
                <w:szCs w:val="20"/>
              </w:rPr>
              <w:t xml:space="preserve"> </w:t>
            </w:r>
            <w:r w:rsidRPr="00005DA0">
              <w:rPr>
                <w:color w:val="000000"/>
                <w:w w:val="115"/>
                <w:sz w:val="20"/>
                <w:szCs w:val="20"/>
              </w:rPr>
              <w:t>Участвовать</w:t>
            </w:r>
            <w:r w:rsidRPr="00005DA0">
              <w:rPr>
                <w:color w:val="000000"/>
                <w:spacing w:val="12"/>
                <w:w w:val="115"/>
                <w:sz w:val="20"/>
                <w:szCs w:val="20"/>
              </w:rPr>
              <w:t xml:space="preserve"> </w:t>
            </w:r>
            <w:r w:rsidRPr="00005DA0">
              <w:rPr>
                <w:color w:val="000000"/>
                <w:w w:val="115"/>
                <w:sz w:val="20"/>
                <w:szCs w:val="20"/>
              </w:rPr>
              <w:t>в</w:t>
            </w:r>
            <w:r w:rsidRPr="00005DA0">
              <w:rPr>
                <w:color w:val="000000"/>
                <w:spacing w:val="11"/>
                <w:w w:val="115"/>
                <w:sz w:val="20"/>
                <w:szCs w:val="20"/>
              </w:rPr>
              <w:t xml:space="preserve"> </w:t>
            </w:r>
            <w:r w:rsidRPr="00005DA0">
              <w:rPr>
                <w:color w:val="000000"/>
                <w:w w:val="115"/>
                <w:sz w:val="20"/>
                <w:szCs w:val="20"/>
              </w:rPr>
              <w:t>коллективном</w:t>
            </w:r>
            <w:r w:rsidRPr="00005DA0">
              <w:rPr>
                <w:color w:val="000000"/>
                <w:spacing w:val="-48"/>
                <w:w w:val="115"/>
                <w:sz w:val="20"/>
                <w:szCs w:val="20"/>
              </w:rPr>
              <w:t xml:space="preserve"> </w:t>
            </w:r>
            <w:r w:rsidRPr="00005DA0">
              <w:rPr>
                <w:color w:val="000000"/>
                <w:w w:val="115"/>
                <w:sz w:val="20"/>
                <w:szCs w:val="20"/>
              </w:rPr>
              <w:t>диалоге. Составлять</w:t>
            </w:r>
            <w:r w:rsidRPr="00005DA0">
              <w:rPr>
                <w:color w:val="000000"/>
                <w:spacing w:val="1"/>
                <w:w w:val="115"/>
                <w:sz w:val="20"/>
                <w:szCs w:val="20"/>
              </w:rPr>
              <w:t xml:space="preserve"> </w:t>
            </w:r>
            <w:r w:rsidRPr="00005DA0">
              <w:rPr>
                <w:color w:val="000000"/>
                <w:w w:val="115"/>
                <w:sz w:val="20"/>
                <w:szCs w:val="20"/>
              </w:rPr>
              <w:t>лексические и</w:t>
            </w:r>
            <w:r w:rsidRPr="00005DA0">
              <w:rPr>
                <w:color w:val="000000"/>
                <w:spacing w:val="1"/>
                <w:w w:val="115"/>
                <w:sz w:val="20"/>
                <w:szCs w:val="20"/>
              </w:rPr>
              <w:t xml:space="preserve"> </w:t>
            </w:r>
            <w:r w:rsidR="00C8571D">
              <w:rPr>
                <w:color w:val="000000"/>
                <w:w w:val="115"/>
                <w:sz w:val="20"/>
                <w:szCs w:val="20"/>
              </w:rPr>
              <w:t>историко-куль</w:t>
            </w:r>
            <w:r w:rsidRPr="00005DA0">
              <w:rPr>
                <w:color w:val="000000"/>
                <w:w w:val="115"/>
                <w:sz w:val="20"/>
                <w:szCs w:val="20"/>
              </w:rPr>
              <w:t>турные комментарии. Анализировать</w:t>
            </w:r>
            <w:r w:rsidRPr="00005DA0">
              <w:rPr>
                <w:color w:val="000000"/>
                <w:spacing w:val="1"/>
                <w:w w:val="115"/>
                <w:sz w:val="20"/>
                <w:szCs w:val="20"/>
              </w:rPr>
              <w:t xml:space="preserve"> </w:t>
            </w:r>
            <w:r w:rsidRPr="00005DA0">
              <w:rPr>
                <w:color w:val="000000"/>
                <w:w w:val="115"/>
                <w:sz w:val="20"/>
                <w:szCs w:val="20"/>
              </w:rPr>
              <w:t>тематику,</w:t>
            </w:r>
            <w:r w:rsidRPr="00005DA0">
              <w:rPr>
                <w:color w:val="000000"/>
                <w:spacing w:val="1"/>
                <w:w w:val="115"/>
                <w:sz w:val="20"/>
                <w:szCs w:val="20"/>
              </w:rPr>
              <w:t xml:space="preserve"> </w:t>
            </w:r>
            <w:r w:rsidRPr="00005DA0">
              <w:rPr>
                <w:color w:val="000000"/>
                <w:w w:val="115"/>
                <w:sz w:val="20"/>
                <w:szCs w:val="20"/>
              </w:rPr>
              <w:t>проблематику, художественные</w:t>
            </w:r>
            <w:r w:rsidRPr="00005DA0">
              <w:rPr>
                <w:color w:val="000000"/>
                <w:spacing w:val="1"/>
                <w:w w:val="115"/>
                <w:sz w:val="20"/>
                <w:szCs w:val="20"/>
              </w:rPr>
              <w:t xml:space="preserve"> </w:t>
            </w:r>
            <w:r w:rsidR="00C8571D">
              <w:rPr>
                <w:color w:val="000000"/>
                <w:w w:val="115"/>
                <w:sz w:val="20"/>
                <w:szCs w:val="20"/>
              </w:rPr>
              <w:t>особенности лириче</w:t>
            </w:r>
            <w:r w:rsidRPr="00005DA0">
              <w:rPr>
                <w:color w:val="000000"/>
                <w:w w:val="115"/>
                <w:sz w:val="20"/>
                <w:szCs w:val="20"/>
              </w:rPr>
              <w:t>ского</w:t>
            </w:r>
            <w:r w:rsidRPr="00005DA0">
              <w:rPr>
                <w:color w:val="000000"/>
                <w:spacing w:val="5"/>
                <w:w w:val="115"/>
                <w:sz w:val="20"/>
                <w:szCs w:val="20"/>
              </w:rPr>
              <w:t xml:space="preserve"> </w:t>
            </w:r>
            <w:r w:rsidRPr="00005DA0">
              <w:rPr>
                <w:color w:val="000000"/>
                <w:w w:val="115"/>
                <w:sz w:val="20"/>
                <w:szCs w:val="20"/>
              </w:rPr>
              <w:t>произведения.</w:t>
            </w:r>
            <w:r w:rsidRPr="00005DA0">
              <w:rPr>
                <w:color w:val="000000"/>
                <w:spacing w:val="5"/>
                <w:w w:val="115"/>
                <w:sz w:val="20"/>
                <w:szCs w:val="20"/>
              </w:rPr>
              <w:t xml:space="preserve"> </w:t>
            </w:r>
            <w:r w:rsidRPr="00005DA0">
              <w:rPr>
                <w:color w:val="000000"/>
                <w:w w:val="115"/>
                <w:sz w:val="20"/>
                <w:szCs w:val="20"/>
              </w:rPr>
              <w:t>Характеризовать</w:t>
            </w:r>
            <w:r w:rsidRPr="00005DA0">
              <w:rPr>
                <w:color w:val="000000"/>
                <w:spacing w:val="5"/>
                <w:w w:val="115"/>
                <w:sz w:val="20"/>
                <w:szCs w:val="20"/>
              </w:rPr>
              <w:t xml:space="preserve"> </w:t>
            </w:r>
            <w:r w:rsidRPr="00005DA0">
              <w:rPr>
                <w:color w:val="000000"/>
                <w:w w:val="115"/>
                <w:sz w:val="20"/>
                <w:szCs w:val="20"/>
              </w:rPr>
              <w:t>лирического</w:t>
            </w:r>
            <w:r w:rsidRPr="00005DA0">
              <w:rPr>
                <w:color w:val="000000"/>
                <w:spacing w:val="1"/>
                <w:w w:val="115"/>
                <w:sz w:val="20"/>
                <w:szCs w:val="20"/>
              </w:rPr>
              <w:t xml:space="preserve"> </w:t>
            </w:r>
            <w:r w:rsidRPr="00005DA0">
              <w:rPr>
                <w:color w:val="000000"/>
                <w:w w:val="115"/>
                <w:sz w:val="20"/>
                <w:szCs w:val="20"/>
              </w:rPr>
              <w:t>героя стихотворения. Сопоставлять</w:t>
            </w:r>
            <w:r w:rsidRPr="00005DA0">
              <w:rPr>
                <w:color w:val="000000"/>
                <w:spacing w:val="1"/>
                <w:w w:val="115"/>
                <w:sz w:val="20"/>
                <w:szCs w:val="20"/>
              </w:rPr>
              <w:t xml:space="preserve"> </w:t>
            </w:r>
            <w:r w:rsidRPr="00005DA0">
              <w:rPr>
                <w:color w:val="000000"/>
                <w:w w:val="115"/>
                <w:sz w:val="20"/>
                <w:szCs w:val="20"/>
              </w:rPr>
              <w:t>стихотворения</w:t>
            </w:r>
            <w:r w:rsidRPr="00005DA0">
              <w:rPr>
                <w:color w:val="000000"/>
                <w:spacing w:val="1"/>
                <w:w w:val="115"/>
                <w:sz w:val="20"/>
                <w:szCs w:val="20"/>
              </w:rPr>
              <w:t xml:space="preserve"> </w:t>
            </w:r>
            <w:r w:rsidRPr="00005DA0">
              <w:rPr>
                <w:color w:val="000000"/>
                <w:w w:val="115"/>
                <w:sz w:val="20"/>
                <w:szCs w:val="20"/>
              </w:rPr>
              <w:t>одного</w:t>
            </w:r>
            <w:r w:rsidRPr="00005DA0">
              <w:rPr>
                <w:color w:val="000000"/>
                <w:spacing w:val="-3"/>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разных</w:t>
            </w:r>
            <w:r w:rsidRPr="00005DA0">
              <w:rPr>
                <w:color w:val="000000"/>
                <w:spacing w:val="-3"/>
                <w:w w:val="115"/>
                <w:sz w:val="20"/>
                <w:szCs w:val="20"/>
              </w:rPr>
              <w:t xml:space="preserve"> </w:t>
            </w:r>
            <w:r w:rsidRPr="00005DA0">
              <w:rPr>
                <w:color w:val="000000"/>
                <w:w w:val="115"/>
                <w:sz w:val="20"/>
                <w:szCs w:val="20"/>
              </w:rPr>
              <w:t>авторов</w:t>
            </w:r>
            <w:r w:rsidRPr="00005DA0">
              <w:rPr>
                <w:color w:val="000000"/>
                <w:spacing w:val="-3"/>
                <w:w w:val="115"/>
                <w:sz w:val="20"/>
                <w:szCs w:val="20"/>
              </w:rPr>
              <w:t xml:space="preserve"> </w:t>
            </w:r>
            <w:r w:rsidRPr="00005DA0">
              <w:rPr>
                <w:color w:val="000000"/>
                <w:w w:val="115"/>
                <w:sz w:val="20"/>
                <w:szCs w:val="20"/>
              </w:rPr>
              <w:t>по</w:t>
            </w:r>
            <w:r w:rsidRPr="00005DA0">
              <w:rPr>
                <w:color w:val="000000"/>
                <w:spacing w:val="-3"/>
                <w:w w:val="115"/>
                <w:sz w:val="20"/>
                <w:szCs w:val="20"/>
              </w:rPr>
              <w:t xml:space="preserve"> </w:t>
            </w:r>
            <w:r w:rsidRPr="00005DA0">
              <w:rPr>
                <w:color w:val="000000"/>
                <w:w w:val="115"/>
                <w:sz w:val="20"/>
                <w:szCs w:val="20"/>
              </w:rPr>
              <w:t>заданным</w:t>
            </w:r>
            <w:r w:rsidRPr="00005DA0">
              <w:rPr>
                <w:color w:val="000000"/>
                <w:spacing w:val="-3"/>
                <w:w w:val="115"/>
                <w:sz w:val="20"/>
                <w:szCs w:val="20"/>
              </w:rPr>
              <w:t xml:space="preserve"> </w:t>
            </w:r>
            <w:r w:rsidRPr="00005DA0">
              <w:rPr>
                <w:color w:val="000000"/>
                <w:w w:val="115"/>
                <w:sz w:val="20"/>
                <w:szCs w:val="20"/>
              </w:rPr>
              <w:t>основаниям.</w:t>
            </w:r>
          </w:p>
        </w:tc>
      </w:tr>
      <w:tr w:rsidR="00C8571D" w:rsidRPr="00005DA0" w14:paraId="53907695" w14:textId="77777777" w:rsidTr="0027773B">
        <w:trPr>
          <w:trHeight w:val="3165"/>
        </w:trPr>
        <w:tc>
          <w:tcPr>
            <w:tcW w:w="1928" w:type="dxa"/>
            <w:vMerge w:val="restart"/>
            <w:tcBorders>
              <w:left w:val="single" w:sz="6" w:space="0" w:color="000000"/>
              <w:right w:val="single" w:sz="6" w:space="0" w:color="000000"/>
            </w:tcBorders>
          </w:tcPr>
          <w:p w14:paraId="370C2621" w14:textId="77777777" w:rsidR="00C8571D" w:rsidRPr="00005DA0" w:rsidRDefault="00C8571D" w:rsidP="00C8571D">
            <w:pPr>
              <w:pStyle w:val="TableParagraph"/>
              <w:ind w:left="0"/>
              <w:jc w:val="center"/>
              <w:rPr>
                <w:color w:val="000000"/>
                <w:sz w:val="20"/>
                <w:szCs w:val="20"/>
              </w:rPr>
            </w:pPr>
          </w:p>
        </w:tc>
        <w:tc>
          <w:tcPr>
            <w:tcW w:w="3175" w:type="dxa"/>
          </w:tcPr>
          <w:p w14:paraId="681F7FE6" w14:textId="77777777" w:rsidR="00C8571D" w:rsidRPr="00C8571D" w:rsidRDefault="00C8571D" w:rsidP="00C8571D">
            <w:pPr>
              <w:jc w:val="center"/>
              <w:rPr>
                <w:sz w:val="20"/>
              </w:rPr>
            </w:pPr>
          </w:p>
        </w:tc>
        <w:tc>
          <w:tcPr>
            <w:tcW w:w="5046" w:type="dxa"/>
            <w:tcBorders>
              <w:bottom w:val="single" w:sz="6" w:space="0" w:color="000000"/>
            </w:tcBorders>
          </w:tcPr>
          <w:p w14:paraId="1B7A9870" w14:textId="77777777" w:rsidR="00C8571D" w:rsidRPr="00C8571D" w:rsidRDefault="00C8571D" w:rsidP="00C8571D">
            <w:pPr>
              <w:jc w:val="center"/>
              <w:rPr>
                <w:sz w:val="20"/>
              </w:rPr>
            </w:pPr>
            <w:r w:rsidRPr="00C8571D">
              <w:rPr>
                <w:sz w:val="20"/>
              </w:rPr>
              <w:t>Обобщать материал об истории создания поэмы с использованием статьи учебника.</w:t>
            </w:r>
          </w:p>
          <w:p w14:paraId="4936BA28" w14:textId="77777777" w:rsidR="00C8571D" w:rsidRPr="00C8571D" w:rsidRDefault="00C8571D" w:rsidP="00C8571D">
            <w:pPr>
              <w:jc w:val="center"/>
              <w:rPr>
                <w:sz w:val="20"/>
              </w:rPr>
            </w:pPr>
            <w:r w:rsidRPr="00C8571D">
              <w:rPr>
                <w:sz w:val="20"/>
              </w:rPr>
              <w:t>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Определять роль пейзажа. Соотносить идейно-художественные особенности поэмы с романтическими принципами изображения. Анализировать форму выражения авторской позиции. Выявлять в поэме признаки лирики и эпоса. Письменно отвечать на проблемный вопрос, писать сочинение на литературную тему. Сопоставлять литературное произведение с произведениями других искусств.</w:t>
            </w:r>
          </w:p>
        </w:tc>
      </w:tr>
      <w:tr w:rsidR="00C8571D" w:rsidRPr="00005DA0" w14:paraId="1FC8AC89" w14:textId="77777777" w:rsidTr="0027773B">
        <w:trPr>
          <w:trHeight w:val="555"/>
        </w:trPr>
        <w:tc>
          <w:tcPr>
            <w:tcW w:w="1928" w:type="dxa"/>
            <w:vMerge/>
            <w:tcBorders>
              <w:left w:val="single" w:sz="6" w:space="0" w:color="000000"/>
              <w:bottom w:val="single" w:sz="4" w:space="0" w:color="000000"/>
              <w:right w:val="single" w:sz="6" w:space="0" w:color="000000"/>
            </w:tcBorders>
          </w:tcPr>
          <w:p w14:paraId="68221B1A" w14:textId="77777777" w:rsidR="00C8571D" w:rsidRPr="00005DA0" w:rsidRDefault="00C8571D" w:rsidP="00C8571D">
            <w:pPr>
              <w:jc w:val="center"/>
              <w:rPr>
                <w:color w:val="000000"/>
                <w:sz w:val="20"/>
                <w:szCs w:val="20"/>
              </w:rPr>
            </w:pPr>
          </w:p>
        </w:tc>
        <w:tc>
          <w:tcPr>
            <w:tcW w:w="3175" w:type="dxa"/>
            <w:tcBorders>
              <w:bottom w:val="single" w:sz="4" w:space="0" w:color="000000"/>
            </w:tcBorders>
          </w:tcPr>
          <w:p w14:paraId="7F76A0A3" w14:textId="77777777" w:rsidR="00C8571D" w:rsidRPr="00C8571D" w:rsidRDefault="00C8571D" w:rsidP="00C8571D">
            <w:pPr>
              <w:jc w:val="center"/>
              <w:rPr>
                <w:sz w:val="20"/>
              </w:rPr>
            </w:pPr>
            <w:r w:rsidRPr="00C8571D">
              <w:rPr>
                <w:sz w:val="20"/>
              </w:rPr>
              <w:t>Н. В. Гоголь. Повесть «Шинель»,</w:t>
            </w:r>
          </w:p>
          <w:p w14:paraId="04FD9883" w14:textId="77777777" w:rsidR="00C8571D" w:rsidRPr="00C8571D" w:rsidRDefault="00C8571D" w:rsidP="00C8571D">
            <w:pPr>
              <w:jc w:val="center"/>
              <w:rPr>
                <w:sz w:val="20"/>
              </w:rPr>
            </w:pPr>
            <w:r w:rsidRPr="00C8571D">
              <w:rPr>
                <w:sz w:val="20"/>
              </w:rPr>
              <w:t>Комедия «Ревизор» (6 ч)</w:t>
            </w:r>
          </w:p>
        </w:tc>
        <w:tc>
          <w:tcPr>
            <w:tcW w:w="5046" w:type="dxa"/>
            <w:tcBorders>
              <w:top w:val="single" w:sz="6" w:space="0" w:color="000000"/>
              <w:bottom w:val="single" w:sz="6" w:space="0" w:color="000000"/>
            </w:tcBorders>
          </w:tcPr>
          <w:p w14:paraId="0FD0807B" w14:textId="77777777" w:rsidR="00C8571D" w:rsidRPr="00C8571D" w:rsidRDefault="00C8571D" w:rsidP="00C8571D">
            <w:pPr>
              <w:jc w:val="center"/>
              <w:rPr>
                <w:sz w:val="20"/>
              </w:rPr>
            </w:pPr>
            <w:r w:rsidRPr="00C8571D">
              <w:rPr>
                <w:sz w:val="20"/>
              </w:rPr>
              <w:t>Воспринимать и выразительно читать литературные произведения (в том числе по ролям).</w:t>
            </w:r>
          </w:p>
          <w:p w14:paraId="4CDDAC93" w14:textId="77777777" w:rsidR="00C8571D" w:rsidRPr="00C8571D" w:rsidRDefault="00C8571D" w:rsidP="00C8571D">
            <w:pPr>
              <w:jc w:val="center"/>
              <w:rPr>
                <w:sz w:val="20"/>
              </w:rPr>
            </w:pPr>
            <w:r w:rsidRPr="00C8571D">
              <w:rPr>
                <w:sz w:val="20"/>
              </w:rPr>
              <w:t>Выражать личное читательское отношение к прочитанному. Составлять тезисный план статьи учебника.</w:t>
            </w:r>
          </w:p>
          <w:p w14:paraId="6F325E96" w14:textId="77777777" w:rsidR="00C8571D" w:rsidRPr="00C8571D" w:rsidRDefault="00C8571D" w:rsidP="00C8571D">
            <w:pPr>
              <w:jc w:val="center"/>
              <w:rPr>
                <w:sz w:val="20"/>
              </w:rPr>
            </w:pPr>
            <w:r w:rsidRPr="00C8571D">
              <w:rPr>
                <w:sz w:val="20"/>
              </w:rPr>
              <w:t>Устно или письменно отвечать на вопросы</w:t>
            </w:r>
          </w:p>
          <w:p w14:paraId="7A63A2DD" w14:textId="77777777" w:rsidR="00C8571D" w:rsidRPr="00C8571D" w:rsidRDefault="00C8571D" w:rsidP="00C8571D">
            <w:pPr>
              <w:jc w:val="center"/>
              <w:rPr>
                <w:sz w:val="20"/>
              </w:rPr>
            </w:pPr>
            <w:r w:rsidRPr="00C8571D">
              <w:rPr>
                <w:sz w:val="20"/>
              </w:rPr>
              <w:t>(с использованием цитирования). Участвовать</w:t>
            </w:r>
          </w:p>
          <w:p w14:paraId="5B6BFA96" w14:textId="77777777" w:rsidR="00C8571D" w:rsidRPr="00C8571D" w:rsidRDefault="00C8571D" w:rsidP="00C8571D">
            <w:pPr>
              <w:jc w:val="center"/>
              <w:rPr>
                <w:sz w:val="20"/>
              </w:rPr>
            </w:pPr>
            <w:r w:rsidRPr="00C8571D">
              <w:rPr>
                <w:sz w:val="20"/>
              </w:rPr>
              <w:t xml:space="preserve">в коллективном диалоге. Составлять лексические и историко-культурные комментарии. Анализировать произведение с учётом его родо-жанровой </w:t>
            </w:r>
            <w:r w:rsidRPr="00C8571D">
              <w:rPr>
                <w:sz w:val="20"/>
              </w:rPr>
              <w:lastRenderedPageBreak/>
              <w:t>принадлежности.</w:t>
            </w:r>
          </w:p>
          <w:p w14:paraId="58792189" w14:textId="77777777" w:rsidR="00C8571D" w:rsidRPr="00C8571D" w:rsidRDefault="00C8571D" w:rsidP="00C8571D">
            <w:pPr>
              <w:jc w:val="center"/>
              <w:rPr>
                <w:sz w:val="20"/>
              </w:rPr>
            </w:pPr>
            <w:r w:rsidRPr="00C8571D">
              <w:rPr>
                <w:sz w:val="20"/>
              </w:rPr>
              <w:t>Характеризовать и сопоставлять основных героев повести, выявлять художественные средства</w:t>
            </w:r>
          </w:p>
          <w:p w14:paraId="3A0864D4" w14:textId="77777777" w:rsidR="00C8571D" w:rsidRPr="00C8571D" w:rsidRDefault="00C8571D" w:rsidP="00C8571D">
            <w:pPr>
              <w:jc w:val="center"/>
              <w:rPr>
                <w:sz w:val="20"/>
              </w:rPr>
            </w:pPr>
            <w:r w:rsidRPr="00C8571D">
              <w:rPr>
                <w:sz w:val="20"/>
              </w:rPr>
              <w:t>их создания. Выявлять в повести признаки реалистического и фантастического, определять роль гротеска.</w:t>
            </w:r>
          </w:p>
          <w:p w14:paraId="6F10ED9B" w14:textId="77777777" w:rsidR="00C8571D" w:rsidRPr="00C8571D" w:rsidRDefault="00C8571D" w:rsidP="00C8571D">
            <w:pPr>
              <w:jc w:val="center"/>
              <w:rPr>
                <w:sz w:val="20"/>
              </w:rPr>
            </w:pPr>
            <w:r w:rsidRPr="00C8571D">
              <w:rPr>
                <w:sz w:val="20"/>
              </w:rPr>
              <w:t>Обобщать материал об истории создания комедии</w:t>
            </w:r>
          </w:p>
          <w:p w14:paraId="77785648" w14:textId="77777777" w:rsidR="00C8571D" w:rsidRPr="00C8571D" w:rsidRDefault="00C8571D" w:rsidP="00C8571D">
            <w:pPr>
              <w:jc w:val="center"/>
              <w:rPr>
                <w:sz w:val="20"/>
              </w:rPr>
            </w:pPr>
            <w:r w:rsidRPr="00C8571D">
              <w:rPr>
                <w:sz w:val="20"/>
              </w:rPr>
              <w:t>с использованием статьи учебника. Формулировать вопросы по тексту произведения. Использовать различные виды пересказа.</w:t>
            </w:r>
          </w:p>
          <w:p w14:paraId="5E92F57A" w14:textId="77777777" w:rsidR="00C8571D" w:rsidRPr="00C8571D" w:rsidRDefault="00C8571D" w:rsidP="00C8571D">
            <w:pPr>
              <w:jc w:val="center"/>
              <w:rPr>
                <w:sz w:val="20"/>
              </w:rPr>
            </w:pPr>
            <w:r w:rsidRPr="00C8571D">
              <w:rPr>
                <w:sz w:val="20"/>
              </w:rPr>
              <w:t>Анализировать сюжет, тематику, проблематику, идейно-художественное содержа</w:t>
            </w:r>
            <w:r>
              <w:rPr>
                <w:sz w:val="20"/>
              </w:rPr>
              <w:t>ние комедии. Состав</w:t>
            </w:r>
            <w:r w:rsidRPr="00C8571D">
              <w:rPr>
                <w:sz w:val="20"/>
              </w:rPr>
              <w:t>лять план характеристики героев произведения, в том числе сравнительной. Выявлять способы создания комического. Опред</w:t>
            </w:r>
            <w:r>
              <w:rPr>
                <w:sz w:val="20"/>
              </w:rPr>
              <w:t>елять этапы развития сюжета пье</w:t>
            </w:r>
            <w:r w:rsidRPr="00C8571D">
              <w:rPr>
                <w:sz w:val="20"/>
              </w:rPr>
              <w:t>сы, представлять их в виде схемы. Анализировать различные формы выражения авторской позиции.</w:t>
            </w:r>
          </w:p>
          <w:p w14:paraId="46E023C2" w14:textId="77777777" w:rsidR="00C8571D" w:rsidRPr="00C8571D" w:rsidRDefault="00C8571D" w:rsidP="00C8571D">
            <w:pPr>
              <w:jc w:val="center"/>
              <w:rPr>
                <w:sz w:val="20"/>
              </w:rPr>
            </w:pPr>
            <w:r w:rsidRPr="00C8571D">
              <w:rPr>
                <w:sz w:val="20"/>
              </w:rPr>
              <w:t>Письменно отвечать на проблемный вопрос, писать сочинение на литературную тему. Сопоставлять текст драматического произведения с его театральными постановками, обсуждать их и писать отзывы.</w:t>
            </w:r>
          </w:p>
        </w:tc>
      </w:tr>
      <w:tr w:rsidR="00005DA0" w:rsidRPr="00005DA0" w14:paraId="11D3A798" w14:textId="77777777" w:rsidTr="0027773B">
        <w:trPr>
          <w:trHeight w:val="2371"/>
        </w:trPr>
        <w:tc>
          <w:tcPr>
            <w:tcW w:w="1928" w:type="dxa"/>
            <w:tcBorders>
              <w:left w:val="single" w:sz="6" w:space="0" w:color="000000"/>
              <w:bottom w:val="single" w:sz="6" w:space="0" w:color="000000"/>
            </w:tcBorders>
          </w:tcPr>
          <w:p w14:paraId="708FBC30" w14:textId="77777777" w:rsidR="005B2FBF" w:rsidRPr="00C143E7" w:rsidRDefault="00005DA0" w:rsidP="00C143E7">
            <w:pPr>
              <w:jc w:val="center"/>
              <w:rPr>
                <w:sz w:val="20"/>
              </w:rPr>
            </w:pPr>
            <w:r w:rsidRPr="00C143E7">
              <w:rPr>
                <w:sz w:val="20"/>
              </w:rPr>
              <w:lastRenderedPageBreak/>
              <w:t xml:space="preserve">Литература второй </w:t>
            </w:r>
            <w:r w:rsidR="00C143E7" w:rsidRPr="00C143E7">
              <w:rPr>
                <w:sz w:val="20"/>
              </w:rPr>
              <w:t>половины XIX ве</w:t>
            </w:r>
            <w:r w:rsidRPr="00C143E7">
              <w:rPr>
                <w:sz w:val="20"/>
              </w:rPr>
              <w:t>ка (6 ч)</w:t>
            </w:r>
          </w:p>
        </w:tc>
        <w:tc>
          <w:tcPr>
            <w:tcW w:w="3175" w:type="dxa"/>
            <w:tcBorders>
              <w:bottom w:val="single" w:sz="6" w:space="0" w:color="000000"/>
            </w:tcBorders>
          </w:tcPr>
          <w:p w14:paraId="55337506" w14:textId="77777777" w:rsidR="005B2FBF" w:rsidRPr="00C143E7" w:rsidRDefault="00005DA0" w:rsidP="00C143E7">
            <w:pPr>
              <w:jc w:val="center"/>
              <w:rPr>
                <w:sz w:val="20"/>
              </w:rPr>
            </w:pPr>
            <w:r w:rsidRPr="00C143E7">
              <w:rPr>
                <w:sz w:val="20"/>
              </w:rPr>
              <w:t>И. С. Тургенев. Повести (одна по выбору). Например, «Ася»,</w:t>
            </w:r>
          </w:p>
          <w:p w14:paraId="321D3D20" w14:textId="77777777" w:rsidR="005B2FBF" w:rsidRPr="00C143E7" w:rsidRDefault="00005DA0" w:rsidP="00C143E7">
            <w:pPr>
              <w:jc w:val="center"/>
              <w:rPr>
                <w:sz w:val="20"/>
              </w:rPr>
            </w:pPr>
            <w:r w:rsidRPr="00C143E7">
              <w:rPr>
                <w:sz w:val="20"/>
              </w:rPr>
              <w:t>«Первая любовь» (2 ч)</w:t>
            </w:r>
          </w:p>
        </w:tc>
        <w:tc>
          <w:tcPr>
            <w:tcW w:w="5046" w:type="dxa"/>
            <w:tcBorders>
              <w:top w:val="single" w:sz="6" w:space="0" w:color="000000"/>
              <w:bottom w:val="single" w:sz="6" w:space="0" w:color="000000"/>
            </w:tcBorders>
          </w:tcPr>
          <w:p w14:paraId="26BEB537" w14:textId="77777777" w:rsidR="005B2FBF" w:rsidRPr="00C143E7" w:rsidRDefault="00005DA0" w:rsidP="00C143E7">
            <w:pPr>
              <w:jc w:val="center"/>
              <w:rPr>
                <w:sz w:val="20"/>
              </w:rPr>
            </w:pPr>
            <w:r w:rsidRPr="00C143E7">
              <w:rPr>
                <w:sz w:val="20"/>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w:t>
            </w:r>
          </w:p>
          <w:p w14:paraId="7D3AC87B" w14:textId="77777777" w:rsidR="005B2FBF" w:rsidRPr="00C143E7" w:rsidRDefault="00005DA0" w:rsidP="00C143E7">
            <w:pPr>
              <w:jc w:val="center"/>
              <w:rPr>
                <w:sz w:val="20"/>
              </w:rPr>
            </w:pPr>
            <w:r w:rsidRPr="00C143E7">
              <w:rPr>
                <w:sz w:val="20"/>
              </w:rPr>
              <w:t>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повести.</w:t>
            </w:r>
          </w:p>
          <w:p w14:paraId="532A1E27" w14:textId="77777777" w:rsidR="005B2FBF" w:rsidRPr="00C143E7" w:rsidRDefault="00005DA0" w:rsidP="00C143E7">
            <w:pPr>
              <w:jc w:val="center"/>
              <w:rPr>
                <w:sz w:val="20"/>
              </w:rPr>
            </w:pPr>
            <w:r w:rsidRPr="00C143E7">
              <w:rPr>
                <w:sz w:val="20"/>
              </w:rPr>
              <w:t>Формулировать вопросы по тексту произведения.</w:t>
            </w:r>
          </w:p>
        </w:tc>
      </w:tr>
      <w:tr w:rsidR="00005DA0" w:rsidRPr="00005DA0" w14:paraId="642E12F3" w14:textId="77777777" w:rsidTr="0027773B">
        <w:trPr>
          <w:trHeight w:val="1908"/>
        </w:trPr>
        <w:tc>
          <w:tcPr>
            <w:tcW w:w="1928" w:type="dxa"/>
            <w:tcBorders>
              <w:left w:val="single" w:sz="6" w:space="0" w:color="000000"/>
            </w:tcBorders>
          </w:tcPr>
          <w:p w14:paraId="7FD13B7F" w14:textId="77777777" w:rsidR="005B2FBF" w:rsidRPr="00C143E7" w:rsidRDefault="005B2FBF" w:rsidP="00C143E7">
            <w:pPr>
              <w:jc w:val="center"/>
              <w:rPr>
                <w:sz w:val="20"/>
              </w:rPr>
            </w:pPr>
          </w:p>
        </w:tc>
        <w:tc>
          <w:tcPr>
            <w:tcW w:w="3175" w:type="dxa"/>
          </w:tcPr>
          <w:p w14:paraId="18E469B4" w14:textId="77777777" w:rsidR="005B2FBF" w:rsidRPr="00C143E7" w:rsidRDefault="005B2FBF" w:rsidP="00C143E7">
            <w:pPr>
              <w:jc w:val="center"/>
              <w:rPr>
                <w:sz w:val="20"/>
              </w:rPr>
            </w:pPr>
          </w:p>
        </w:tc>
        <w:tc>
          <w:tcPr>
            <w:tcW w:w="5046" w:type="dxa"/>
          </w:tcPr>
          <w:p w14:paraId="0DB7EDE5" w14:textId="77777777" w:rsidR="005B2FBF" w:rsidRPr="00C143E7" w:rsidRDefault="00005DA0" w:rsidP="00C143E7">
            <w:pPr>
              <w:jc w:val="center"/>
              <w:rPr>
                <w:sz w:val="20"/>
              </w:rPr>
            </w:pPr>
            <w:r w:rsidRPr="00C143E7">
              <w:rPr>
                <w:sz w:val="20"/>
              </w:rPr>
              <w:t xml:space="preserve">Характеризовать и сопоставлять основных героев повести, выявлять художественные средства их создания. Анализировать форму выражения </w:t>
            </w:r>
            <w:r w:rsidR="00C143E7" w:rsidRPr="00C143E7">
              <w:rPr>
                <w:sz w:val="20"/>
              </w:rPr>
              <w:t>автор</w:t>
            </w:r>
            <w:r w:rsidRPr="00C143E7">
              <w:rPr>
                <w:sz w:val="20"/>
              </w:rPr>
              <w:t>ской позиции. Соотносить содержание произведения с</w:t>
            </w:r>
            <w:r w:rsidR="00D87583" w:rsidRPr="00C143E7">
              <w:rPr>
                <w:sz w:val="20"/>
              </w:rPr>
              <w:t xml:space="preserve"> </w:t>
            </w:r>
            <w:r w:rsidRPr="00C143E7">
              <w:rPr>
                <w:sz w:val="20"/>
              </w:rPr>
              <w:t>реалистическими</w:t>
            </w:r>
            <w:r w:rsidR="00D87583" w:rsidRPr="00C143E7">
              <w:rPr>
                <w:sz w:val="20"/>
              </w:rPr>
              <w:t xml:space="preserve"> </w:t>
            </w:r>
            <w:r w:rsidRPr="00C143E7">
              <w:rPr>
                <w:sz w:val="20"/>
              </w:rPr>
              <w:t>принципами</w:t>
            </w:r>
            <w:r w:rsidR="00D87583" w:rsidRPr="00C143E7">
              <w:rPr>
                <w:sz w:val="20"/>
              </w:rPr>
              <w:t xml:space="preserve"> </w:t>
            </w:r>
            <w:r w:rsidRPr="00C143E7">
              <w:rPr>
                <w:sz w:val="20"/>
              </w:rPr>
              <w:t xml:space="preserve">изображения жизни и человека. Письменно отвечать на </w:t>
            </w:r>
            <w:r w:rsidR="00C143E7" w:rsidRPr="00C143E7">
              <w:rPr>
                <w:sz w:val="20"/>
              </w:rPr>
              <w:t>проблемн</w:t>
            </w:r>
            <w:r w:rsidRPr="00C143E7">
              <w:rPr>
                <w:sz w:val="20"/>
              </w:rPr>
              <w:t>ый вопрос, используя произведения литературной критики.</w:t>
            </w:r>
          </w:p>
        </w:tc>
      </w:tr>
      <w:tr w:rsidR="00005DA0" w:rsidRPr="00005DA0" w14:paraId="59AE87DB" w14:textId="77777777" w:rsidTr="0027773B">
        <w:trPr>
          <w:trHeight w:val="4431"/>
        </w:trPr>
        <w:tc>
          <w:tcPr>
            <w:tcW w:w="1928" w:type="dxa"/>
            <w:tcBorders>
              <w:left w:val="single" w:sz="6" w:space="0" w:color="000000"/>
              <w:bottom w:val="single" w:sz="6" w:space="0" w:color="000000"/>
            </w:tcBorders>
          </w:tcPr>
          <w:p w14:paraId="5699ED49" w14:textId="77777777" w:rsidR="005B2FBF" w:rsidRPr="00005DA0" w:rsidRDefault="005B2FBF" w:rsidP="00C8571D">
            <w:pPr>
              <w:pStyle w:val="TableParagraph"/>
              <w:ind w:left="0"/>
              <w:jc w:val="center"/>
              <w:rPr>
                <w:color w:val="000000"/>
                <w:sz w:val="20"/>
                <w:szCs w:val="20"/>
              </w:rPr>
            </w:pPr>
          </w:p>
        </w:tc>
        <w:tc>
          <w:tcPr>
            <w:tcW w:w="3175" w:type="dxa"/>
            <w:tcBorders>
              <w:bottom w:val="single" w:sz="6" w:space="0" w:color="000000"/>
            </w:tcBorders>
          </w:tcPr>
          <w:p w14:paraId="6A30F0C5" w14:textId="77777777" w:rsidR="005B2FBF" w:rsidRPr="00C143E7" w:rsidRDefault="00005DA0" w:rsidP="00C143E7">
            <w:pPr>
              <w:jc w:val="center"/>
              <w:rPr>
                <w:sz w:val="20"/>
              </w:rPr>
            </w:pPr>
            <w:r w:rsidRPr="00C143E7">
              <w:rPr>
                <w:sz w:val="20"/>
              </w:rPr>
              <w:t>Ф. М. Достоевский. «Бедные люди», «Белые ночи» (одно произведение по выбору) (2 ч)</w:t>
            </w:r>
          </w:p>
        </w:tc>
        <w:tc>
          <w:tcPr>
            <w:tcW w:w="5046" w:type="dxa"/>
            <w:tcBorders>
              <w:bottom w:val="single" w:sz="6" w:space="0" w:color="000000"/>
            </w:tcBorders>
          </w:tcPr>
          <w:p w14:paraId="72919AF1" w14:textId="77777777" w:rsidR="005B2FBF" w:rsidRPr="00C143E7" w:rsidRDefault="00005DA0" w:rsidP="00C143E7">
            <w:pPr>
              <w:jc w:val="center"/>
              <w:rPr>
                <w:sz w:val="20"/>
              </w:rPr>
            </w:pPr>
            <w:r w:rsidRPr="00C143E7">
              <w:rPr>
                <w:sz w:val="20"/>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w:t>
            </w:r>
            <w:r w:rsidR="00C143E7" w:rsidRPr="00C143E7">
              <w:rPr>
                <w:sz w:val="20"/>
              </w:rPr>
              <w:t>росы (с использованием цитирова</w:t>
            </w:r>
            <w:r w:rsidRPr="00C143E7">
              <w:rPr>
                <w:sz w:val="20"/>
              </w:rPr>
              <w:t>ния). Участвовать в коллективном диалоге.</w:t>
            </w:r>
          </w:p>
          <w:p w14:paraId="56F20689" w14:textId="77777777" w:rsidR="005B2FBF" w:rsidRPr="00C143E7" w:rsidRDefault="00005DA0" w:rsidP="00C143E7">
            <w:pPr>
              <w:jc w:val="center"/>
              <w:rPr>
                <w:sz w:val="20"/>
              </w:rPr>
            </w:pPr>
            <w:r w:rsidRPr="00C143E7">
              <w:rPr>
                <w:sz w:val="20"/>
              </w:rPr>
              <w:t>Составлять лексические и историко-культурные комментарии. Анализировать сюжет, тематику, проблематику</w:t>
            </w:r>
            <w:r w:rsidR="00C143E7" w:rsidRPr="00C143E7">
              <w:rPr>
                <w:sz w:val="20"/>
              </w:rPr>
              <w:t>, идейно-художественное содержа</w:t>
            </w:r>
            <w:r w:rsidRPr="00C143E7">
              <w:rPr>
                <w:sz w:val="20"/>
              </w:rPr>
              <w:t>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Определять способы выр</w:t>
            </w:r>
            <w:r w:rsidR="00C143E7" w:rsidRPr="00C143E7">
              <w:rPr>
                <w:sz w:val="20"/>
              </w:rPr>
              <w:t>аже</w:t>
            </w:r>
            <w:r w:rsidRPr="00C143E7">
              <w:rPr>
                <w:sz w:val="20"/>
              </w:rPr>
              <w:t>ния внутреннего мира героев. Различать образ рассказчика и автора. Анализировать различные формы выражения авторской позиции. Соотносить содержание произведения с реалистическими</w:t>
            </w:r>
          </w:p>
          <w:p w14:paraId="1DF1A0B2" w14:textId="77777777" w:rsidR="005B2FBF" w:rsidRPr="00C143E7" w:rsidRDefault="00005DA0" w:rsidP="00C143E7">
            <w:pPr>
              <w:jc w:val="center"/>
              <w:rPr>
                <w:sz w:val="20"/>
              </w:rPr>
            </w:pPr>
            <w:r w:rsidRPr="00C143E7">
              <w:rPr>
                <w:sz w:val="20"/>
              </w:rPr>
              <w:t>принципами изображения жизни и человека. Давать аргументированный письме</w:t>
            </w:r>
            <w:r w:rsidR="00C143E7">
              <w:rPr>
                <w:sz w:val="20"/>
              </w:rPr>
              <w:t>нный ответ на проблем</w:t>
            </w:r>
            <w:r w:rsidRPr="00C143E7">
              <w:rPr>
                <w:sz w:val="20"/>
              </w:rPr>
              <w:t>ный вопрос.</w:t>
            </w:r>
          </w:p>
        </w:tc>
      </w:tr>
      <w:tr w:rsidR="00005DA0" w:rsidRPr="00005DA0" w14:paraId="2E900F19" w14:textId="77777777" w:rsidTr="0027773B">
        <w:trPr>
          <w:trHeight w:val="563"/>
        </w:trPr>
        <w:tc>
          <w:tcPr>
            <w:tcW w:w="1928" w:type="dxa"/>
          </w:tcPr>
          <w:p w14:paraId="179EC96F" w14:textId="77777777" w:rsidR="005B2FBF" w:rsidRPr="00005DA0" w:rsidRDefault="00005DA0" w:rsidP="00C8571D">
            <w:pPr>
              <w:pStyle w:val="TableParagraph"/>
              <w:ind w:left="0"/>
              <w:jc w:val="center"/>
              <w:rPr>
                <w:b/>
                <w:color w:val="000000"/>
                <w:sz w:val="20"/>
                <w:szCs w:val="20"/>
              </w:rPr>
            </w:pPr>
            <w:r w:rsidRPr="00005DA0">
              <w:rPr>
                <w:b/>
                <w:color w:val="000000"/>
                <w:spacing w:val="-2"/>
                <w:w w:val="110"/>
                <w:sz w:val="20"/>
                <w:szCs w:val="20"/>
              </w:rPr>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41A257E1" w14:textId="77777777" w:rsidR="005B2FBF" w:rsidRPr="00005DA0" w:rsidRDefault="00005DA0" w:rsidP="00C8571D">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0C122131" w14:textId="77777777" w:rsidR="005B2FBF" w:rsidRPr="00005DA0" w:rsidRDefault="00005DA0" w:rsidP="00C8571D">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4E273F20" w14:textId="77777777" w:rsidTr="0027773B">
        <w:trPr>
          <w:trHeight w:val="3936"/>
        </w:trPr>
        <w:tc>
          <w:tcPr>
            <w:tcW w:w="1928" w:type="dxa"/>
            <w:tcBorders>
              <w:left w:val="single" w:sz="6" w:space="0" w:color="000000"/>
            </w:tcBorders>
          </w:tcPr>
          <w:p w14:paraId="679FF1B2" w14:textId="77777777" w:rsidR="005B2FBF" w:rsidRPr="00005DA0" w:rsidRDefault="005B2FBF" w:rsidP="00C8571D">
            <w:pPr>
              <w:pStyle w:val="TableParagraph"/>
              <w:ind w:left="0"/>
              <w:jc w:val="center"/>
              <w:rPr>
                <w:color w:val="000000"/>
                <w:sz w:val="20"/>
                <w:szCs w:val="20"/>
              </w:rPr>
            </w:pPr>
          </w:p>
        </w:tc>
        <w:tc>
          <w:tcPr>
            <w:tcW w:w="3175" w:type="dxa"/>
            <w:tcBorders>
              <w:bottom w:val="single" w:sz="6" w:space="0" w:color="000000"/>
            </w:tcBorders>
          </w:tcPr>
          <w:p w14:paraId="7E081BAB" w14:textId="77777777" w:rsidR="005B2FBF" w:rsidRPr="00005DA0" w:rsidRDefault="00C143E7" w:rsidP="00C8571D">
            <w:pPr>
              <w:pStyle w:val="TableParagraph"/>
              <w:ind w:left="0"/>
              <w:jc w:val="center"/>
              <w:rPr>
                <w:color w:val="000000"/>
                <w:sz w:val="20"/>
                <w:szCs w:val="20"/>
              </w:rPr>
            </w:pPr>
            <w:r>
              <w:rPr>
                <w:color w:val="000000"/>
                <w:w w:val="115"/>
                <w:sz w:val="20"/>
                <w:szCs w:val="20"/>
              </w:rPr>
              <w:t>Л. Н. Толстой. Повести и рассказы (одно произведение по выбор</w:t>
            </w:r>
            <w:r w:rsidR="00005DA0" w:rsidRPr="00005DA0">
              <w:rPr>
                <w:color w:val="000000"/>
                <w:w w:val="115"/>
                <w:sz w:val="20"/>
                <w:szCs w:val="20"/>
              </w:rPr>
              <w:t>у). Например, «Отрочество»</w:t>
            </w:r>
            <w:r w:rsidR="00005DA0" w:rsidRPr="00005DA0">
              <w:rPr>
                <w:color w:val="000000"/>
                <w:spacing w:val="1"/>
                <w:w w:val="115"/>
                <w:sz w:val="20"/>
                <w:szCs w:val="20"/>
              </w:rPr>
              <w:t xml:space="preserve"> </w:t>
            </w:r>
            <w:r w:rsidR="00005DA0" w:rsidRPr="00005DA0">
              <w:rPr>
                <w:color w:val="000000"/>
                <w:w w:val="115"/>
                <w:sz w:val="20"/>
                <w:szCs w:val="20"/>
              </w:rPr>
              <w:t>(главы)</w:t>
            </w:r>
            <w:r w:rsidR="00005DA0" w:rsidRPr="00005DA0">
              <w:rPr>
                <w:color w:val="000000"/>
                <w:spacing w:val="-9"/>
                <w:w w:val="115"/>
                <w:sz w:val="20"/>
                <w:szCs w:val="20"/>
              </w:rPr>
              <w:t xml:space="preserve"> </w:t>
            </w:r>
            <w:r w:rsidR="00005DA0" w:rsidRPr="00005DA0">
              <w:rPr>
                <w:color w:val="000000"/>
                <w:w w:val="115"/>
                <w:sz w:val="20"/>
                <w:szCs w:val="20"/>
              </w:rPr>
              <w:t>(2</w:t>
            </w:r>
            <w:r w:rsidR="00005DA0" w:rsidRPr="00005DA0">
              <w:rPr>
                <w:color w:val="000000"/>
                <w:spacing w:val="-9"/>
                <w:w w:val="115"/>
                <w:sz w:val="20"/>
                <w:szCs w:val="20"/>
              </w:rPr>
              <w:t xml:space="preserve"> </w:t>
            </w:r>
            <w:r w:rsidR="00005DA0" w:rsidRPr="00005DA0">
              <w:rPr>
                <w:color w:val="000000"/>
                <w:w w:val="115"/>
                <w:sz w:val="20"/>
                <w:szCs w:val="20"/>
              </w:rPr>
              <w:t>ч)</w:t>
            </w:r>
          </w:p>
        </w:tc>
        <w:tc>
          <w:tcPr>
            <w:tcW w:w="5046" w:type="dxa"/>
            <w:tcBorders>
              <w:bottom w:val="single" w:sz="6" w:space="0" w:color="000000"/>
            </w:tcBorders>
          </w:tcPr>
          <w:p w14:paraId="181A5F71"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Воспринимать</w:t>
            </w:r>
            <w:r w:rsidRPr="00005DA0">
              <w:rPr>
                <w:color w:val="000000"/>
                <w:spacing w:val="2"/>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выразительно</w:t>
            </w:r>
            <w:r w:rsidRPr="00005DA0">
              <w:rPr>
                <w:color w:val="000000"/>
                <w:spacing w:val="3"/>
                <w:w w:val="115"/>
                <w:sz w:val="20"/>
                <w:szCs w:val="20"/>
              </w:rPr>
              <w:t xml:space="preserve"> </w:t>
            </w:r>
            <w:r w:rsidRPr="00005DA0">
              <w:rPr>
                <w:color w:val="000000"/>
                <w:w w:val="115"/>
                <w:sz w:val="20"/>
                <w:szCs w:val="20"/>
              </w:rPr>
              <w:t>читать</w:t>
            </w:r>
            <w:r w:rsidRPr="00005DA0">
              <w:rPr>
                <w:color w:val="000000"/>
                <w:spacing w:val="3"/>
                <w:w w:val="115"/>
                <w:sz w:val="20"/>
                <w:szCs w:val="20"/>
              </w:rPr>
              <w:t xml:space="preserve"> </w:t>
            </w:r>
            <w:r w:rsidRPr="00005DA0">
              <w:rPr>
                <w:color w:val="000000"/>
                <w:w w:val="115"/>
                <w:sz w:val="20"/>
                <w:szCs w:val="20"/>
              </w:rPr>
              <w:t>литературное</w:t>
            </w:r>
            <w:r w:rsidRPr="00005DA0">
              <w:rPr>
                <w:color w:val="000000"/>
                <w:spacing w:val="1"/>
                <w:w w:val="115"/>
                <w:sz w:val="20"/>
                <w:szCs w:val="20"/>
              </w:rPr>
              <w:t xml:space="preserve"> </w:t>
            </w:r>
            <w:r w:rsidRPr="00005DA0">
              <w:rPr>
                <w:color w:val="000000"/>
                <w:w w:val="115"/>
                <w:sz w:val="20"/>
                <w:szCs w:val="20"/>
              </w:rPr>
              <w:t>произведение. Выражать личное читательское</w:t>
            </w:r>
            <w:r w:rsidRPr="00005DA0">
              <w:rPr>
                <w:color w:val="000000"/>
                <w:spacing w:val="1"/>
                <w:w w:val="115"/>
                <w:sz w:val="20"/>
                <w:szCs w:val="20"/>
              </w:rPr>
              <w:t xml:space="preserve"> </w:t>
            </w:r>
            <w:r w:rsidRPr="00005DA0">
              <w:rPr>
                <w:color w:val="000000"/>
                <w:w w:val="115"/>
                <w:sz w:val="20"/>
                <w:szCs w:val="20"/>
              </w:rPr>
              <w:t>отношение к прочитанному. Составлять тезисный</w:t>
            </w:r>
            <w:r w:rsidRPr="00005DA0">
              <w:rPr>
                <w:color w:val="000000"/>
                <w:spacing w:val="1"/>
                <w:w w:val="115"/>
                <w:sz w:val="20"/>
                <w:szCs w:val="20"/>
              </w:rPr>
              <w:t xml:space="preserve"> </w:t>
            </w:r>
            <w:r w:rsidRPr="00005DA0">
              <w:rPr>
                <w:color w:val="000000"/>
                <w:w w:val="115"/>
                <w:sz w:val="20"/>
                <w:szCs w:val="20"/>
              </w:rPr>
              <w:t>план статьи</w:t>
            </w:r>
            <w:r w:rsidRPr="00005DA0">
              <w:rPr>
                <w:color w:val="000000"/>
                <w:spacing w:val="1"/>
                <w:w w:val="115"/>
                <w:sz w:val="20"/>
                <w:szCs w:val="20"/>
              </w:rPr>
              <w:t xml:space="preserve"> </w:t>
            </w:r>
            <w:r w:rsidRPr="00005DA0">
              <w:rPr>
                <w:color w:val="000000"/>
                <w:w w:val="115"/>
                <w:sz w:val="20"/>
                <w:szCs w:val="20"/>
              </w:rPr>
              <w:t>учебника.</w:t>
            </w:r>
            <w:r w:rsidRPr="00005DA0">
              <w:rPr>
                <w:color w:val="000000"/>
                <w:spacing w:val="1"/>
                <w:w w:val="115"/>
                <w:sz w:val="20"/>
                <w:szCs w:val="20"/>
              </w:rPr>
              <w:t xml:space="preserve"> </w:t>
            </w:r>
            <w:r w:rsidRPr="00005DA0">
              <w:rPr>
                <w:color w:val="000000"/>
                <w:w w:val="115"/>
                <w:sz w:val="20"/>
                <w:szCs w:val="20"/>
              </w:rPr>
              <w:t>Устно или</w:t>
            </w:r>
            <w:r w:rsidRPr="00005DA0">
              <w:rPr>
                <w:color w:val="000000"/>
                <w:spacing w:val="1"/>
                <w:w w:val="115"/>
                <w:sz w:val="20"/>
                <w:szCs w:val="20"/>
              </w:rPr>
              <w:t xml:space="preserve"> </w:t>
            </w:r>
            <w:r w:rsidRPr="00005DA0">
              <w:rPr>
                <w:color w:val="000000"/>
                <w:w w:val="115"/>
                <w:sz w:val="20"/>
                <w:szCs w:val="20"/>
              </w:rPr>
              <w:t>письменно</w:t>
            </w:r>
            <w:r w:rsidRPr="00005DA0">
              <w:rPr>
                <w:color w:val="000000"/>
                <w:spacing w:val="1"/>
                <w:w w:val="115"/>
                <w:sz w:val="20"/>
                <w:szCs w:val="20"/>
              </w:rPr>
              <w:t xml:space="preserve"> </w:t>
            </w:r>
            <w:r w:rsidRPr="00005DA0">
              <w:rPr>
                <w:color w:val="000000"/>
                <w:w w:val="115"/>
                <w:sz w:val="20"/>
                <w:szCs w:val="20"/>
              </w:rPr>
              <w:t>отвечать</w:t>
            </w:r>
            <w:r w:rsidRPr="00005DA0">
              <w:rPr>
                <w:color w:val="000000"/>
                <w:spacing w:val="1"/>
                <w:w w:val="115"/>
                <w:sz w:val="20"/>
                <w:szCs w:val="20"/>
              </w:rPr>
              <w:t xml:space="preserve"> </w:t>
            </w:r>
            <w:r w:rsidRPr="00005DA0">
              <w:rPr>
                <w:color w:val="000000"/>
                <w:w w:val="115"/>
                <w:sz w:val="20"/>
                <w:szCs w:val="20"/>
              </w:rPr>
              <w:t>на вопросы (с и</w:t>
            </w:r>
            <w:r w:rsidR="00C143E7">
              <w:rPr>
                <w:color w:val="000000"/>
                <w:w w:val="115"/>
                <w:sz w:val="20"/>
                <w:szCs w:val="20"/>
              </w:rPr>
              <w:t>спользованием цитирования). Уча</w:t>
            </w:r>
            <w:r w:rsidRPr="00005DA0">
              <w:rPr>
                <w:color w:val="000000"/>
                <w:w w:val="115"/>
                <w:sz w:val="20"/>
                <w:szCs w:val="20"/>
              </w:rPr>
              <w:t>ствовать</w:t>
            </w:r>
            <w:r w:rsidRPr="00005DA0">
              <w:rPr>
                <w:color w:val="000000"/>
                <w:spacing w:val="3"/>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sidRPr="00005DA0">
              <w:rPr>
                <w:color w:val="000000"/>
                <w:w w:val="115"/>
                <w:sz w:val="20"/>
                <w:szCs w:val="20"/>
              </w:rPr>
              <w:t>коллективном</w:t>
            </w:r>
            <w:r w:rsidRPr="00005DA0">
              <w:rPr>
                <w:color w:val="000000"/>
                <w:spacing w:val="3"/>
                <w:w w:val="115"/>
                <w:sz w:val="20"/>
                <w:szCs w:val="20"/>
              </w:rPr>
              <w:t xml:space="preserve"> </w:t>
            </w:r>
            <w:r w:rsidRPr="00005DA0">
              <w:rPr>
                <w:color w:val="000000"/>
                <w:w w:val="115"/>
                <w:sz w:val="20"/>
                <w:szCs w:val="20"/>
              </w:rPr>
              <w:t>диалоге.</w:t>
            </w:r>
            <w:r w:rsidRPr="00005DA0">
              <w:rPr>
                <w:color w:val="000000"/>
                <w:spacing w:val="3"/>
                <w:w w:val="115"/>
                <w:sz w:val="20"/>
                <w:szCs w:val="20"/>
              </w:rPr>
              <w:t xml:space="preserve"> </w:t>
            </w:r>
            <w:r w:rsidRPr="00005DA0">
              <w:rPr>
                <w:color w:val="000000"/>
                <w:w w:val="115"/>
                <w:sz w:val="20"/>
                <w:szCs w:val="20"/>
              </w:rPr>
              <w:t>Составлять</w:t>
            </w:r>
            <w:r w:rsidRPr="00005DA0">
              <w:rPr>
                <w:color w:val="000000"/>
                <w:spacing w:val="3"/>
                <w:w w:val="115"/>
                <w:sz w:val="20"/>
                <w:szCs w:val="20"/>
              </w:rPr>
              <w:t xml:space="preserve"> </w:t>
            </w:r>
            <w:r w:rsidR="00C143E7">
              <w:rPr>
                <w:color w:val="000000"/>
                <w:w w:val="115"/>
                <w:sz w:val="20"/>
                <w:szCs w:val="20"/>
              </w:rPr>
              <w:t>лекси</w:t>
            </w:r>
            <w:r w:rsidRPr="00005DA0">
              <w:rPr>
                <w:color w:val="000000"/>
                <w:w w:val="115"/>
                <w:sz w:val="20"/>
                <w:szCs w:val="20"/>
              </w:rPr>
              <w:t>ческие</w:t>
            </w:r>
            <w:r w:rsidRPr="00005DA0">
              <w:rPr>
                <w:color w:val="000000"/>
                <w:spacing w:val="14"/>
                <w:w w:val="115"/>
                <w:sz w:val="20"/>
                <w:szCs w:val="20"/>
              </w:rPr>
              <w:t xml:space="preserve"> </w:t>
            </w:r>
            <w:r w:rsidRPr="00005DA0">
              <w:rPr>
                <w:color w:val="000000"/>
                <w:w w:val="115"/>
                <w:sz w:val="20"/>
                <w:szCs w:val="20"/>
              </w:rPr>
              <w:t>и</w:t>
            </w:r>
            <w:r w:rsidRPr="00005DA0">
              <w:rPr>
                <w:color w:val="000000"/>
                <w:spacing w:val="15"/>
                <w:w w:val="115"/>
                <w:sz w:val="20"/>
                <w:szCs w:val="20"/>
              </w:rPr>
              <w:t xml:space="preserve"> </w:t>
            </w:r>
            <w:r w:rsidRPr="00005DA0">
              <w:rPr>
                <w:color w:val="000000"/>
                <w:w w:val="115"/>
                <w:sz w:val="20"/>
                <w:szCs w:val="20"/>
              </w:rPr>
              <w:t>историко-культурные</w:t>
            </w:r>
            <w:r w:rsidRPr="00005DA0">
              <w:rPr>
                <w:color w:val="000000"/>
                <w:spacing w:val="14"/>
                <w:w w:val="115"/>
                <w:sz w:val="20"/>
                <w:szCs w:val="20"/>
              </w:rPr>
              <w:t xml:space="preserve"> </w:t>
            </w:r>
            <w:r w:rsidRPr="00005DA0">
              <w:rPr>
                <w:color w:val="000000"/>
                <w:w w:val="115"/>
                <w:sz w:val="20"/>
                <w:szCs w:val="20"/>
              </w:rPr>
              <w:t>комментарии.</w:t>
            </w:r>
            <w:r w:rsidRPr="00005DA0">
              <w:rPr>
                <w:color w:val="000000"/>
                <w:spacing w:val="15"/>
                <w:w w:val="115"/>
                <w:sz w:val="20"/>
                <w:szCs w:val="20"/>
              </w:rPr>
              <w:t xml:space="preserve"> </w:t>
            </w:r>
            <w:r w:rsidR="00C143E7">
              <w:rPr>
                <w:color w:val="000000"/>
                <w:w w:val="115"/>
                <w:sz w:val="20"/>
                <w:szCs w:val="20"/>
              </w:rPr>
              <w:t>Анали</w:t>
            </w:r>
            <w:r w:rsidRPr="00005DA0">
              <w:rPr>
                <w:color w:val="000000"/>
                <w:w w:val="115"/>
                <w:sz w:val="20"/>
                <w:szCs w:val="20"/>
              </w:rPr>
              <w:t>зировать</w:t>
            </w:r>
            <w:r w:rsidRPr="00005DA0">
              <w:rPr>
                <w:color w:val="000000"/>
                <w:spacing w:val="13"/>
                <w:w w:val="115"/>
                <w:sz w:val="20"/>
                <w:szCs w:val="20"/>
              </w:rPr>
              <w:t xml:space="preserve"> </w:t>
            </w:r>
            <w:r w:rsidRPr="00005DA0">
              <w:rPr>
                <w:color w:val="000000"/>
                <w:w w:val="115"/>
                <w:sz w:val="20"/>
                <w:szCs w:val="20"/>
              </w:rPr>
              <w:t>сюжет,</w:t>
            </w:r>
            <w:r w:rsidRPr="00005DA0">
              <w:rPr>
                <w:color w:val="000000"/>
                <w:spacing w:val="14"/>
                <w:w w:val="115"/>
                <w:sz w:val="20"/>
                <w:szCs w:val="20"/>
              </w:rPr>
              <w:t xml:space="preserve"> </w:t>
            </w:r>
            <w:r w:rsidRPr="00005DA0">
              <w:rPr>
                <w:color w:val="000000"/>
                <w:w w:val="115"/>
                <w:sz w:val="20"/>
                <w:szCs w:val="20"/>
              </w:rPr>
              <w:t>тематику,</w:t>
            </w:r>
            <w:r w:rsidRPr="00005DA0">
              <w:rPr>
                <w:color w:val="000000"/>
                <w:spacing w:val="14"/>
                <w:w w:val="115"/>
                <w:sz w:val="20"/>
                <w:szCs w:val="20"/>
              </w:rPr>
              <w:t xml:space="preserve"> </w:t>
            </w:r>
            <w:r w:rsidRPr="00005DA0">
              <w:rPr>
                <w:color w:val="000000"/>
                <w:w w:val="115"/>
                <w:sz w:val="20"/>
                <w:szCs w:val="20"/>
              </w:rPr>
              <w:t>проблематику,</w:t>
            </w:r>
            <w:r w:rsidRPr="00005DA0">
              <w:rPr>
                <w:color w:val="000000"/>
                <w:spacing w:val="14"/>
                <w:w w:val="115"/>
                <w:sz w:val="20"/>
                <w:szCs w:val="20"/>
              </w:rPr>
              <w:t xml:space="preserve"> </w:t>
            </w:r>
            <w:r w:rsidR="00C143E7">
              <w:rPr>
                <w:color w:val="000000"/>
                <w:w w:val="115"/>
                <w:sz w:val="20"/>
                <w:szCs w:val="20"/>
              </w:rPr>
              <w:t>идейно-ху</w:t>
            </w:r>
            <w:r w:rsidRPr="00005DA0">
              <w:rPr>
                <w:color w:val="000000"/>
                <w:w w:val="115"/>
                <w:sz w:val="20"/>
                <w:szCs w:val="20"/>
              </w:rPr>
              <w:t>дожественное</w:t>
            </w:r>
            <w:r w:rsidRPr="00005DA0">
              <w:rPr>
                <w:color w:val="000000"/>
                <w:spacing w:val="-7"/>
                <w:w w:val="115"/>
                <w:sz w:val="20"/>
                <w:szCs w:val="20"/>
              </w:rPr>
              <w:t xml:space="preserve"> </w:t>
            </w:r>
            <w:r w:rsidRPr="00005DA0">
              <w:rPr>
                <w:color w:val="000000"/>
                <w:w w:val="115"/>
                <w:sz w:val="20"/>
                <w:szCs w:val="20"/>
              </w:rPr>
              <w:t>содержание</w:t>
            </w:r>
            <w:r w:rsidRPr="00005DA0">
              <w:rPr>
                <w:color w:val="000000"/>
                <w:spacing w:val="-7"/>
                <w:w w:val="115"/>
                <w:sz w:val="20"/>
                <w:szCs w:val="20"/>
              </w:rPr>
              <w:t xml:space="preserve"> </w:t>
            </w:r>
            <w:r w:rsidRPr="00005DA0">
              <w:rPr>
                <w:color w:val="000000"/>
                <w:w w:val="115"/>
                <w:sz w:val="20"/>
                <w:szCs w:val="20"/>
              </w:rPr>
              <w:t>произведения.</w:t>
            </w:r>
          </w:p>
          <w:p w14:paraId="46CC3051"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Формулировать</w:t>
            </w:r>
            <w:r w:rsidRPr="00005DA0">
              <w:rPr>
                <w:color w:val="000000"/>
                <w:spacing w:val="10"/>
                <w:w w:val="115"/>
                <w:sz w:val="20"/>
                <w:szCs w:val="20"/>
              </w:rPr>
              <w:t xml:space="preserve"> </w:t>
            </w:r>
            <w:r w:rsidRPr="00005DA0">
              <w:rPr>
                <w:color w:val="000000"/>
                <w:w w:val="115"/>
                <w:sz w:val="20"/>
                <w:szCs w:val="20"/>
              </w:rPr>
              <w:t>вопросы</w:t>
            </w:r>
            <w:r w:rsidRPr="00005DA0">
              <w:rPr>
                <w:color w:val="000000"/>
                <w:spacing w:val="11"/>
                <w:w w:val="115"/>
                <w:sz w:val="20"/>
                <w:szCs w:val="20"/>
              </w:rPr>
              <w:t xml:space="preserve"> </w:t>
            </w:r>
            <w:r w:rsidRPr="00005DA0">
              <w:rPr>
                <w:color w:val="000000"/>
                <w:w w:val="115"/>
                <w:sz w:val="20"/>
                <w:szCs w:val="20"/>
              </w:rPr>
              <w:t>по</w:t>
            </w:r>
            <w:r w:rsidRPr="00005DA0">
              <w:rPr>
                <w:color w:val="000000"/>
                <w:spacing w:val="11"/>
                <w:w w:val="115"/>
                <w:sz w:val="20"/>
                <w:szCs w:val="20"/>
              </w:rPr>
              <w:t xml:space="preserve"> </w:t>
            </w:r>
            <w:r w:rsidRPr="00005DA0">
              <w:rPr>
                <w:color w:val="000000"/>
                <w:w w:val="115"/>
                <w:sz w:val="20"/>
                <w:szCs w:val="20"/>
              </w:rPr>
              <w:t>тексту.</w:t>
            </w:r>
            <w:r w:rsidRPr="00005DA0">
              <w:rPr>
                <w:color w:val="000000"/>
                <w:spacing w:val="11"/>
                <w:w w:val="115"/>
                <w:sz w:val="20"/>
                <w:szCs w:val="20"/>
              </w:rPr>
              <w:t xml:space="preserve"> </w:t>
            </w:r>
            <w:r w:rsidRPr="00005DA0">
              <w:rPr>
                <w:color w:val="000000"/>
                <w:w w:val="115"/>
                <w:sz w:val="20"/>
                <w:szCs w:val="20"/>
              </w:rPr>
              <w:t>Характеризовать</w:t>
            </w:r>
            <w:r w:rsidRPr="00005DA0">
              <w:rPr>
                <w:color w:val="000000"/>
                <w:spacing w:val="-49"/>
                <w:w w:val="115"/>
                <w:sz w:val="20"/>
                <w:szCs w:val="20"/>
              </w:rPr>
              <w:t xml:space="preserve"> </w:t>
            </w:r>
            <w:r w:rsidRPr="00005DA0">
              <w:rPr>
                <w:color w:val="000000"/>
                <w:w w:val="115"/>
                <w:sz w:val="20"/>
                <w:szCs w:val="20"/>
              </w:rPr>
              <w:t>и сопоставлять основных героев произведения,</w:t>
            </w:r>
            <w:r w:rsidRPr="00005DA0">
              <w:rPr>
                <w:color w:val="000000"/>
                <w:spacing w:val="1"/>
                <w:w w:val="115"/>
                <w:sz w:val="20"/>
                <w:szCs w:val="20"/>
              </w:rPr>
              <w:t xml:space="preserve"> </w:t>
            </w:r>
            <w:r w:rsidRPr="00005DA0">
              <w:rPr>
                <w:color w:val="000000"/>
                <w:w w:val="115"/>
                <w:sz w:val="20"/>
                <w:szCs w:val="20"/>
              </w:rPr>
              <w:t>выявлять художественные средства</w:t>
            </w:r>
            <w:r w:rsidRPr="00005DA0">
              <w:rPr>
                <w:color w:val="000000"/>
                <w:spacing w:val="1"/>
                <w:w w:val="115"/>
                <w:sz w:val="20"/>
                <w:szCs w:val="20"/>
              </w:rPr>
              <w:t xml:space="preserve"> </w:t>
            </w:r>
            <w:r w:rsidRPr="00005DA0">
              <w:rPr>
                <w:color w:val="000000"/>
                <w:w w:val="115"/>
                <w:sz w:val="20"/>
                <w:szCs w:val="20"/>
              </w:rPr>
              <w:t>их создания.</w:t>
            </w:r>
          </w:p>
          <w:p w14:paraId="22666B18"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Определять роль пейзажа и способы выражения</w:t>
            </w:r>
            <w:r w:rsidRPr="00005DA0">
              <w:rPr>
                <w:color w:val="000000"/>
                <w:spacing w:val="1"/>
                <w:w w:val="115"/>
                <w:sz w:val="20"/>
                <w:szCs w:val="20"/>
              </w:rPr>
              <w:t xml:space="preserve"> </w:t>
            </w:r>
            <w:r w:rsidRPr="00005DA0">
              <w:rPr>
                <w:color w:val="000000"/>
                <w:w w:val="115"/>
                <w:sz w:val="20"/>
                <w:szCs w:val="20"/>
              </w:rPr>
              <w:t>внутреннего</w:t>
            </w:r>
            <w:r w:rsidRPr="00005DA0">
              <w:rPr>
                <w:color w:val="000000"/>
                <w:spacing w:val="9"/>
                <w:w w:val="115"/>
                <w:sz w:val="20"/>
                <w:szCs w:val="20"/>
              </w:rPr>
              <w:t xml:space="preserve"> </w:t>
            </w:r>
            <w:r w:rsidRPr="00005DA0">
              <w:rPr>
                <w:color w:val="000000"/>
                <w:w w:val="115"/>
                <w:sz w:val="20"/>
                <w:szCs w:val="20"/>
              </w:rPr>
              <w:t>мира</w:t>
            </w:r>
            <w:r w:rsidRPr="00005DA0">
              <w:rPr>
                <w:color w:val="000000"/>
                <w:spacing w:val="9"/>
                <w:w w:val="115"/>
                <w:sz w:val="20"/>
                <w:szCs w:val="20"/>
              </w:rPr>
              <w:t xml:space="preserve"> </w:t>
            </w:r>
            <w:r w:rsidRPr="00005DA0">
              <w:rPr>
                <w:color w:val="000000"/>
                <w:w w:val="115"/>
                <w:sz w:val="20"/>
                <w:szCs w:val="20"/>
              </w:rPr>
              <w:t>героя.</w:t>
            </w:r>
            <w:r w:rsidRPr="00005DA0">
              <w:rPr>
                <w:color w:val="000000"/>
                <w:spacing w:val="9"/>
                <w:w w:val="115"/>
                <w:sz w:val="20"/>
                <w:szCs w:val="20"/>
              </w:rPr>
              <w:t xml:space="preserve"> </w:t>
            </w:r>
            <w:r w:rsidRPr="00005DA0">
              <w:rPr>
                <w:color w:val="000000"/>
                <w:w w:val="115"/>
                <w:sz w:val="20"/>
                <w:szCs w:val="20"/>
              </w:rPr>
              <w:t>Анализировать</w:t>
            </w:r>
            <w:r w:rsidRPr="00005DA0">
              <w:rPr>
                <w:color w:val="000000"/>
                <w:spacing w:val="10"/>
                <w:w w:val="115"/>
                <w:sz w:val="20"/>
                <w:szCs w:val="20"/>
              </w:rPr>
              <w:t xml:space="preserve"> </w:t>
            </w:r>
            <w:r w:rsidRPr="00005DA0">
              <w:rPr>
                <w:color w:val="000000"/>
                <w:w w:val="115"/>
                <w:sz w:val="20"/>
                <w:szCs w:val="20"/>
              </w:rPr>
              <w:t>различные</w:t>
            </w:r>
            <w:r w:rsidRPr="00005DA0">
              <w:rPr>
                <w:color w:val="000000"/>
                <w:spacing w:val="1"/>
                <w:w w:val="115"/>
                <w:sz w:val="20"/>
                <w:szCs w:val="20"/>
              </w:rPr>
              <w:t xml:space="preserve"> </w:t>
            </w:r>
            <w:r w:rsidRPr="00005DA0">
              <w:rPr>
                <w:color w:val="000000"/>
                <w:w w:val="115"/>
                <w:sz w:val="20"/>
                <w:szCs w:val="20"/>
              </w:rPr>
              <w:t>формы</w:t>
            </w:r>
            <w:r w:rsidRPr="00005DA0">
              <w:rPr>
                <w:color w:val="000000"/>
                <w:spacing w:val="1"/>
                <w:w w:val="115"/>
                <w:sz w:val="20"/>
                <w:szCs w:val="20"/>
              </w:rPr>
              <w:t xml:space="preserve"> </w:t>
            </w:r>
            <w:r w:rsidRPr="00005DA0">
              <w:rPr>
                <w:color w:val="000000"/>
                <w:w w:val="115"/>
                <w:sz w:val="20"/>
                <w:szCs w:val="20"/>
              </w:rPr>
              <w:t>выражения</w:t>
            </w:r>
            <w:r w:rsidRPr="00005DA0">
              <w:rPr>
                <w:color w:val="000000"/>
                <w:spacing w:val="2"/>
                <w:w w:val="115"/>
                <w:sz w:val="20"/>
                <w:szCs w:val="20"/>
              </w:rPr>
              <w:t xml:space="preserve"> </w:t>
            </w:r>
            <w:r w:rsidRPr="00005DA0">
              <w:rPr>
                <w:color w:val="000000"/>
                <w:w w:val="115"/>
                <w:sz w:val="20"/>
                <w:szCs w:val="20"/>
              </w:rPr>
              <w:t>авторской</w:t>
            </w:r>
            <w:r w:rsidRPr="00005DA0">
              <w:rPr>
                <w:color w:val="000000"/>
                <w:spacing w:val="1"/>
                <w:w w:val="115"/>
                <w:sz w:val="20"/>
                <w:szCs w:val="20"/>
              </w:rPr>
              <w:t xml:space="preserve"> </w:t>
            </w:r>
            <w:r w:rsidRPr="00005DA0">
              <w:rPr>
                <w:color w:val="000000"/>
                <w:w w:val="115"/>
                <w:sz w:val="20"/>
                <w:szCs w:val="20"/>
              </w:rPr>
              <w:t>позиции.</w:t>
            </w:r>
            <w:r w:rsidRPr="00005DA0">
              <w:rPr>
                <w:color w:val="000000"/>
                <w:spacing w:val="2"/>
                <w:w w:val="115"/>
                <w:sz w:val="20"/>
                <w:szCs w:val="20"/>
              </w:rPr>
              <w:t xml:space="preserve"> </w:t>
            </w:r>
            <w:r w:rsidRPr="00005DA0">
              <w:rPr>
                <w:color w:val="000000"/>
                <w:w w:val="115"/>
                <w:sz w:val="20"/>
                <w:szCs w:val="20"/>
              </w:rPr>
              <w:t>Соотносить</w:t>
            </w:r>
            <w:r w:rsidRPr="00005DA0">
              <w:rPr>
                <w:color w:val="000000"/>
                <w:spacing w:val="1"/>
                <w:w w:val="115"/>
                <w:sz w:val="20"/>
                <w:szCs w:val="20"/>
              </w:rPr>
              <w:t xml:space="preserve"> </w:t>
            </w:r>
            <w:r w:rsidRPr="00005DA0">
              <w:rPr>
                <w:color w:val="000000"/>
                <w:w w:val="115"/>
                <w:sz w:val="20"/>
                <w:szCs w:val="20"/>
              </w:rPr>
              <w:t>содержание произведения с реалистическими</w:t>
            </w:r>
            <w:r w:rsidRPr="00005DA0">
              <w:rPr>
                <w:color w:val="000000"/>
                <w:spacing w:val="1"/>
                <w:w w:val="115"/>
                <w:sz w:val="20"/>
                <w:szCs w:val="20"/>
              </w:rPr>
              <w:t xml:space="preserve"> </w:t>
            </w:r>
            <w:r w:rsidRPr="00005DA0">
              <w:rPr>
                <w:color w:val="000000"/>
                <w:w w:val="115"/>
                <w:sz w:val="20"/>
                <w:szCs w:val="20"/>
              </w:rPr>
              <w:t>принципами</w:t>
            </w:r>
            <w:r w:rsidRPr="00005DA0">
              <w:rPr>
                <w:color w:val="000000"/>
                <w:spacing w:val="20"/>
                <w:w w:val="115"/>
                <w:sz w:val="20"/>
                <w:szCs w:val="20"/>
              </w:rPr>
              <w:t xml:space="preserve"> </w:t>
            </w:r>
            <w:r w:rsidRPr="00005DA0">
              <w:rPr>
                <w:color w:val="000000"/>
                <w:w w:val="115"/>
                <w:sz w:val="20"/>
                <w:szCs w:val="20"/>
              </w:rPr>
              <w:t>изображения</w:t>
            </w:r>
            <w:r w:rsidRPr="00005DA0">
              <w:rPr>
                <w:color w:val="000000"/>
                <w:spacing w:val="20"/>
                <w:w w:val="115"/>
                <w:sz w:val="20"/>
                <w:szCs w:val="20"/>
              </w:rPr>
              <w:t xml:space="preserve"> </w:t>
            </w:r>
            <w:r w:rsidRPr="00005DA0">
              <w:rPr>
                <w:color w:val="000000"/>
                <w:w w:val="115"/>
                <w:sz w:val="20"/>
                <w:szCs w:val="20"/>
              </w:rPr>
              <w:t>жизни</w:t>
            </w:r>
            <w:r w:rsidRPr="00005DA0">
              <w:rPr>
                <w:color w:val="000000"/>
                <w:spacing w:val="20"/>
                <w:w w:val="115"/>
                <w:sz w:val="20"/>
                <w:szCs w:val="20"/>
              </w:rPr>
              <w:t xml:space="preserve"> </w:t>
            </w:r>
            <w:r w:rsidRPr="00005DA0">
              <w:rPr>
                <w:color w:val="000000"/>
                <w:w w:val="115"/>
                <w:sz w:val="20"/>
                <w:szCs w:val="20"/>
              </w:rPr>
              <w:t>и</w:t>
            </w:r>
            <w:r w:rsidRPr="00005DA0">
              <w:rPr>
                <w:color w:val="000000"/>
                <w:spacing w:val="20"/>
                <w:w w:val="115"/>
                <w:sz w:val="20"/>
                <w:szCs w:val="20"/>
              </w:rPr>
              <w:t xml:space="preserve"> </w:t>
            </w:r>
            <w:r w:rsidRPr="00005DA0">
              <w:rPr>
                <w:color w:val="000000"/>
                <w:w w:val="115"/>
                <w:sz w:val="20"/>
                <w:szCs w:val="20"/>
              </w:rPr>
              <w:t>человека.</w:t>
            </w:r>
            <w:r w:rsidRPr="00005DA0">
              <w:rPr>
                <w:color w:val="000000"/>
                <w:spacing w:val="20"/>
                <w:w w:val="115"/>
                <w:sz w:val="20"/>
                <w:szCs w:val="20"/>
              </w:rPr>
              <w:t xml:space="preserve"> </w:t>
            </w:r>
            <w:r w:rsidRPr="00005DA0">
              <w:rPr>
                <w:color w:val="000000"/>
                <w:w w:val="115"/>
                <w:sz w:val="20"/>
                <w:szCs w:val="20"/>
              </w:rPr>
              <w:t>Давать</w:t>
            </w:r>
            <w:r w:rsidRPr="00005DA0">
              <w:rPr>
                <w:color w:val="000000"/>
                <w:spacing w:val="-49"/>
                <w:w w:val="115"/>
                <w:sz w:val="20"/>
                <w:szCs w:val="20"/>
              </w:rPr>
              <w:t xml:space="preserve"> </w:t>
            </w:r>
            <w:r w:rsidRPr="00005DA0">
              <w:rPr>
                <w:color w:val="000000"/>
                <w:w w:val="115"/>
                <w:sz w:val="20"/>
                <w:szCs w:val="20"/>
              </w:rPr>
              <w:t>аргументирован</w:t>
            </w:r>
            <w:r w:rsidR="00C143E7">
              <w:rPr>
                <w:color w:val="000000"/>
                <w:w w:val="115"/>
                <w:sz w:val="20"/>
                <w:szCs w:val="20"/>
              </w:rPr>
              <w:t>ный письменный ответ на проблем</w:t>
            </w:r>
            <w:r w:rsidRPr="00005DA0">
              <w:rPr>
                <w:color w:val="000000"/>
                <w:w w:val="120"/>
                <w:sz w:val="20"/>
                <w:szCs w:val="20"/>
              </w:rPr>
              <w:t>ный</w:t>
            </w:r>
            <w:r w:rsidRPr="00005DA0">
              <w:rPr>
                <w:color w:val="000000"/>
                <w:spacing w:val="-12"/>
                <w:w w:val="120"/>
                <w:sz w:val="20"/>
                <w:szCs w:val="20"/>
              </w:rPr>
              <w:t xml:space="preserve"> </w:t>
            </w:r>
            <w:r w:rsidRPr="00005DA0">
              <w:rPr>
                <w:color w:val="000000"/>
                <w:w w:val="120"/>
                <w:sz w:val="20"/>
                <w:szCs w:val="20"/>
              </w:rPr>
              <w:t>вопрос.</w:t>
            </w:r>
          </w:p>
        </w:tc>
      </w:tr>
      <w:tr w:rsidR="00C143E7" w:rsidRPr="00005DA0" w14:paraId="3DEC92A0" w14:textId="77777777" w:rsidTr="0027773B">
        <w:trPr>
          <w:trHeight w:val="5060"/>
        </w:trPr>
        <w:tc>
          <w:tcPr>
            <w:tcW w:w="1928" w:type="dxa"/>
            <w:vMerge w:val="restart"/>
            <w:tcBorders>
              <w:left w:val="single" w:sz="6" w:space="0" w:color="000000"/>
              <w:bottom w:val="single" w:sz="4" w:space="0" w:color="000000"/>
            </w:tcBorders>
          </w:tcPr>
          <w:p w14:paraId="52AD8C6F"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lastRenderedPageBreak/>
              <w:t>Литература</w:t>
            </w:r>
            <w:r w:rsidRPr="00005DA0">
              <w:rPr>
                <w:color w:val="000000"/>
                <w:spacing w:val="1"/>
                <w:w w:val="115"/>
                <w:sz w:val="20"/>
                <w:szCs w:val="20"/>
              </w:rPr>
              <w:t xml:space="preserve"> </w:t>
            </w:r>
            <w:r w:rsidRPr="00005DA0">
              <w:rPr>
                <w:color w:val="000000"/>
                <w:w w:val="115"/>
                <w:sz w:val="20"/>
                <w:szCs w:val="20"/>
              </w:rPr>
              <w:t>первой половины</w:t>
            </w:r>
            <w:r w:rsidRPr="00005DA0">
              <w:rPr>
                <w:color w:val="000000"/>
                <w:spacing w:val="-49"/>
                <w:w w:val="115"/>
                <w:sz w:val="20"/>
                <w:szCs w:val="20"/>
              </w:rPr>
              <w:t xml:space="preserve"> </w:t>
            </w:r>
            <w:r w:rsidRPr="00005DA0">
              <w:rPr>
                <w:color w:val="000000"/>
                <w:w w:val="115"/>
                <w:sz w:val="20"/>
                <w:szCs w:val="20"/>
              </w:rPr>
              <w:t>XX</w:t>
            </w:r>
            <w:r w:rsidRPr="00005DA0">
              <w:rPr>
                <w:color w:val="000000"/>
                <w:spacing w:val="-7"/>
                <w:w w:val="115"/>
                <w:sz w:val="20"/>
                <w:szCs w:val="20"/>
              </w:rPr>
              <w:t xml:space="preserve"> </w:t>
            </w:r>
            <w:r w:rsidRPr="00005DA0">
              <w:rPr>
                <w:color w:val="000000"/>
                <w:w w:val="115"/>
                <w:sz w:val="20"/>
                <w:szCs w:val="20"/>
              </w:rPr>
              <w:t>века</w:t>
            </w:r>
            <w:r w:rsidRPr="00005DA0">
              <w:rPr>
                <w:color w:val="000000"/>
                <w:spacing w:val="-7"/>
                <w:w w:val="115"/>
                <w:sz w:val="20"/>
                <w:szCs w:val="20"/>
              </w:rPr>
              <w:t xml:space="preserve"> </w:t>
            </w:r>
            <w:r w:rsidRPr="00005DA0">
              <w:rPr>
                <w:color w:val="000000"/>
                <w:w w:val="115"/>
                <w:sz w:val="20"/>
                <w:szCs w:val="20"/>
              </w:rPr>
              <w:t>(6</w:t>
            </w:r>
            <w:r w:rsidRPr="00005DA0">
              <w:rPr>
                <w:color w:val="000000"/>
                <w:spacing w:val="-7"/>
                <w:w w:val="115"/>
                <w:sz w:val="20"/>
                <w:szCs w:val="20"/>
              </w:rPr>
              <w:t xml:space="preserve"> </w:t>
            </w:r>
            <w:r w:rsidRPr="00005DA0">
              <w:rPr>
                <w:color w:val="000000"/>
                <w:w w:val="115"/>
                <w:sz w:val="20"/>
                <w:szCs w:val="20"/>
              </w:rPr>
              <w:t>ч)</w:t>
            </w:r>
          </w:p>
        </w:tc>
        <w:tc>
          <w:tcPr>
            <w:tcW w:w="3175" w:type="dxa"/>
            <w:tcBorders>
              <w:top w:val="single" w:sz="6" w:space="0" w:color="000000"/>
              <w:bottom w:val="single" w:sz="4" w:space="0" w:color="000000"/>
            </w:tcBorders>
          </w:tcPr>
          <w:p w14:paraId="66F1680C"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Произведения писателей</w:t>
            </w:r>
            <w:r w:rsidRPr="00005DA0">
              <w:rPr>
                <w:color w:val="000000"/>
                <w:spacing w:val="1"/>
                <w:w w:val="115"/>
                <w:sz w:val="20"/>
                <w:szCs w:val="20"/>
              </w:rPr>
              <w:t xml:space="preserve"> </w:t>
            </w:r>
            <w:r w:rsidRPr="00005DA0">
              <w:rPr>
                <w:color w:val="000000"/>
                <w:w w:val="115"/>
                <w:sz w:val="20"/>
                <w:szCs w:val="20"/>
              </w:rPr>
              <w:t>русского зарубежья (не менее</w:t>
            </w:r>
            <w:r w:rsidRPr="00005DA0">
              <w:rPr>
                <w:color w:val="000000"/>
                <w:spacing w:val="1"/>
                <w:w w:val="115"/>
                <w:sz w:val="20"/>
                <w:szCs w:val="20"/>
              </w:rPr>
              <w:t xml:space="preserve"> </w:t>
            </w:r>
            <w:r w:rsidRPr="00005DA0">
              <w:rPr>
                <w:color w:val="000000"/>
                <w:w w:val="115"/>
                <w:sz w:val="20"/>
                <w:szCs w:val="20"/>
              </w:rPr>
              <w:t>двух по выбору). Например,</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6"/>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С.</w:t>
            </w:r>
            <w:r w:rsidRPr="00005DA0">
              <w:rPr>
                <w:color w:val="000000"/>
                <w:spacing w:val="6"/>
                <w:w w:val="115"/>
                <w:sz w:val="20"/>
                <w:szCs w:val="20"/>
              </w:rPr>
              <w:t xml:space="preserve"> </w:t>
            </w:r>
            <w:r w:rsidRPr="00005DA0">
              <w:rPr>
                <w:color w:val="000000"/>
                <w:w w:val="115"/>
                <w:sz w:val="20"/>
                <w:szCs w:val="20"/>
              </w:rPr>
              <w:t>Шмелёва,</w:t>
            </w:r>
            <w:r w:rsidRPr="00005DA0">
              <w:rPr>
                <w:color w:val="000000"/>
                <w:spacing w:val="1"/>
                <w:w w:val="115"/>
                <w:sz w:val="20"/>
                <w:szCs w:val="20"/>
              </w:rPr>
              <w:t xml:space="preserve"> </w:t>
            </w:r>
            <w:r w:rsidRPr="00005DA0">
              <w:rPr>
                <w:color w:val="000000"/>
                <w:w w:val="115"/>
                <w:sz w:val="20"/>
                <w:szCs w:val="20"/>
              </w:rPr>
              <w:t>М. А. Осоргина, В.</w:t>
            </w:r>
            <w:r w:rsidRPr="00005DA0">
              <w:rPr>
                <w:color w:val="000000"/>
                <w:spacing w:val="1"/>
                <w:w w:val="115"/>
                <w:sz w:val="20"/>
                <w:szCs w:val="20"/>
              </w:rPr>
              <w:t xml:space="preserve"> </w:t>
            </w:r>
            <w:r w:rsidRPr="00005DA0">
              <w:rPr>
                <w:color w:val="000000"/>
                <w:w w:val="115"/>
                <w:sz w:val="20"/>
                <w:szCs w:val="20"/>
              </w:rPr>
              <w:t>В. Набокова,</w:t>
            </w:r>
            <w:r w:rsidRPr="00005DA0">
              <w:rPr>
                <w:color w:val="000000"/>
                <w:spacing w:val="-49"/>
                <w:w w:val="115"/>
                <w:sz w:val="20"/>
                <w:szCs w:val="20"/>
              </w:rPr>
              <w:t xml:space="preserve"> </w:t>
            </w:r>
            <w:r w:rsidRPr="00005DA0">
              <w:rPr>
                <w:color w:val="000000"/>
                <w:w w:val="115"/>
                <w:sz w:val="20"/>
                <w:szCs w:val="20"/>
              </w:rPr>
              <w:t>Н. Тэффи, А. Т. Аверченко и др.</w:t>
            </w:r>
            <w:r w:rsidRPr="00005DA0">
              <w:rPr>
                <w:color w:val="000000"/>
                <w:spacing w:val="-49"/>
                <w:w w:val="115"/>
                <w:sz w:val="20"/>
                <w:szCs w:val="20"/>
              </w:rPr>
              <w:t xml:space="preserve"> </w:t>
            </w:r>
            <w:r w:rsidRPr="00005DA0">
              <w:rPr>
                <w:color w:val="000000"/>
                <w:w w:val="120"/>
                <w:sz w:val="20"/>
                <w:szCs w:val="20"/>
              </w:rPr>
              <w:t>(2</w:t>
            </w:r>
            <w:r w:rsidRPr="00005DA0">
              <w:rPr>
                <w:color w:val="000000"/>
                <w:spacing w:val="-12"/>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56317983"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литературные произведения. Выражать личное</w:t>
            </w:r>
            <w:r w:rsidRPr="00005DA0">
              <w:rPr>
                <w:color w:val="000000"/>
                <w:spacing w:val="1"/>
                <w:w w:val="115"/>
                <w:sz w:val="20"/>
                <w:szCs w:val="20"/>
              </w:rPr>
              <w:t xml:space="preserve"> </w:t>
            </w:r>
            <w:r w:rsidRPr="00005DA0">
              <w:rPr>
                <w:color w:val="000000"/>
                <w:w w:val="115"/>
                <w:sz w:val="20"/>
                <w:szCs w:val="20"/>
              </w:rPr>
              <w:t>читательское</w:t>
            </w:r>
            <w:r w:rsidRPr="00005DA0">
              <w:rPr>
                <w:color w:val="000000"/>
                <w:spacing w:val="1"/>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прочитанному.</w:t>
            </w:r>
            <w:r w:rsidRPr="00005DA0">
              <w:rPr>
                <w:color w:val="000000"/>
                <w:spacing w:val="2"/>
                <w:w w:val="115"/>
                <w:sz w:val="20"/>
                <w:szCs w:val="20"/>
              </w:rPr>
              <w:t xml:space="preserve"> </w:t>
            </w:r>
            <w:r w:rsidRPr="00005DA0">
              <w:rPr>
                <w:color w:val="000000"/>
                <w:w w:val="115"/>
                <w:sz w:val="20"/>
                <w:szCs w:val="20"/>
              </w:rPr>
              <w:t>Устно</w:t>
            </w:r>
            <w:r w:rsidRPr="00005DA0">
              <w:rPr>
                <w:color w:val="000000"/>
                <w:spacing w:val="2"/>
                <w:w w:val="115"/>
                <w:sz w:val="20"/>
                <w:szCs w:val="20"/>
              </w:rPr>
              <w:t xml:space="preserve"> </w:t>
            </w:r>
            <w:r w:rsidRPr="00005DA0">
              <w:rPr>
                <w:color w:val="000000"/>
                <w:w w:val="115"/>
                <w:sz w:val="20"/>
                <w:szCs w:val="20"/>
              </w:rPr>
              <w:t>или</w:t>
            </w:r>
            <w:r w:rsidRPr="00005DA0">
              <w:rPr>
                <w:color w:val="000000"/>
                <w:spacing w:val="-49"/>
                <w:w w:val="115"/>
                <w:sz w:val="20"/>
                <w:szCs w:val="20"/>
              </w:rPr>
              <w:t xml:space="preserve"> </w:t>
            </w:r>
            <w:r w:rsidRPr="00005DA0">
              <w:rPr>
                <w:color w:val="000000"/>
                <w:w w:val="115"/>
                <w:sz w:val="20"/>
                <w:szCs w:val="20"/>
              </w:rPr>
              <w:t>письменно отвечать на вопросы (с использованием</w:t>
            </w:r>
            <w:r w:rsidRPr="00005DA0">
              <w:rPr>
                <w:color w:val="000000"/>
                <w:spacing w:val="1"/>
                <w:w w:val="115"/>
                <w:sz w:val="20"/>
                <w:szCs w:val="20"/>
              </w:rPr>
              <w:t xml:space="preserve"> </w:t>
            </w:r>
            <w:r w:rsidRPr="00005DA0">
              <w:rPr>
                <w:color w:val="000000"/>
                <w:w w:val="115"/>
                <w:sz w:val="20"/>
                <w:szCs w:val="20"/>
              </w:rPr>
              <w:t>цитирования). Использовать различные виды</w:t>
            </w:r>
            <w:r w:rsidRPr="00005DA0">
              <w:rPr>
                <w:color w:val="000000"/>
                <w:spacing w:val="1"/>
                <w:w w:val="115"/>
                <w:sz w:val="20"/>
                <w:szCs w:val="20"/>
              </w:rPr>
              <w:t xml:space="preserve"> </w:t>
            </w:r>
            <w:r w:rsidRPr="00005DA0">
              <w:rPr>
                <w:color w:val="000000"/>
                <w:w w:val="115"/>
                <w:sz w:val="20"/>
                <w:szCs w:val="20"/>
              </w:rPr>
              <w:t>пересказа.</w:t>
            </w:r>
            <w:r w:rsidRPr="00005DA0">
              <w:rPr>
                <w:color w:val="000000"/>
                <w:spacing w:val="-1"/>
                <w:w w:val="115"/>
                <w:sz w:val="20"/>
                <w:szCs w:val="20"/>
              </w:rPr>
              <w:t xml:space="preserve"> </w:t>
            </w:r>
            <w:r w:rsidRPr="00005DA0">
              <w:rPr>
                <w:color w:val="000000"/>
                <w:w w:val="115"/>
                <w:sz w:val="20"/>
                <w:szCs w:val="20"/>
              </w:rPr>
              <w:t>Участвовать</w:t>
            </w:r>
            <w:r w:rsidRPr="00005DA0">
              <w:rPr>
                <w:color w:val="000000"/>
                <w:spacing w:val="-1"/>
                <w:w w:val="115"/>
                <w:sz w:val="20"/>
                <w:szCs w:val="20"/>
              </w:rPr>
              <w:t xml:space="preserve"> </w:t>
            </w:r>
            <w:r w:rsidRPr="00005DA0">
              <w:rPr>
                <w:color w:val="000000"/>
                <w:w w:val="115"/>
                <w:sz w:val="20"/>
                <w:szCs w:val="20"/>
              </w:rPr>
              <w:t>в</w:t>
            </w:r>
            <w:r w:rsidRPr="00005DA0">
              <w:rPr>
                <w:color w:val="000000"/>
                <w:spacing w:val="-2"/>
                <w:w w:val="115"/>
                <w:sz w:val="20"/>
                <w:szCs w:val="20"/>
              </w:rPr>
              <w:t xml:space="preserve"> </w:t>
            </w:r>
            <w:r w:rsidRPr="00005DA0">
              <w:rPr>
                <w:color w:val="000000"/>
                <w:w w:val="115"/>
                <w:sz w:val="20"/>
                <w:szCs w:val="20"/>
              </w:rPr>
              <w:t>коллективном</w:t>
            </w:r>
            <w:r w:rsidRPr="00005DA0">
              <w:rPr>
                <w:color w:val="000000"/>
                <w:spacing w:val="-1"/>
                <w:w w:val="115"/>
                <w:sz w:val="20"/>
                <w:szCs w:val="20"/>
              </w:rPr>
              <w:t xml:space="preserve"> </w:t>
            </w:r>
            <w:r w:rsidRPr="00005DA0">
              <w:rPr>
                <w:color w:val="000000"/>
                <w:w w:val="115"/>
                <w:sz w:val="20"/>
                <w:szCs w:val="20"/>
              </w:rPr>
              <w:t>диалоге.</w:t>
            </w:r>
          </w:p>
          <w:p w14:paraId="430F78AC"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Составлять</w:t>
            </w:r>
            <w:r w:rsidRPr="00005DA0">
              <w:rPr>
                <w:color w:val="000000"/>
                <w:spacing w:val="17"/>
                <w:w w:val="115"/>
                <w:sz w:val="20"/>
                <w:szCs w:val="20"/>
              </w:rPr>
              <w:t xml:space="preserve"> </w:t>
            </w:r>
            <w:r w:rsidRPr="00005DA0">
              <w:rPr>
                <w:color w:val="000000"/>
                <w:w w:val="115"/>
                <w:sz w:val="20"/>
                <w:szCs w:val="20"/>
              </w:rPr>
              <w:t>лексические</w:t>
            </w:r>
            <w:r w:rsidRPr="00005DA0">
              <w:rPr>
                <w:color w:val="000000"/>
                <w:spacing w:val="18"/>
                <w:w w:val="115"/>
                <w:sz w:val="20"/>
                <w:szCs w:val="20"/>
              </w:rPr>
              <w:t xml:space="preserve"> </w:t>
            </w:r>
            <w:r w:rsidRPr="00005DA0">
              <w:rPr>
                <w:color w:val="000000"/>
                <w:w w:val="115"/>
                <w:sz w:val="20"/>
                <w:szCs w:val="20"/>
              </w:rPr>
              <w:t>и</w:t>
            </w:r>
            <w:r w:rsidRPr="00005DA0">
              <w:rPr>
                <w:color w:val="000000"/>
                <w:spacing w:val="17"/>
                <w:w w:val="115"/>
                <w:sz w:val="20"/>
                <w:szCs w:val="20"/>
              </w:rPr>
              <w:t xml:space="preserve"> </w:t>
            </w:r>
            <w:r w:rsidRPr="00005DA0">
              <w:rPr>
                <w:color w:val="000000"/>
                <w:w w:val="115"/>
                <w:sz w:val="20"/>
                <w:szCs w:val="20"/>
              </w:rPr>
              <w:t>историко-культурные</w:t>
            </w:r>
          </w:p>
          <w:p w14:paraId="43952F68"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комментарии. Обоб</w:t>
            </w:r>
            <w:r>
              <w:rPr>
                <w:color w:val="000000"/>
                <w:w w:val="115"/>
                <w:sz w:val="20"/>
                <w:szCs w:val="20"/>
              </w:rPr>
              <w:t>щать материал о писателе и исто</w:t>
            </w:r>
            <w:r w:rsidRPr="00005DA0">
              <w:rPr>
                <w:color w:val="000000"/>
                <w:w w:val="115"/>
                <w:sz w:val="20"/>
                <w:szCs w:val="20"/>
              </w:rPr>
              <w:t>рии создания произведения с использованием статьи</w:t>
            </w:r>
            <w:r w:rsidRPr="00005DA0">
              <w:rPr>
                <w:color w:val="000000"/>
                <w:spacing w:val="1"/>
                <w:w w:val="115"/>
                <w:sz w:val="20"/>
                <w:szCs w:val="20"/>
              </w:rPr>
              <w:t xml:space="preserve"> </w:t>
            </w:r>
            <w:r w:rsidRPr="00005DA0">
              <w:rPr>
                <w:color w:val="000000"/>
                <w:w w:val="115"/>
                <w:sz w:val="20"/>
                <w:szCs w:val="20"/>
              </w:rPr>
              <w:t>учебника, справочной литературы и ресурсов</w:t>
            </w:r>
            <w:r>
              <w:rPr>
                <w:color w:val="000000"/>
                <w:w w:val="115"/>
                <w:sz w:val="20"/>
                <w:szCs w:val="20"/>
              </w:rPr>
              <w:t xml:space="preserve"> Интер</w:t>
            </w:r>
            <w:r w:rsidRPr="00005DA0">
              <w:rPr>
                <w:color w:val="000000"/>
                <w:w w:val="115"/>
                <w:sz w:val="20"/>
                <w:szCs w:val="20"/>
              </w:rPr>
              <w:t>нета.</w:t>
            </w:r>
            <w:r w:rsidRPr="00005DA0">
              <w:rPr>
                <w:color w:val="000000"/>
                <w:spacing w:val="-6"/>
                <w:w w:val="115"/>
                <w:sz w:val="20"/>
                <w:szCs w:val="20"/>
              </w:rPr>
              <w:t xml:space="preserve"> </w:t>
            </w:r>
            <w:r w:rsidRPr="00005DA0">
              <w:rPr>
                <w:color w:val="000000"/>
                <w:w w:val="115"/>
                <w:sz w:val="20"/>
                <w:szCs w:val="20"/>
              </w:rPr>
              <w:t>Анализировать</w:t>
            </w:r>
            <w:r w:rsidRPr="00005DA0">
              <w:rPr>
                <w:color w:val="000000"/>
                <w:spacing w:val="-5"/>
                <w:w w:val="115"/>
                <w:sz w:val="20"/>
                <w:szCs w:val="20"/>
              </w:rPr>
              <w:t xml:space="preserve"> </w:t>
            </w:r>
            <w:r w:rsidRPr="00005DA0">
              <w:rPr>
                <w:color w:val="000000"/>
                <w:w w:val="115"/>
                <w:sz w:val="20"/>
                <w:szCs w:val="20"/>
              </w:rPr>
              <w:t>произведение</w:t>
            </w:r>
            <w:r w:rsidRPr="00005DA0">
              <w:rPr>
                <w:color w:val="000000"/>
                <w:spacing w:val="-5"/>
                <w:w w:val="115"/>
                <w:sz w:val="20"/>
                <w:szCs w:val="20"/>
              </w:rPr>
              <w:t xml:space="preserve"> </w:t>
            </w:r>
            <w:r w:rsidRPr="00005DA0">
              <w:rPr>
                <w:color w:val="000000"/>
                <w:w w:val="115"/>
                <w:sz w:val="20"/>
                <w:szCs w:val="20"/>
              </w:rPr>
              <w:t>с</w:t>
            </w:r>
            <w:r w:rsidRPr="00005DA0">
              <w:rPr>
                <w:color w:val="000000"/>
                <w:spacing w:val="-5"/>
                <w:w w:val="115"/>
                <w:sz w:val="20"/>
                <w:szCs w:val="20"/>
              </w:rPr>
              <w:t xml:space="preserve"> </w:t>
            </w:r>
            <w:r w:rsidRPr="00005DA0">
              <w:rPr>
                <w:color w:val="000000"/>
                <w:w w:val="115"/>
                <w:sz w:val="20"/>
                <w:szCs w:val="20"/>
              </w:rPr>
              <w:t>учётом</w:t>
            </w:r>
            <w:r w:rsidRPr="00005DA0">
              <w:rPr>
                <w:color w:val="000000"/>
                <w:spacing w:val="-5"/>
                <w:w w:val="115"/>
                <w:sz w:val="20"/>
                <w:szCs w:val="20"/>
              </w:rPr>
              <w:t xml:space="preserve"> </w:t>
            </w:r>
            <w:r w:rsidRPr="00005DA0">
              <w:rPr>
                <w:color w:val="000000"/>
                <w:w w:val="115"/>
                <w:sz w:val="20"/>
                <w:szCs w:val="20"/>
              </w:rPr>
              <w:t>его</w:t>
            </w:r>
          </w:p>
          <w:p w14:paraId="4D488937"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родо-жанровой</w:t>
            </w:r>
            <w:r w:rsidRPr="00005DA0">
              <w:rPr>
                <w:color w:val="000000"/>
                <w:spacing w:val="30"/>
                <w:w w:val="115"/>
                <w:sz w:val="20"/>
                <w:szCs w:val="20"/>
              </w:rPr>
              <w:t xml:space="preserve"> </w:t>
            </w:r>
            <w:r w:rsidRPr="00005DA0">
              <w:rPr>
                <w:color w:val="000000"/>
                <w:w w:val="115"/>
                <w:sz w:val="20"/>
                <w:szCs w:val="20"/>
              </w:rPr>
              <w:t>принадлежности.</w:t>
            </w:r>
            <w:r w:rsidRPr="00005DA0">
              <w:rPr>
                <w:color w:val="000000"/>
                <w:spacing w:val="30"/>
                <w:w w:val="115"/>
                <w:sz w:val="20"/>
                <w:szCs w:val="20"/>
              </w:rPr>
              <w:t xml:space="preserve"> </w:t>
            </w:r>
            <w:r w:rsidRPr="00005DA0">
              <w:rPr>
                <w:color w:val="000000"/>
                <w:w w:val="115"/>
                <w:sz w:val="20"/>
                <w:szCs w:val="20"/>
              </w:rPr>
              <w:t>Характеризовать</w:t>
            </w:r>
            <w:r w:rsidRPr="00005DA0">
              <w:rPr>
                <w:color w:val="000000"/>
                <w:spacing w:val="-49"/>
                <w:w w:val="115"/>
                <w:sz w:val="20"/>
                <w:szCs w:val="20"/>
              </w:rPr>
              <w:t xml:space="preserve"> </w:t>
            </w:r>
            <w:r w:rsidRPr="00005DA0">
              <w:rPr>
                <w:color w:val="000000"/>
                <w:w w:val="115"/>
                <w:sz w:val="20"/>
                <w:szCs w:val="20"/>
              </w:rPr>
              <w:t>и сопоставлять героев произведения, определять</w:t>
            </w:r>
            <w:r w:rsidRPr="00005DA0">
              <w:rPr>
                <w:color w:val="000000"/>
                <w:spacing w:val="1"/>
                <w:w w:val="115"/>
                <w:sz w:val="20"/>
                <w:szCs w:val="20"/>
              </w:rPr>
              <w:t xml:space="preserve"> </w:t>
            </w:r>
            <w:r w:rsidRPr="00005DA0">
              <w:rPr>
                <w:color w:val="000000"/>
                <w:w w:val="115"/>
                <w:sz w:val="20"/>
                <w:szCs w:val="20"/>
              </w:rPr>
              <w:t>художественные</w:t>
            </w:r>
            <w:r w:rsidRPr="00005DA0">
              <w:rPr>
                <w:color w:val="000000"/>
                <w:spacing w:val="5"/>
                <w:w w:val="115"/>
                <w:sz w:val="20"/>
                <w:szCs w:val="20"/>
              </w:rPr>
              <w:t xml:space="preserve"> </w:t>
            </w:r>
            <w:r w:rsidRPr="00005DA0">
              <w:rPr>
                <w:color w:val="000000"/>
                <w:w w:val="115"/>
                <w:sz w:val="20"/>
                <w:szCs w:val="20"/>
              </w:rPr>
              <w:t>средства</w:t>
            </w:r>
            <w:r w:rsidRPr="00005DA0">
              <w:rPr>
                <w:color w:val="000000"/>
                <w:spacing w:val="5"/>
                <w:w w:val="115"/>
                <w:sz w:val="20"/>
                <w:szCs w:val="20"/>
              </w:rPr>
              <w:t xml:space="preserve"> </w:t>
            </w:r>
            <w:r w:rsidRPr="00005DA0">
              <w:rPr>
                <w:color w:val="000000"/>
                <w:w w:val="115"/>
                <w:sz w:val="20"/>
                <w:szCs w:val="20"/>
              </w:rPr>
              <w:t>их</w:t>
            </w:r>
            <w:r w:rsidRPr="00005DA0">
              <w:rPr>
                <w:color w:val="000000"/>
                <w:spacing w:val="5"/>
                <w:w w:val="115"/>
                <w:sz w:val="20"/>
                <w:szCs w:val="20"/>
              </w:rPr>
              <w:t xml:space="preserve"> </w:t>
            </w:r>
            <w:r w:rsidRPr="00005DA0">
              <w:rPr>
                <w:color w:val="000000"/>
                <w:w w:val="115"/>
                <w:sz w:val="20"/>
                <w:szCs w:val="20"/>
              </w:rPr>
              <w:t>создания.</w:t>
            </w:r>
            <w:r w:rsidRPr="00005DA0">
              <w:rPr>
                <w:color w:val="000000"/>
                <w:spacing w:val="5"/>
                <w:w w:val="115"/>
                <w:sz w:val="20"/>
                <w:szCs w:val="20"/>
              </w:rPr>
              <w:t xml:space="preserve"> </w:t>
            </w:r>
            <w:r w:rsidRPr="00005DA0">
              <w:rPr>
                <w:color w:val="000000"/>
                <w:w w:val="115"/>
                <w:sz w:val="20"/>
                <w:szCs w:val="20"/>
              </w:rPr>
              <w:t>Выявлять</w:t>
            </w:r>
            <w:r w:rsidRPr="00005DA0">
              <w:rPr>
                <w:color w:val="000000"/>
                <w:spacing w:val="1"/>
                <w:w w:val="115"/>
                <w:sz w:val="20"/>
                <w:szCs w:val="20"/>
              </w:rPr>
              <w:t xml:space="preserve"> </w:t>
            </w:r>
            <w:r w:rsidRPr="00005DA0">
              <w:rPr>
                <w:color w:val="000000"/>
                <w:w w:val="115"/>
                <w:sz w:val="20"/>
                <w:szCs w:val="20"/>
              </w:rPr>
              <w:t>способы создания комического. Анализировать</w:t>
            </w:r>
            <w:r w:rsidRPr="00005DA0">
              <w:rPr>
                <w:color w:val="000000"/>
                <w:spacing w:val="1"/>
                <w:w w:val="115"/>
                <w:sz w:val="20"/>
                <w:szCs w:val="20"/>
              </w:rPr>
              <w:t xml:space="preserve"> </w:t>
            </w:r>
            <w:r w:rsidRPr="00005DA0">
              <w:rPr>
                <w:color w:val="000000"/>
                <w:w w:val="115"/>
                <w:sz w:val="20"/>
                <w:szCs w:val="20"/>
              </w:rPr>
              <w:t>различные</w:t>
            </w:r>
            <w:r w:rsidRPr="00005DA0">
              <w:rPr>
                <w:color w:val="000000"/>
                <w:spacing w:val="17"/>
                <w:w w:val="115"/>
                <w:sz w:val="20"/>
                <w:szCs w:val="20"/>
              </w:rPr>
              <w:t xml:space="preserve"> </w:t>
            </w:r>
            <w:r w:rsidRPr="00005DA0">
              <w:rPr>
                <w:color w:val="000000"/>
                <w:w w:val="115"/>
                <w:sz w:val="20"/>
                <w:szCs w:val="20"/>
              </w:rPr>
              <w:t>формы</w:t>
            </w:r>
            <w:r w:rsidRPr="00005DA0">
              <w:rPr>
                <w:color w:val="000000"/>
                <w:spacing w:val="18"/>
                <w:w w:val="115"/>
                <w:sz w:val="20"/>
                <w:szCs w:val="20"/>
              </w:rPr>
              <w:t xml:space="preserve"> </w:t>
            </w:r>
            <w:r w:rsidRPr="00005DA0">
              <w:rPr>
                <w:color w:val="000000"/>
                <w:w w:val="115"/>
                <w:sz w:val="20"/>
                <w:szCs w:val="20"/>
              </w:rPr>
              <w:t>выражения</w:t>
            </w:r>
            <w:r w:rsidRPr="00005DA0">
              <w:rPr>
                <w:color w:val="000000"/>
                <w:spacing w:val="18"/>
                <w:w w:val="115"/>
                <w:sz w:val="20"/>
                <w:szCs w:val="20"/>
              </w:rPr>
              <w:t xml:space="preserve"> </w:t>
            </w:r>
            <w:r w:rsidRPr="00005DA0">
              <w:rPr>
                <w:color w:val="000000"/>
                <w:w w:val="115"/>
                <w:sz w:val="20"/>
                <w:szCs w:val="20"/>
              </w:rPr>
              <w:t>авторской</w:t>
            </w:r>
            <w:r w:rsidRPr="00005DA0">
              <w:rPr>
                <w:color w:val="000000"/>
                <w:spacing w:val="18"/>
                <w:w w:val="115"/>
                <w:sz w:val="20"/>
                <w:szCs w:val="20"/>
              </w:rPr>
              <w:t xml:space="preserve"> </w:t>
            </w:r>
            <w:r w:rsidRPr="00005DA0">
              <w:rPr>
                <w:color w:val="000000"/>
                <w:w w:val="115"/>
                <w:sz w:val="20"/>
                <w:szCs w:val="20"/>
              </w:rPr>
              <w:t>позиции.</w:t>
            </w:r>
          </w:p>
          <w:p w14:paraId="72C4D40D"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Давать</w:t>
            </w:r>
            <w:r w:rsidRPr="00005DA0">
              <w:rPr>
                <w:color w:val="000000"/>
                <w:spacing w:val="8"/>
                <w:w w:val="115"/>
                <w:sz w:val="20"/>
                <w:szCs w:val="20"/>
              </w:rPr>
              <w:t xml:space="preserve"> </w:t>
            </w:r>
            <w:r w:rsidRPr="00005DA0">
              <w:rPr>
                <w:color w:val="000000"/>
                <w:w w:val="115"/>
                <w:sz w:val="20"/>
                <w:szCs w:val="20"/>
              </w:rPr>
              <w:t>аргументированный</w:t>
            </w:r>
            <w:r w:rsidRPr="00005DA0">
              <w:rPr>
                <w:color w:val="000000"/>
                <w:spacing w:val="9"/>
                <w:w w:val="115"/>
                <w:sz w:val="20"/>
                <w:szCs w:val="20"/>
              </w:rPr>
              <w:t xml:space="preserve"> </w:t>
            </w:r>
            <w:r w:rsidRPr="00005DA0">
              <w:rPr>
                <w:color w:val="000000"/>
                <w:w w:val="115"/>
                <w:sz w:val="20"/>
                <w:szCs w:val="20"/>
              </w:rPr>
              <w:t>письменный</w:t>
            </w:r>
            <w:r w:rsidRPr="00005DA0">
              <w:rPr>
                <w:color w:val="000000"/>
                <w:spacing w:val="8"/>
                <w:w w:val="115"/>
                <w:sz w:val="20"/>
                <w:szCs w:val="20"/>
              </w:rPr>
              <w:t xml:space="preserve"> </w:t>
            </w:r>
            <w:r w:rsidRPr="00005DA0">
              <w:rPr>
                <w:color w:val="000000"/>
                <w:w w:val="115"/>
                <w:sz w:val="20"/>
                <w:szCs w:val="20"/>
              </w:rPr>
              <w:t>ответ</w:t>
            </w:r>
          </w:p>
          <w:p w14:paraId="0407E519"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на проблемный вопрос. Планировать своё досуговое</w:t>
            </w:r>
            <w:r w:rsidRPr="00005DA0">
              <w:rPr>
                <w:color w:val="000000"/>
                <w:spacing w:val="1"/>
                <w:w w:val="115"/>
                <w:sz w:val="20"/>
                <w:szCs w:val="20"/>
              </w:rPr>
              <w:t xml:space="preserve"> </w:t>
            </w:r>
            <w:r w:rsidRPr="00005DA0">
              <w:rPr>
                <w:color w:val="000000"/>
                <w:w w:val="115"/>
                <w:sz w:val="20"/>
                <w:szCs w:val="20"/>
              </w:rPr>
              <w:t>чтение,</w:t>
            </w:r>
            <w:r w:rsidRPr="00005DA0">
              <w:rPr>
                <w:color w:val="000000"/>
                <w:spacing w:val="2"/>
                <w:w w:val="115"/>
                <w:sz w:val="20"/>
                <w:szCs w:val="20"/>
              </w:rPr>
              <w:t xml:space="preserve"> </w:t>
            </w:r>
            <w:r w:rsidRPr="00005DA0">
              <w:rPr>
                <w:color w:val="000000"/>
                <w:w w:val="115"/>
                <w:sz w:val="20"/>
                <w:szCs w:val="20"/>
              </w:rPr>
              <w:t>обогащать</w:t>
            </w:r>
            <w:r w:rsidRPr="00005DA0">
              <w:rPr>
                <w:color w:val="000000"/>
                <w:spacing w:val="2"/>
                <w:w w:val="115"/>
                <w:sz w:val="20"/>
                <w:szCs w:val="20"/>
              </w:rPr>
              <w:t xml:space="preserve"> </w:t>
            </w:r>
            <w:r w:rsidRPr="00005DA0">
              <w:rPr>
                <w:color w:val="000000"/>
                <w:w w:val="115"/>
                <w:sz w:val="20"/>
                <w:szCs w:val="20"/>
              </w:rPr>
              <w:t>свой</w:t>
            </w:r>
            <w:r w:rsidRPr="00005DA0">
              <w:rPr>
                <w:color w:val="000000"/>
                <w:spacing w:val="2"/>
                <w:w w:val="115"/>
                <w:sz w:val="20"/>
                <w:szCs w:val="20"/>
              </w:rPr>
              <w:t xml:space="preserve"> </w:t>
            </w:r>
            <w:r w:rsidRPr="00005DA0">
              <w:rPr>
                <w:color w:val="000000"/>
                <w:w w:val="115"/>
                <w:sz w:val="20"/>
                <w:szCs w:val="20"/>
              </w:rPr>
              <w:t>круг</w:t>
            </w:r>
            <w:r w:rsidRPr="00005DA0">
              <w:rPr>
                <w:color w:val="000000"/>
                <w:spacing w:val="2"/>
                <w:w w:val="115"/>
                <w:sz w:val="20"/>
                <w:szCs w:val="20"/>
              </w:rPr>
              <w:t xml:space="preserve"> </w:t>
            </w:r>
            <w:r w:rsidRPr="00005DA0">
              <w:rPr>
                <w:color w:val="000000"/>
                <w:w w:val="115"/>
                <w:sz w:val="20"/>
                <w:szCs w:val="20"/>
              </w:rPr>
              <w:t>чтения</w:t>
            </w:r>
            <w:r w:rsidRPr="00005DA0">
              <w:rPr>
                <w:color w:val="000000"/>
                <w:spacing w:val="2"/>
                <w:w w:val="115"/>
                <w:sz w:val="20"/>
                <w:szCs w:val="20"/>
              </w:rPr>
              <w:t xml:space="preserve"> </w:t>
            </w:r>
            <w:r w:rsidRPr="00005DA0">
              <w:rPr>
                <w:color w:val="000000"/>
                <w:w w:val="115"/>
                <w:sz w:val="20"/>
                <w:szCs w:val="20"/>
              </w:rPr>
              <w:t>по</w:t>
            </w:r>
            <w:r w:rsidRPr="00005DA0">
              <w:rPr>
                <w:color w:val="000000"/>
                <w:spacing w:val="2"/>
                <w:w w:val="115"/>
                <w:sz w:val="20"/>
                <w:szCs w:val="20"/>
              </w:rPr>
              <w:t xml:space="preserve"> </w:t>
            </w:r>
            <w:r>
              <w:rPr>
                <w:color w:val="000000"/>
                <w:w w:val="115"/>
                <w:sz w:val="20"/>
                <w:szCs w:val="20"/>
              </w:rPr>
              <w:t>рекомендаци</w:t>
            </w:r>
            <w:r w:rsidRPr="00005DA0">
              <w:rPr>
                <w:color w:val="000000"/>
                <w:w w:val="115"/>
                <w:sz w:val="20"/>
                <w:szCs w:val="20"/>
              </w:rPr>
              <w:t>ям</w:t>
            </w:r>
            <w:r w:rsidRPr="00005DA0">
              <w:rPr>
                <w:color w:val="000000"/>
                <w:spacing w:val="-8"/>
                <w:w w:val="115"/>
                <w:sz w:val="20"/>
                <w:szCs w:val="20"/>
              </w:rPr>
              <w:t xml:space="preserve"> </w:t>
            </w:r>
            <w:r w:rsidRPr="00005DA0">
              <w:rPr>
                <w:color w:val="000000"/>
                <w:w w:val="115"/>
                <w:sz w:val="20"/>
                <w:szCs w:val="20"/>
              </w:rPr>
              <w:t>учителя</w:t>
            </w:r>
            <w:r w:rsidRPr="00005DA0">
              <w:rPr>
                <w:color w:val="000000"/>
                <w:spacing w:val="-7"/>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сверстников.</w:t>
            </w:r>
          </w:p>
        </w:tc>
      </w:tr>
      <w:tr w:rsidR="00C143E7" w:rsidRPr="00005DA0" w14:paraId="4D21960F" w14:textId="77777777" w:rsidTr="0027773B">
        <w:trPr>
          <w:trHeight w:val="3452"/>
        </w:trPr>
        <w:tc>
          <w:tcPr>
            <w:tcW w:w="1928" w:type="dxa"/>
            <w:vMerge/>
            <w:tcBorders>
              <w:left w:val="single" w:sz="6" w:space="0" w:color="000000"/>
              <w:bottom w:val="single" w:sz="6" w:space="0" w:color="000000"/>
            </w:tcBorders>
          </w:tcPr>
          <w:p w14:paraId="37C1D3D9" w14:textId="77777777" w:rsidR="00C143E7" w:rsidRPr="00005DA0" w:rsidRDefault="00C143E7" w:rsidP="00C8571D">
            <w:pPr>
              <w:jc w:val="center"/>
              <w:rPr>
                <w:color w:val="000000"/>
                <w:sz w:val="20"/>
                <w:szCs w:val="20"/>
              </w:rPr>
            </w:pPr>
          </w:p>
        </w:tc>
        <w:tc>
          <w:tcPr>
            <w:tcW w:w="3175" w:type="dxa"/>
            <w:tcBorders>
              <w:bottom w:val="single" w:sz="6" w:space="0" w:color="000000"/>
            </w:tcBorders>
          </w:tcPr>
          <w:p w14:paraId="21E90FDD"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Поэзия</w:t>
            </w:r>
            <w:r w:rsidRPr="00005DA0">
              <w:rPr>
                <w:color w:val="000000"/>
                <w:spacing w:val="1"/>
                <w:w w:val="115"/>
                <w:sz w:val="20"/>
                <w:szCs w:val="20"/>
              </w:rPr>
              <w:t xml:space="preserve"> </w:t>
            </w:r>
            <w:r w:rsidRPr="00005DA0">
              <w:rPr>
                <w:color w:val="000000"/>
                <w:w w:val="115"/>
                <w:sz w:val="20"/>
                <w:szCs w:val="20"/>
              </w:rPr>
              <w:t>первой</w:t>
            </w:r>
            <w:r w:rsidRPr="00005DA0">
              <w:rPr>
                <w:color w:val="000000"/>
                <w:spacing w:val="1"/>
                <w:w w:val="115"/>
                <w:sz w:val="20"/>
                <w:szCs w:val="20"/>
              </w:rPr>
              <w:t xml:space="preserve"> </w:t>
            </w:r>
            <w:r w:rsidRPr="00005DA0">
              <w:rPr>
                <w:color w:val="000000"/>
                <w:w w:val="115"/>
                <w:sz w:val="20"/>
                <w:szCs w:val="20"/>
              </w:rPr>
              <w:t>половины</w:t>
            </w:r>
          </w:p>
          <w:p w14:paraId="05125792"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ХХ</w:t>
            </w:r>
            <w:r w:rsidRPr="00005DA0">
              <w:rPr>
                <w:color w:val="000000"/>
                <w:spacing w:val="-6"/>
                <w:w w:val="115"/>
                <w:sz w:val="20"/>
                <w:szCs w:val="20"/>
              </w:rPr>
              <w:t xml:space="preserve"> </w:t>
            </w:r>
            <w:r w:rsidRPr="00005DA0">
              <w:rPr>
                <w:color w:val="000000"/>
                <w:w w:val="115"/>
                <w:sz w:val="20"/>
                <w:szCs w:val="20"/>
              </w:rPr>
              <w:t>века</w:t>
            </w:r>
            <w:r w:rsidRPr="00005DA0">
              <w:rPr>
                <w:color w:val="000000"/>
                <w:spacing w:val="-6"/>
                <w:w w:val="115"/>
                <w:sz w:val="20"/>
                <w:szCs w:val="20"/>
              </w:rPr>
              <w:t xml:space="preserve"> </w:t>
            </w:r>
            <w:r w:rsidRPr="00005DA0">
              <w:rPr>
                <w:color w:val="000000"/>
                <w:w w:val="115"/>
                <w:sz w:val="20"/>
                <w:szCs w:val="20"/>
              </w:rPr>
              <w:t>(не</w:t>
            </w:r>
            <w:r w:rsidRPr="00005DA0">
              <w:rPr>
                <w:color w:val="000000"/>
                <w:spacing w:val="-6"/>
                <w:w w:val="115"/>
                <w:sz w:val="20"/>
                <w:szCs w:val="20"/>
              </w:rPr>
              <w:t xml:space="preserve"> </w:t>
            </w:r>
            <w:r w:rsidRPr="00005DA0">
              <w:rPr>
                <w:color w:val="000000"/>
                <w:w w:val="115"/>
                <w:sz w:val="20"/>
                <w:szCs w:val="20"/>
              </w:rPr>
              <w:t>менее</w:t>
            </w:r>
            <w:r w:rsidRPr="00005DA0">
              <w:rPr>
                <w:color w:val="000000"/>
                <w:spacing w:val="-6"/>
                <w:w w:val="115"/>
                <w:sz w:val="20"/>
                <w:szCs w:val="20"/>
              </w:rPr>
              <w:t xml:space="preserve"> </w:t>
            </w:r>
            <w:r w:rsidRPr="00005DA0">
              <w:rPr>
                <w:color w:val="000000"/>
                <w:w w:val="115"/>
                <w:sz w:val="20"/>
                <w:szCs w:val="20"/>
              </w:rPr>
              <w:t>трёх</w:t>
            </w:r>
            <w:r w:rsidRPr="00005DA0">
              <w:rPr>
                <w:color w:val="000000"/>
                <w:spacing w:val="-6"/>
                <w:w w:val="115"/>
                <w:sz w:val="20"/>
                <w:szCs w:val="20"/>
              </w:rPr>
              <w:t xml:space="preserve"> </w:t>
            </w:r>
            <w:r>
              <w:rPr>
                <w:color w:val="000000"/>
                <w:w w:val="115"/>
                <w:sz w:val="20"/>
                <w:szCs w:val="20"/>
              </w:rPr>
              <w:t>стихо</w:t>
            </w:r>
            <w:r w:rsidRPr="00005DA0">
              <w:rPr>
                <w:color w:val="000000"/>
                <w:w w:val="115"/>
                <w:sz w:val="20"/>
                <w:szCs w:val="20"/>
              </w:rPr>
              <w:t>творений</w:t>
            </w:r>
            <w:r w:rsidRPr="00005DA0">
              <w:rPr>
                <w:color w:val="000000"/>
                <w:spacing w:val="-4"/>
                <w:w w:val="115"/>
                <w:sz w:val="20"/>
                <w:szCs w:val="20"/>
              </w:rPr>
              <w:t xml:space="preserve"> </w:t>
            </w:r>
            <w:r w:rsidRPr="00005DA0">
              <w:rPr>
                <w:color w:val="000000"/>
                <w:w w:val="115"/>
                <w:sz w:val="20"/>
                <w:szCs w:val="20"/>
              </w:rPr>
              <w:t>на</w:t>
            </w:r>
            <w:r w:rsidRPr="00005DA0">
              <w:rPr>
                <w:color w:val="000000"/>
                <w:spacing w:val="-3"/>
                <w:w w:val="115"/>
                <w:sz w:val="20"/>
                <w:szCs w:val="20"/>
              </w:rPr>
              <w:t xml:space="preserve"> </w:t>
            </w:r>
            <w:r w:rsidRPr="00005DA0">
              <w:rPr>
                <w:color w:val="000000"/>
                <w:w w:val="115"/>
                <w:sz w:val="20"/>
                <w:szCs w:val="20"/>
              </w:rPr>
              <w:t>тему</w:t>
            </w:r>
            <w:r w:rsidRPr="00005DA0">
              <w:rPr>
                <w:color w:val="000000"/>
                <w:spacing w:val="-3"/>
                <w:w w:val="115"/>
                <w:sz w:val="20"/>
                <w:szCs w:val="20"/>
              </w:rPr>
              <w:t xml:space="preserve"> </w:t>
            </w:r>
            <w:r w:rsidRPr="00005DA0">
              <w:rPr>
                <w:color w:val="000000"/>
                <w:w w:val="115"/>
                <w:sz w:val="20"/>
                <w:szCs w:val="20"/>
              </w:rPr>
              <w:t>«Человек</w:t>
            </w:r>
          </w:p>
          <w:p w14:paraId="2BB63E0D"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и эпоха» по выбору).</w:t>
            </w:r>
            <w:r w:rsidRPr="00005DA0">
              <w:rPr>
                <w:color w:val="000000"/>
                <w:spacing w:val="1"/>
                <w:w w:val="115"/>
                <w:sz w:val="20"/>
                <w:szCs w:val="20"/>
              </w:rPr>
              <w:t xml:space="preserve"> </w:t>
            </w:r>
            <w:r w:rsidRPr="00005DA0">
              <w:rPr>
                <w:color w:val="000000"/>
                <w:w w:val="115"/>
                <w:sz w:val="20"/>
                <w:szCs w:val="20"/>
              </w:rPr>
              <w:t>Например,</w:t>
            </w:r>
            <w:r w:rsidRPr="00005DA0">
              <w:rPr>
                <w:color w:val="000000"/>
                <w:spacing w:val="22"/>
                <w:w w:val="115"/>
                <w:sz w:val="20"/>
                <w:szCs w:val="20"/>
              </w:rPr>
              <w:t xml:space="preserve"> </w:t>
            </w:r>
            <w:r w:rsidRPr="00005DA0">
              <w:rPr>
                <w:color w:val="000000"/>
                <w:w w:val="115"/>
                <w:sz w:val="20"/>
                <w:szCs w:val="20"/>
              </w:rPr>
              <w:t>стихотворения</w:t>
            </w:r>
          </w:p>
          <w:p w14:paraId="0977538A" w14:textId="77777777" w:rsidR="00C143E7" w:rsidRPr="00005DA0" w:rsidRDefault="00C143E7" w:rsidP="00C8571D">
            <w:pPr>
              <w:pStyle w:val="TableParagraph"/>
              <w:ind w:left="0"/>
              <w:jc w:val="center"/>
              <w:rPr>
                <w:color w:val="000000"/>
                <w:sz w:val="20"/>
                <w:szCs w:val="20"/>
              </w:rPr>
            </w:pPr>
            <w:r>
              <w:rPr>
                <w:color w:val="000000"/>
                <w:w w:val="115"/>
                <w:sz w:val="20"/>
                <w:szCs w:val="20"/>
              </w:rPr>
              <w:t>В. В. Маяковского, М. И. Цве</w:t>
            </w:r>
            <w:r w:rsidRPr="00005DA0">
              <w:rPr>
                <w:color w:val="000000"/>
                <w:w w:val="115"/>
                <w:sz w:val="20"/>
                <w:szCs w:val="20"/>
              </w:rPr>
              <w:t>таевой, О. Э. Мандельштама,</w:t>
            </w:r>
            <w:r w:rsidRPr="00005DA0">
              <w:rPr>
                <w:color w:val="000000"/>
                <w:spacing w:val="1"/>
                <w:w w:val="115"/>
                <w:sz w:val="20"/>
                <w:szCs w:val="20"/>
              </w:rPr>
              <w:t xml:space="preserve"> </w:t>
            </w:r>
            <w:r w:rsidRPr="00005DA0">
              <w:rPr>
                <w:color w:val="000000"/>
                <w:w w:val="120"/>
                <w:sz w:val="20"/>
                <w:szCs w:val="20"/>
              </w:rPr>
              <w:t>Б.</w:t>
            </w:r>
            <w:r w:rsidRPr="00005DA0">
              <w:rPr>
                <w:color w:val="000000"/>
                <w:spacing w:val="-11"/>
                <w:w w:val="120"/>
                <w:sz w:val="20"/>
                <w:szCs w:val="20"/>
              </w:rPr>
              <w:t xml:space="preserve"> </w:t>
            </w:r>
            <w:r w:rsidRPr="00005DA0">
              <w:rPr>
                <w:color w:val="000000"/>
                <w:w w:val="120"/>
                <w:sz w:val="20"/>
                <w:szCs w:val="20"/>
              </w:rPr>
              <w:t>Л.</w:t>
            </w:r>
            <w:r w:rsidRPr="00005DA0">
              <w:rPr>
                <w:color w:val="000000"/>
                <w:spacing w:val="-11"/>
                <w:w w:val="120"/>
                <w:sz w:val="20"/>
                <w:szCs w:val="20"/>
              </w:rPr>
              <w:t xml:space="preserve"> </w:t>
            </w:r>
            <w:r w:rsidRPr="00005DA0">
              <w:rPr>
                <w:color w:val="000000"/>
                <w:w w:val="120"/>
                <w:sz w:val="20"/>
                <w:szCs w:val="20"/>
              </w:rPr>
              <w:t>Пастернака</w:t>
            </w:r>
            <w:r w:rsidRPr="00005DA0">
              <w:rPr>
                <w:color w:val="000000"/>
                <w:spacing w:val="-11"/>
                <w:w w:val="120"/>
                <w:sz w:val="20"/>
                <w:szCs w:val="20"/>
              </w:rPr>
              <w:t xml:space="preserve"> </w:t>
            </w:r>
            <w:r w:rsidRPr="00005DA0">
              <w:rPr>
                <w:color w:val="000000"/>
                <w:w w:val="120"/>
                <w:sz w:val="20"/>
                <w:szCs w:val="20"/>
              </w:rPr>
              <w:t>и</w:t>
            </w:r>
            <w:r w:rsidRPr="00005DA0">
              <w:rPr>
                <w:color w:val="000000"/>
                <w:spacing w:val="-11"/>
                <w:w w:val="120"/>
                <w:sz w:val="20"/>
                <w:szCs w:val="20"/>
              </w:rPr>
              <w:t xml:space="preserve"> </w:t>
            </w:r>
            <w:r w:rsidRPr="00005DA0">
              <w:rPr>
                <w:color w:val="000000"/>
                <w:w w:val="120"/>
                <w:sz w:val="20"/>
                <w:szCs w:val="20"/>
              </w:rPr>
              <w:t>др.</w:t>
            </w:r>
            <w:r w:rsidRPr="00005DA0">
              <w:rPr>
                <w:color w:val="000000"/>
                <w:spacing w:val="-10"/>
                <w:w w:val="120"/>
                <w:sz w:val="20"/>
                <w:szCs w:val="20"/>
              </w:rPr>
              <w:t xml:space="preserve"> </w:t>
            </w:r>
            <w:r w:rsidRPr="00005DA0">
              <w:rPr>
                <w:color w:val="000000"/>
                <w:w w:val="120"/>
                <w:sz w:val="20"/>
                <w:szCs w:val="20"/>
              </w:rPr>
              <w:t>(1</w:t>
            </w:r>
            <w:r w:rsidRPr="00005DA0">
              <w:rPr>
                <w:color w:val="000000"/>
                <w:spacing w:val="-11"/>
                <w:w w:val="120"/>
                <w:sz w:val="20"/>
                <w:szCs w:val="20"/>
              </w:rPr>
              <w:t xml:space="preserve"> </w:t>
            </w:r>
            <w:r w:rsidRPr="00005DA0">
              <w:rPr>
                <w:color w:val="000000"/>
                <w:w w:val="120"/>
                <w:sz w:val="20"/>
                <w:szCs w:val="20"/>
              </w:rPr>
              <w:t>ч)</w:t>
            </w:r>
          </w:p>
        </w:tc>
        <w:tc>
          <w:tcPr>
            <w:tcW w:w="5046" w:type="dxa"/>
            <w:tcBorders>
              <w:top w:val="single" w:sz="6" w:space="0" w:color="000000"/>
              <w:bottom w:val="single" w:sz="6" w:space="0" w:color="000000"/>
            </w:tcBorders>
          </w:tcPr>
          <w:p w14:paraId="41CC8E4E"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стихотворение (в том числе по наизусть). Выражать</w:t>
            </w:r>
            <w:r w:rsidRPr="00005DA0">
              <w:rPr>
                <w:color w:val="000000"/>
                <w:spacing w:val="1"/>
                <w:w w:val="115"/>
                <w:sz w:val="20"/>
                <w:szCs w:val="20"/>
              </w:rPr>
              <w:t xml:space="preserve"> </w:t>
            </w:r>
            <w:r w:rsidRPr="00005DA0">
              <w:rPr>
                <w:color w:val="000000"/>
                <w:w w:val="115"/>
                <w:sz w:val="20"/>
                <w:szCs w:val="20"/>
              </w:rPr>
              <w:t>личное</w:t>
            </w:r>
            <w:r w:rsidRPr="00005DA0">
              <w:rPr>
                <w:color w:val="000000"/>
                <w:spacing w:val="-2"/>
                <w:w w:val="115"/>
                <w:sz w:val="20"/>
                <w:szCs w:val="20"/>
              </w:rPr>
              <w:t xml:space="preserve"> </w:t>
            </w:r>
            <w:r w:rsidRPr="00005DA0">
              <w:rPr>
                <w:color w:val="000000"/>
                <w:w w:val="115"/>
                <w:sz w:val="20"/>
                <w:szCs w:val="20"/>
              </w:rPr>
              <w:t>читательское</w:t>
            </w:r>
            <w:r w:rsidRPr="00005DA0">
              <w:rPr>
                <w:color w:val="000000"/>
                <w:spacing w:val="-2"/>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прочитанному.</w:t>
            </w:r>
          </w:p>
          <w:p w14:paraId="5F7C1083"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Подбирать</w:t>
            </w:r>
            <w:r w:rsidRPr="00005DA0">
              <w:rPr>
                <w:color w:val="000000"/>
                <w:spacing w:val="-9"/>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обобщать</w:t>
            </w:r>
            <w:r w:rsidRPr="00005DA0">
              <w:rPr>
                <w:color w:val="000000"/>
                <w:spacing w:val="-8"/>
                <w:w w:val="115"/>
                <w:sz w:val="20"/>
                <w:szCs w:val="20"/>
              </w:rPr>
              <w:t xml:space="preserve"> </w:t>
            </w:r>
            <w:r w:rsidRPr="00005DA0">
              <w:rPr>
                <w:color w:val="000000"/>
                <w:w w:val="115"/>
                <w:sz w:val="20"/>
                <w:szCs w:val="20"/>
              </w:rPr>
              <w:t>материалы</w:t>
            </w:r>
            <w:r w:rsidRPr="00005DA0">
              <w:rPr>
                <w:color w:val="000000"/>
                <w:spacing w:val="-8"/>
                <w:w w:val="115"/>
                <w:sz w:val="20"/>
                <w:szCs w:val="20"/>
              </w:rPr>
              <w:t xml:space="preserve"> </w:t>
            </w:r>
            <w:r w:rsidRPr="00005DA0">
              <w:rPr>
                <w:color w:val="000000"/>
                <w:w w:val="115"/>
                <w:sz w:val="20"/>
                <w:szCs w:val="20"/>
              </w:rPr>
              <w:t>о</w:t>
            </w:r>
            <w:r w:rsidRPr="00005DA0">
              <w:rPr>
                <w:color w:val="000000"/>
                <w:spacing w:val="-8"/>
                <w:w w:val="115"/>
                <w:sz w:val="20"/>
                <w:szCs w:val="20"/>
              </w:rPr>
              <w:t xml:space="preserve"> </w:t>
            </w:r>
            <w:r w:rsidRPr="00005DA0">
              <w:rPr>
                <w:color w:val="000000"/>
                <w:w w:val="115"/>
                <w:sz w:val="20"/>
                <w:szCs w:val="20"/>
              </w:rPr>
              <w:t>поэте</w:t>
            </w:r>
            <w:r w:rsidRPr="00005DA0">
              <w:rPr>
                <w:color w:val="000000"/>
                <w:spacing w:val="-8"/>
                <w:w w:val="115"/>
                <w:sz w:val="20"/>
                <w:szCs w:val="20"/>
              </w:rPr>
              <w:t xml:space="preserve"> </w:t>
            </w:r>
            <w:r w:rsidRPr="00005DA0">
              <w:rPr>
                <w:color w:val="000000"/>
                <w:w w:val="115"/>
                <w:sz w:val="20"/>
                <w:szCs w:val="20"/>
              </w:rPr>
              <w:t>с</w:t>
            </w:r>
            <w:r w:rsidRPr="00005DA0">
              <w:rPr>
                <w:color w:val="000000"/>
                <w:spacing w:val="-9"/>
                <w:w w:val="115"/>
                <w:sz w:val="20"/>
                <w:szCs w:val="20"/>
              </w:rPr>
              <w:t xml:space="preserve"> </w:t>
            </w:r>
            <w:r>
              <w:rPr>
                <w:color w:val="000000"/>
                <w:w w:val="115"/>
                <w:sz w:val="20"/>
                <w:szCs w:val="20"/>
              </w:rPr>
              <w:t>использо</w:t>
            </w:r>
            <w:r w:rsidRPr="00005DA0">
              <w:rPr>
                <w:color w:val="000000"/>
                <w:w w:val="115"/>
                <w:sz w:val="20"/>
                <w:szCs w:val="20"/>
              </w:rPr>
              <w:t>ванием</w:t>
            </w:r>
            <w:r w:rsidRPr="00005DA0">
              <w:rPr>
                <w:color w:val="000000"/>
                <w:spacing w:val="-1"/>
                <w:w w:val="115"/>
                <w:sz w:val="20"/>
                <w:szCs w:val="20"/>
              </w:rPr>
              <w:t xml:space="preserve"> </w:t>
            </w:r>
            <w:r w:rsidRPr="00005DA0">
              <w:rPr>
                <w:color w:val="000000"/>
                <w:w w:val="115"/>
                <w:sz w:val="20"/>
                <w:szCs w:val="20"/>
              </w:rPr>
              <w:t>статьи</w:t>
            </w:r>
            <w:r w:rsidRPr="00005DA0">
              <w:rPr>
                <w:color w:val="000000"/>
                <w:spacing w:val="-1"/>
                <w:w w:val="115"/>
                <w:sz w:val="20"/>
                <w:szCs w:val="20"/>
              </w:rPr>
              <w:t xml:space="preserve"> </w:t>
            </w:r>
            <w:r w:rsidRPr="00005DA0">
              <w:rPr>
                <w:color w:val="000000"/>
                <w:w w:val="115"/>
                <w:sz w:val="20"/>
                <w:szCs w:val="20"/>
              </w:rPr>
              <w:t>учебника,</w:t>
            </w:r>
            <w:r w:rsidRPr="00005DA0">
              <w:rPr>
                <w:color w:val="000000"/>
                <w:spacing w:val="-1"/>
                <w:w w:val="115"/>
                <w:sz w:val="20"/>
                <w:szCs w:val="20"/>
              </w:rPr>
              <w:t xml:space="preserve"> </w:t>
            </w:r>
            <w:r w:rsidRPr="00005DA0">
              <w:rPr>
                <w:color w:val="000000"/>
                <w:w w:val="115"/>
                <w:sz w:val="20"/>
                <w:szCs w:val="20"/>
              </w:rPr>
              <w:t>справочной</w:t>
            </w:r>
            <w:r w:rsidRPr="00005DA0">
              <w:rPr>
                <w:color w:val="000000"/>
                <w:spacing w:val="-1"/>
                <w:w w:val="115"/>
                <w:sz w:val="20"/>
                <w:szCs w:val="20"/>
              </w:rPr>
              <w:t xml:space="preserve"> </w:t>
            </w:r>
            <w:r w:rsidRPr="00005DA0">
              <w:rPr>
                <w:color w:val="000000"/>
                <w:w w:val="115"/>
                <w:sz w:val="20"/>
                <w:szCs w:val="20"/>
              </w:rPr>
              <w:t>литературы</w:t>
            </w:r>
          </w:p>
          <w:p w14:paraId="35926B0D"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и ресурсов Интернета. Устно или письменно отвечать</w:t>
            </w:r>
            <w:r w:rsidRPr="00005DA0">
              <w:rPr>
                <w:color w:val="000000"/>
                <w:spacing w:val="-50"/>
                <w:w w:val="115"/>
                <w:sz w:val="20"/>
                <w:szCs w:val="20"/>
              </w:rPr>
              <w:t xml:space="preserve"> </w:t>
            </w:r>
            <w:r w:rsidRPr="00005DA0">
              <w:rPr>
                <w:color w:val="000000"/>
                <w:w w:val="115"/>
                <w:sz w:val="20"/>
                <w:szCs w:val="20"/>
              </w:rPr>
              <w:t>на вопросы (с и</w:t>
            </w:r>
            <w:r>
              <w:rPr>
                <w:color w:val="000000"/>
                <w:w w:val="115"/>
                <w:sz w:val="20"/>
                <w:szCs w:val="20"/>
              </w:rPr>
              <w:t>спользованием цитирования). Уча</w:t>
            </w:r>
            <w:r w:rsidRPr="00005DA0">
              <w:rPr>
                <w:color w:val="000000"/>
                <w:w w:val="115"/>
                <w:sz w:val="20"/>
                <w:szCs w:val="20"/>
              </w:rPr>
              <w:t>ствовать</w:t>
            </w:r>
            <w:r w:rsidRPr="00005DA0">
              <w:rPr>
                <w:color w:val="000000"/>
                <w:spacing w:val="4"/>
                <w:w w:val="115"/>
                <w:sz w:val="20"/>
                <w:szCs w:val="20"/>
              </w:rPr>
              <w:t xml:space="preserve"> </w:t>
            </w:r>
            <w:r w:rsidRPr="00005DA0">
              <w:rPr>
                <w:color w:val="000000"/>
                <w:w w:val="115"/>
                <w:sz w:val="20"/>
                <w:szCs w:val="20"/>
              </w:rPr>
              <w:t>в</w:t>
            </w:r>
            <w:r w:rsidRPr="00005DA0">
              <w:rPr>
                <w:color w:val="000000"/>
                <w:spacing w:val="4"/>
                <w:w w:val="115"/>
                <w:sz w:val="20"/>
                <w:szCs w:val="20"/>
              </w:rPr>
              <w:t xml:space="preserve"> </w:t>
            </w:r>
            <w:r w:rsidRPr="00005DA0">
              <w:rPr>
                <w:color w:val="000000"/>
                <w:w w:val="115"/>
                <w:sz w:val="20"/>
                <w:szCs w:val="20"/>
              </w:rPr>
              <w:t>коллективном</w:t>
            </w:r>
            <w:r w:rsidRPr="00005DA0">
              <w:rPr>
                <w:color w:val="000000"/>
                <w:spacing w:val="5"/>
                <w:w w:val="115"/>
                <w:sz w:val="20"/>
                <w:szCs w:val="20"/>
              </w:rPr>
              <w:t xml:space="preserve"> </w:t>
            </w:r>
            <w:r w:rsidRPr="00005DA0">
              <w:rPr>
                <w:color w:val="000000"/>
                <w:w w:val="115"/>
                <w:sz w:val="20"/>
                <w:szCs w:val="20"/>
              </w:rPr>
              <w:t>диалоге.</w:t>
            </w:r>
            <w:r w:rsidRPr="00005DA0">
              <w:rPr>
                <w:color w:val="000000"/>
                <w:spacing w:val="4"/>
                <w:w w:val="115"/>
                <w:sz w:val="20"/>
                <w:szCs w:val="20"/>
              </w:rPr>
              <w:t xml:space="preserve"> </w:t>
            </w:r>
            <w:r w:rsidRPr="00005DA0">
              <w:rPr>
                <w:color w:val="000000"/>
                <w:w w:val="115"/>
                <w:sz w:val="20"/>
                <w:szCs w:val="20"/>
              </w:rPr>
              <w:t>Составлять</w:t>
            </w:r>
            <w:r w:rsidRPr="00005DA0">
              <w:rPr>
                <w:color w:val="000000"/>
                <w:spacing w:val="5"/>
                <w:w w:val="115"/>
                <w:sz w:val="20"/>
                <w:szCs w:val="20"/>
              </w:rPr>
              <w:t xml:space="preserve"> </w:t>
            </w:r>
            <w:r>
              <w:rPr>
                <w:color w:val="000000"/>
                <w:w w:val="115"/>
                <w:sz w:val="20"/>
                <w:szCs w:val="20"/>
              </w:rPr>
              <w:t>лекси</w:t>
            </w:r>
            <w:r w:rsidRPr="00005DA0">
              <w:rPr>
                <w:color w:val="000000"/>
                <w:w w:val="115"/>
                <w:sz w:val="20"/>
                <w:szCs w:val="20"/>
              </w:rPr>
              <w:t>ческие</w:t>
            </w:r>
            <w:r w:rsidRPr="00005DA0">
              <w:rPr>
                <w:color w:val="000000"/>
                <w:spacing w:val="13"/>
                <w:w w:val="115"/>
                <w:sz w:val="20"/>
                <w:szCs w:val="20"/>
              </w:rPr>
              <w:t xml:space="preserve"> </w:t>
            </w:r>
            <w:r w:rsidRPr="00005DA0">
              <w:rPr>
                <w:color w:val="000000"/>
                <w:w w:val="115"/>
                <w:sz w:val="20"/>
                <w:szCs w:val="20"/>
              </w:rPr>
              <w:t>и</w:t>
            </w:r>
            <w:r w:rsidRPr="00005DA0">
              <w:rPr>
                <w:color w:val="000000"/>
                <w:spacing w:val="14"/>
                <w:w w:val="115"/>
                <w:sz w:val="20"/>
                <w:szCs w:val="20"/>
              </w:rPr>
              <w:t xml:space="preserve"> </w:t>
            </w:r>
            <w:r w:rsidRPr="00005DA0">
              <w:rPr>
                <w:color w:val="000000"/>
                <w:w w:val="115"/>
                <w:sz w:val="20"/>
                <w:szCs w:val="20"/>
              </w:rPr>
              <w:t>историко-культурные</w:t>
            </w:r>
            <w:r w:rsidRPr="00005DA0">
              <w:rPr>
                <w:color w:val="000000"/>
                <w:spacing w:val="14"/>
                <w:w w:val="115"/>
                <w:sz w:val="20"/>
                <w:szCs w:val="20"/>
              </w:rPr>
              <w:t xml:space="preserve"> </w:t>
            </w:r>
            <w:r w:rsidRPr="00005DA0">
              <w:rPr>
                <w:color w:val="000000"/>
                <w:w w:val="115"/>
                <w:sz w:val="20"/>
                <w:szCs w:val="20"/>
              </w:rPr>
              <w:t>комментарии.</w:t>
            </w:r>
            <w:r w:rsidRPr="00005DA0">
              <w:rPr>
                <w:color w:val="000000"/>
                <w:spacing w:val="13"/>
                <w:w w:val="115"/>
                <w:sz w:val="20"/>
                <w:szCs w:val="20"/>
              </w:rPr>
              <w:t xml:space="preserve"> </w:t>
            </w:r>
            <w:r>
              <w:rPr>
                <w:color w:val="000000"/>
                <w:w w:val="115"/>
                <w:sz w:val="20"/>
                <w:szCs w:val="20"/>
              </w:rPr>
              <w:t>Анали</w:t>
            </w:r>
            <w:r w:rsidRPr="00005DA0">
              <w:rPr>
                <w:color w:val="000000"/>
                <w:w w:val="115"/>
                <w:sz w:val="20"/>
                <w:szCs w:val="20"/>
              </w:rPr>
              <w:t>зировать</w:t>
            </w:r>
            <w:r w:rsidRPr="00005DA0">
              <w:rPr>
                <w:color w:val="000000"/>
                <w:spacing w:val="6"/>
                <w:w w:val="115"/>
                <w:sz w:val="20"/>
                <w:szCs w:val="20"/>
              </w:rPr>
              <w:t xml:space="preserve"> </w:t>
            </w:r>
            <w:r w:rsidRPr="00005DA0">
              <w:rPr>
                <w:color w:val="000000"/>
                <w:w w:val="115"/>
                <w:sz w:val="20"/>
                <w:szCs w:val="20"/>
              </w:rPr>
              <w:t>тематику,</w:t>
            </w:r>
            <w:r w:rsidRPr="00005DA0">
              <w:rPr>
                <w:color w:val="000000"/>
                <w:spacing w:val="7"/>
                <w:w w:val="115"/>
                <w:sz w:val="20"/>
                <w:szCs w:val="20"/>
              </w:rPr>
              <w:t xml:space="preserve"> </w:t>
            </w:r>
            <w:r w:rsidRPr="00005DA0">
              <w:rPr>
                <w:color w:val="000000"/>
                <w:w w:val="115"/>
                <w:sz w:val="20"/>
                <w:szCs w:val="20"/>
              </w:rPr>
              <w:t>проблематику,</w:t>
            </w:r>
            <w:r w:rsidRPr="00005DA0">
              <w:rPr>
                <w:color w:val="000000"/>
                <w:spacing w:val="7"/>
                <w:w w:val="115"/>
                <w:sz w:val="20"/>
                <w:szCs w:val="20"/>
              </w:rPr>
              <w:t xml:space="preserve"> </w:t>
            </w:r>
            <w:r w:rsidRPr="00005DA0">
              <w:rPr>
                <w:color w:val="000000"/>
                <w:w w:val="115"/>
                <w:sz w:val="20"/>
                <w:szCs w:val="20"/>
              </w:rPr>
              <w:t>художественные</w:t>
            </w:r>
            <w:r w:rsidRPr="00005DA0">
              <w:rPr>
                <w:color w:val="000000"/>
                <w:spacing w:val="1"/>
                <w:w w:val="115"/>
                <w:sz w:val="20"/>
                <w:szCs w:val="20"/>
              </w:rPr>
              <w:t xml:space="preserve"> </w:t>
            </w:r>
            <w:r w:rsidRPr="00005DA0">
              <w:rPr>
                <w:color w:val="000000"/>
                <w:w w:val="115"/>
                <w:sz w:val="20"/>
                <w:szCs w:val="20"/>
              </w:rPr>
              <w:t>особенности</w:t>
            </w:r>
            <w:r w:rsidRPr="00005DA0">
              <w:rPr>
                <w:color w:val="000000"/>
                <w:spacing w:val="5"/>
                <w:w w:val="115"/>
                <w:sz w:val="20"/>
                <w:szCs w:val="20"/>
              </w:rPr>
              <w:t xml:space="preserve"> </w:t>
            </w:r>
            <w:r w:rsidRPr="00005DA0">
              <w:rPr>
                <w:color w:val="000000"/>
                <w:w w:val="115"/>
                <w:sz w:val="20"/>
                <w:szCs w:val="20"/>
              </w:rPr>
              <w:t>лирического</w:t>
            </w:r>
            <w:r w:rsidRPr="00005DA0">
              <w:rPr>
                <w:color w:val="000000"/>
                <w:spacing w:val="5"/>
                <w:w w:val="115"/>
                <w:sz w:val="20"/>
                <w:szCs w:val="20"/>
              </w:rPr>
              <w:t xml:space="preserve"> </w:t>
            </w:r>
            <w:r w:rsidRPr="00005DA0">
              <w:rPr>
                <w:color w:val="000000"/>
                <w:w w:val="115"/>
                <w:sz w:val="20"/>
                <w:szCs w:val="20"/>
              </w:rPr>
              <w:t>произведения.</w:t>
            </w:r>
            <w:r w:rsidRPr="00005DA0">
              <w:rPr>
                <w:color w:val="000000"/>
                <w:spacing w:val="5"/>
                <w:w w:val="115"/>
                <w:sz w:val="20"/>
                <w:szCs w:val="20"/>
              </w:rPr>
              <w:t xml:space="preserve"> </w:t>
            </w:r>
            <w:r>
              <w:rPr>
                <w:color w:val="000000"/>
                <w:w w:val="115"/>
                <w:sz w:val="20"/>
                <w:szCs w:val="20"/>
              </w:rPr>
              <w:t>Характери</w:t>
            </w:r>
            <w:r w:rsidRPr="00005DA0">
              <w:rPr>
                <w:color w:val="000000"/>
                <w:w w:val="115"/>
                <w:sz w:val="20"/>
                <w:szCs w:val="20"/>
              </w:rPr>
              <w:t>зовать лирическог</w:t>
            </w:r>
            <w:r>
              <w:rPr>
                <w:color w:val="000000"/>
                <w:w w:val="115"/>
                <w:sz w:val="20"/>
                <w:szCs w:val="20"/>
              </w:rPr>
              <w:t>о героя стихотворения. Сопостав</w:t>
            </w:r>
            <w:r w:rsidRPr="00005DA0">
              <w:rPr>
                <w:color w:val="000000"/>
                <w:w w:val="115"/>
                <w:sz w:val="20"/>
                <w:szCs w:val="20"/>
              </w:rPr>
              <w:t>лять стихотворения одного и ра</w:t>
            </w:r>
            <w:r>
              <w:rPr>
                <w:color w:val="000000"/>
                <w:w w:val="115"/>
                <w:sz w:val="20"/>
                <w:szCs w:val="20"/>
              </w:rPr>
              <w:t>зных авторов по за</w:t>
            </w:r>
            <w:r w:rsidRPr="00005DA0">
              <w:rPr>
                <w:color w:val="000000"/>
                <w:w w:val="115"/>
                <w:sz w:val="20"/>
                <w:szCs w:val="20"/>
              </w:rPr>
              <w:t>данным основаниям. Планировать своё досуговое</w:t>
            </w:r>
            <w:r w:rsidRPr="00005DA0">
              <w:rPr>
                <w:color w:val="000000"/>
                <w:spacing w:val="1"/>
                <w:w w:val="115"/>
                <w:sz w:val="20"/>
                <w:szCs w:val="20"/>
              </w:rPr>
              <w:t xml:space="preserve"> </w:t>
            </w:r>
            <w:r w:rsidRPr="00005DA0">
              <w:rPr>
                <w:color w:val="000000"/>
                <w:w w:val="115"/>
                <w:sz w:val="20"/>
                <w:szCs w:val="20"/>
              </w:rPr>
              <w:t>чтение,</w:t>
            </w:r>
            <w:r w:rsidRPr="00005DA0">
              <w:rPr>
                <w:color w:val="000000"/>
                <w:spacing w:val="3"/>
                <w:w w:val="115"/>
                <w:sz w:val="20"/>
                <w:szCs w:val="20"/>
              </w:rPr>
              <w:t xml:space="preserve"> </w:t>
            </w:r>
            <w:r w:rsidRPr="00005DA0">
              <w:rPr>
                <w:color w:val="000000"/>
                <w:w w:val="115"/>
                <w:sz w:val="20"/>
                <w:szCs w:val="20"/>
              </w:rPr>
              <w:t>обогащать</w:t>
            </w:r>
            <w:r w:rsidRPr="00005DA0">
              <w:rPr>
                <w:color w:val="000000"/>
                <w:spacing w:val="3"/>
                <w:w w:val="115"/>
                <w:sz w:val="20"/>
                <w:szCs w:val="20"/>
              </w:rPr>
              <w:t xml:space="preserve"> </w:t>
            </w:r>
            <w:r w:rsidRPr="00005DA0">
              <w:rPr>
                <w:color w:val="000000"/>
                <w:w w:val="115"/>
                <w:sz w:val="20"/>
                <w:szCs w:val="20"/>
              </w:rPr>
              <w:t>свой</w:t>
            </w:r>
            <w:r w:rsidRPr="00005DA0">
              <w:rPr>
                <w:color w:val="000000"/>
                <w:spacing w:val="4"/>
                <w:w w:val="115"/>
                <w:sz w:val="20"/>
                <w:szCs w:val="20"/>
              </w:rPr>
              <w:t xml:space="preserve"> </w:t>
            </w:r>
            <w:r w:rsidRPr="00005DA0">
              <w:rPr>
                <w:color w:val="000000"/>
                <w:w w:val="115"/>
                <w:sz w:val="20"/>
                <w:szCs w:val="20"/>
              </w:rPr>
              <w:t>круг</w:t>
            </w:r>
            <w:r w:rsidRPr="00005DA0">
              <w:rPr>
                <w:color w:val="000000"/>
                <w:spacing w:val="3"/>
                <w:w w:val="115"/>
                <w:sz w:val="20"/>
                <w:szCs w:val="20"/>
              </w:rPr>
              <w:t xml:space="preserve"> </w:t>
            </w:r>
            <w:r w:rsidRPr="00005DA0">
              <w:rPr>
                <w:color w:val="000000"/>
                <w:w w:val="115"/>
                <w:sz w:val="20"/>
                <w:szCs w:val="20"/>
              </w:rPr>
              <w:t>чтения</w:t>
            </w:r>
            <w:r w:rsidRPr="00005DA0">
              <w:rPr>
                <w:color w:val="000000"/>
                <w:spacing w:val="4"/>
                <w:w w:val="115"/>
                <w:sz w:val="20"/>
                <w:szCs w:val="20"/>
              </w:rPr>
              <w:t xml:space="preserve"> </w:t>
            </w:r>
            <w:r w:rsidRPr="00005DA0">
              <w:rPr>
                <w:color w:val="000000"/>
                <w:w w:val="115"/>
                <w:sz w:val="20"/>
                <w:szCs w:val="20"/>
              </w:rPr>
              <w:t>по</w:t>
            </w:r>
            <w:r w:rsidRPr="00005DA0">
              <w:rPr>
                <w:color w:val="000000"/>
                <w:spacing w:val="3"/>
                <w:w w:val="115"/>
                <w:sz w:val="20"/>
                <w:szCs w:val="20"/>
              </w:rPr>
              <w:t xml:space="preserve"> </w:t>
            </w:r>
            <w:r>
              <w:rPr>
                <w:color w:val="000000"/>
                <w:w w:val="115"/>
                <w:sz w:val="20"/>
                <w:szCs w:val="20"/>
              </w:rPr>
              <w:t>рекомендаци</w:t>
            </w:r>
            <w:r w:rsidRPr="00005DA0">
              <w:rPr>
                <w:color w:val="000000"/>
                <w:w w:val="120"/>
                <w:sz w:val="20"/>
                <w:szCs w:val="20"/>
              </w:rPr>
              <w:t>ям</w:t>
            </w:r>
            <w:r w:rsidRPr="00005DA0">
              <w:rPr>
                <w:color w:val="000000"/>
                <w:spacing w:val="-12"/>
                <w:w w:val="120"/>
                <w:sz w:val="20"/>
                <w:szCs w:val="20"/>
              </w:rPr>
              <w:t xml:space="preserve"> </w:t>
            </w:r>
            <w:r w:rsidRPr="00005DA0">
              <w:rPr>
                <w:color w:val="000000"/>
                <w:w w:val="120"/>
                <w:sz w:val="20"/>
                <w:szCs w:val="20"/>
              </w:rPr>
              <w:t>учителя</w:t>
            </w:r>
            <w:r w:rsidRPr="00005DA0">
              <w:rPr>
                <w:color w:val="000000"/>
                <w:spacing w:val="-11"/>
                <w:w w:val="120"/>
                <w:sz w:val="20"/>
                <w:szCs w:val="20"/>
              </w:rPr>
              <w:t xml:space="preserve"> </w:t>
            </w:r>
            <w:r w:rsidRPr="00005DA0">
              <w:rPr>
                <w:color w:val="000000"/>
                <w:w w:val="120"/>
                <w:sz w:val="20"/>
                <w:szCs w:val="20"/>
              </w:rPr>
              <w:t>и</w:t>
            </w:r>
            <w:r w:rsidRPr="00005DA0">
              <w:rPr>
                <w:color w:val="000000"/>
                <w:spacing w:val="-11"/>
                <w:w w:val="120"/>
                <w:sz w:val="20"/>
                <w:szCs w:val="20"/>
              </w:rPr>
              <w:t xml:space="preserve"> </w:t>
            </w:r>
            <w:r w:rsidRPr="00005DA0">
              <w:rPr>
                <w:color w:val="000000"/>
                <w:w w:val="120"/>
                <w:sz w:val="20"/>
                <w:szCs w:val="20"/>
              </w:rPr>
              <w:t>сверстников.</w:t>
            </w:r>
          </w:p>
        </w:tc>
      </w:tr>
      <w:tr w:rsidR="00005DA0" w:rsidRPr="00005DA0" w14:paraId="7086DC6E" w14:textId="77777777" w:rsidTr="0027773B">
        <w:trPr>
          <w:trHeight w:val="563"/>
        </w:trPr>
        <w:tc>
          <w:tcPr>
            <w:tcW w:w="1928" w:type="dxa"/>
          </w:tcPr>
          <w:p w14:paraId="1C868A1A" w14:textId="77777777" w:rsidR="005B2FBF" w:rsidRPr="00005DA0" w:rsidRDefault="00005DA0" w:rsidP="00C8571D">
            <w:pPr>
              <w:pStyle w:val="TableParagraph"/>
              <w:ind w:left="0"/>
              <w:jc w:val="center"/>
              <w:rPr>
                <w:b/>
                <w:color w:val="000000"/>
                <w:sz w:val="20"/>
                <w:szCs w:val="20"/>
              </w:rPr>
            </w:pPr>
            <w:r w:rsidRPr="00005DA0">
              <w:rPr>
                <w:b/>
                <w:color w:val="000000"/>
                <w:spacing w:val="-2"/>
                <w:w w:val="110"/>
                <w:sz w:val="20"/>
                <w:szCs w:val="20"/>
              </w:rPr>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706CDA50" w14:textId="77777777" w:rsidR="005B2FBF" w:rsidRPr="00005DA0" w:rsidRDefault="00005DA0" w:rsidP="00C8571D">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1B002B39" w14:textId="77777777" w:rsidR="005B2FBF" w:rsidRPr="00005DA0" w:rsidRDefault="00005DA0" w:rsidP="00C8571D">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33659990" w14:textId="77777777" w:rsidTr="0027773B">
        <w:trPr>
          <w:trHeight w:val="3965"/>
        </w:trPr>
        <w:tc>
          <w:tcPr>
            <w:tcW w:w="1928" w:type="dxa"/>
            <w:tcBorders>
              <w:left w:val="single" w:sz="6" w:space="0" w:color="000000"/>
            </w:tcBorders>
          </w:tcPr>
          <w:p w14:paraId="00C3670B" w14:textId="77777777" w:rsidR="005B2FBF" w:rsidRPr="00005DA0" w:rsidRDefault="005B2FBF" w:rsidP="00C8571D">
            <w:pPr>
              <w:pStyle w:val="TableParagraph"/>
              <w:ind w:left="0"/>
              <w:jc w:val="center"/>
              <w:rPr>
                <w:color w:val="000000"/>
                <w:sz w:val="20"/>
                <w:szCs w:val="20"/>
              </w:rPr>
            </w:pPr>
          </w:p>
        </w:tc>
        <w:tc>
          <w:tcPr>
            <w:tcW w:w="3175" w:type="dxa"/>
            <w:tcBorders>
              <w:bottom w:val="single" w:sz="6" w:space="0" w:color="000000"/>
            </w:tcBorders>
          </w:tcPr>
          <w:p w14:paraId="6354C6DE"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М.</w:t>
            </w:r>
            <w:r w:rsidRPr="00005DA0">
              <w:rPr>
                <w:color w:val="000000"/>
                <w:spacing w:val="-2"/>
                <w:w w:val="115"/>
                <w:sz w:val="20"/>
                <w:szCs w:val="20"/>
              </w:rPr>
              <w:t xml:space="preserve"> </w:t>
            </w:r>
            <w:r w:rsidRPr="00005DA0">
              <w:rPr>
                <w:color w:val="000000"/>
                <w:w w:val="115"/>
                <w:sz w:val="20"/>
                <w:szCs w:val="20"/>
              </w:rPr>
              <w:t>А.</w:t>
            </w:r>
            <w:r w:rsidRPr="00005DA0">
              <w:rPr>
                <w:color w:val="000000"/>
                <w:spacing w:val="-2"/>
                <w:w w:val="115"/>
                <w:sz w:val="20"/>
                <w:szCs w:val="20"/>
              </w:rPr>
              <w:t xml:space="preserve"> </w:t>
            </w:r>
            <w:r w:rsidRPr="00005DA0">
              <w:rPr>
                <w:color w:val="000000"/>
                <w:w w:val="115"/>
                <w:sz w:val="20"/>
                <w:szCs w:val="20"/>
              </w:rPr>
              <w:t>Булгаков</w:t>
            </w:r>
            <w:r w:rsidRPr="00005DA0">
              <w:rPr>
                <w:color w:val="000000"/>
                <w:spacing w:val="-2"/>
                <w:w w:val="115"/>
                <w:sz w:val="20"/>
                <w:szCs w:val="20"/>
              </w:rPr>
              <w:t xml:space="preserve"> </w:t>
            </w:r>
            <w:r w:rsidRPr="00005DA0">
              <w:rPr>
                <w:color w:val="000000"/>
                <w:w w:val="115"/>
                <w:sz w:val="20"/>
                <w:szCs w:val="20"/>
              </w:rPr>
              <w:t>(одна</w:t>
            </w:r>
            <w:r w:rsidRPr="00005DA0">
              <w:rPr>
                <w:color w:val="000000"/>
                <w:spacing w:val="-1"/>
                <w:w w:val="115"/>
                <w:sz w:val="20"/>
                <w:szCs w:val="20"/>
              </w:rPr>
              <w:t xml:space="preserve"> </w:t>
            </w:r>
            <w:r w:rsidRPr="00005DA0">
              <w:rPr>
                <w:color w:val="000000"/>
                <w:w w:val="115"/>
                <w:sz w:val="20"/>
                <w:szCs w:val="20"/>
              </w:rPr>
              <w:t>повесть</w:t>
            </w:r>
          </w:p>
          <w:p w14:paraId="465E237E"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по</w:t>
            </w:r>
            <w:r w:rsidRPr="00005DA0">
              <w:rPr>
                <w:color w:val="000000"/>
                <w:spacing w:val="-10"/>
                <w:w w:val="115"/>
                <w:sz w:val="20"/>
                <w:szCs w:val="20"/>
              </w:rPr>
              <w:t xml:space="preserve"> </w:t>
            </w:r>
            <w:r w:rsidRPr="00005DA0">
              <w:rPr>
                <w:color w:val="000000"/>
                <w:w w:val="115"/>
                <w:sz w:val="20"/>
                <w:szCs w:val="20"/>
              </w:rPr>
              <w:t>выбору).</w:t>
            </w:r>
            <w:r w:rsidRPr="00005DA0">
              <w:rPr>
                <w:color w:val="000000"/>
                <w:spacing w:val="-10"/>
                <w:w w:val="115"/>
                <w:sz w:val="20"/>
                <w:szCs w:val="20"/>
              </w:rPr>
              <w:t xml:space="preserve"> </w:t>
            </w:r>
            <w:r w:rsidRPr="00005DA0">
              <w:rPr>
                <w:color w:val="000000"/>
                <w:w w:val="115"/>
                <w:sz w:val="20"/>
                <w:szCs w:val="20"/>
              </w:rPr>
              <w:t>Например,</w:t>
            </w:r>
            <w:r w:rsidRPr="00005DA0">
              <w:rPr>
                <w:color w:val="000000"/>
                <w:spacing w:val="-9"/>
                <w:w w:val="115"/>
                <w:sz w:val="20"/>
                <w:szCs w:val="20"/>
              </w:rPr>
              <w:t xml:space="preserve"> </w:t>
            </w:r>
            <w:r w:rsidRPr="00005DA0">
              <w:rPr>
                <w:color w:val="000000"/>
                <w:w w:val="115"/>
                <w:sz w:val="20"/>
                <w:szCs w:val="20"/>
              </w:rPr>
              <w:t>«Собачье</w:t>
            </w:r>
            <w:r w:rsidRPr="00005DA0">
              <w:rPr>
                <w:color w:val="000000"/>
                <w:spacing w:val="-49"/>
                <w:w w:val="115"/>
                <w:sz w:val="20"/>
                <w:szCs w:val="20"/>
              </w:rPr>
              <w:t xml:space="preserve"> </w:t>
            </w:r>
            <w:r w:rsidRPr="00005DA0">
              <w:rPr>
                <w:color w:val="000000"/>
                <w:w w:val="120"/>
                <w:sz w:val="20"/>
                <w:szCs w:val="20"/>
              </w:rPr>
              <w:t>сердце»</w:t>
            </w:r>
            <w:r w:rsidRPr="00005DA0">
              <w:rPr>
                <w:color w:val="000000"/>
                <w:spacing w:val="-13"/>
                <w:w w:val="120"/>
                <w:sz w:val="20"/>
                <w:szCs w:val="20"/>
              </w:rPr>
              <w:t xml:space="preserve"> </w:t>
            </w:r>
            <w:r w:rsidRPr="00005DA0">
              <w:rPr>
                <w:color w:val="000000"/>
                <w:w w:val="120"/>
                <w:sz w:val="20"/>
                <w:szCs w:val="20"/>
              </w:rPr>
              <w:t>и</w:t>
            </w:r>
            <w:r w:rsidRPr="00005DA0">
              <w:rPr>
                <w:color w:val="000000"/>
                <w:spacing w:val="-12"/>
                <w:w w:val="120"/>
                <w:sz w:val="20"/>
                <w:szCs w:val="20"/>
              </w:rPr>
              <w:t xml:space="preserve"> </w:t>
            </w:r>
            <w:r w:rsidRPr="00005DA0">
              <w:rPr>
                <w:color w:val="000000"/>
                <w:w w:val="120"/>
                <w:sz w:val="20"/>
                <w:szCs w:val="20"/>
              </w:rPr>
              <w:t>др.</w:t>
            </w:r>
            <w:r w:rsidRPr="00005DA0">
              <w:rPr>
                <w:color w:val="000000"/>
                <w:spacing w:val="-13"/>
                <w:w w:val="120"/>
                <w:sz w:val="20"/>
                <w:szCs w:val="20"/>
              </w:rPr>
              <w:t xml:space="preserve"> </w:t>
            </w:r>
            <w:r w:rsidRPr="00005DA0">
              <w:rPr>
                <w:color w:val="000000"/>
                <w:w w:val="120"/>
                <w:sz w:val="20"/>
                <w:szCs w:val="20"/>
              </w:rPr>
              <w:t>(3</w:t>
            </w:r>
            <w:r w:rsidRPr="00005DA0">
              <w:rPr>
                <w:color w:val="000000"/>
                <w:spacing w:val="-12"/>
                <w:w w:val="120"/>
                <w:sz w:val="20"/>
                <w:szCs w:val="20"/>
              </w:rPr>
              <w:t xml:space="preserve"> </w:t>
            </w:r>
            <w:r w:rsidRPr="00005DA0">
              <w:rPr>
                <w:color w:val="000000"/>
                <w:w w:val="120"/>
                <w:sz w:val="20"/>
                <w:szCs w:val="20"/>
              </w:rPr>
              <w:t>ч)</w:t>
            </w:r>
          </w:p>
        </w:tc>
        <w:tc>
          <w:tcPr>
            <w:tcW w:w="5046" w:type="dxa"/>
            <w:tcBorders>
              <w:bottom w:val="single" w:sz="6" w:space="0" w:color="000000"/>
            </w:tcBorders>
          </w:tcPr>
          <w:p w14:paraId="24846CD8"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Воспринимать</w:t>
            </w:r>
            <w:r w:rsidRPr="00005DA0">
              <w:rPr>
                <w:color w:val="000000"/>
                <w:spacing w:val="6"/>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выразительно</w:t>
            </w:r>
            <w:r w:rsidRPr="00005DA0">
              <w:rPr>
                <w:color w:val="000000"/>
                <w:spacing w:val="6"/>
                <w:w w:val="115"/>
                <w:sz w:val="20"/>
                <w:szCs w:val="20"/>
              </w:rPr>
              <w:t xml:space="preserve"> </w:t>
            </w:r>
            <w:r w:rsidRPr="00005DA0">
              <w:rPr>
                <w:color w:val="000000"/>
                <w:w w:val="115"/>
                <w:sz w:val="20"/>
                <w:szCs w:val="20"/>
              </w:rPr>
              <w:t>читать</w:t>
            </w:r>
            <w:r w:rsidRPr="00005DA0">
              <w:rPr>
                <w:color w:val="000000"/>
                <w:spacing w:val="7"/>
                <w:w w:val="115"/>
                <w:sz w:val="20"/>
                <w:szCs w:val="20"/>
              </w:rPr>
              <w:t xml:space="preserve"> </w:t>
            </w:r>
            <w:r w:rsidRPr="00005DA0">
              <w:rPr>
                <w:color w:val="000000"/>
                <w:w w:val="115"/>
                <w:sz w:val="20"/>
                <w:szCs w:val="20"/>
              </w:rPr>
              <w:t>литературное</w:t>
            </w:r>
            <w:r w:rsidRPr="00005DA0">
              <w:rPr>
                <w:color w:val="000000"/>
                <w:spacing w:val="1"/>
                <w:w w:val="115"/>
                <w:sz w:val="20"/>
                <w:szCs w:val="20"/>
              </w:rPr>
              <w:t xml:space="preserve"> </w:t>
            </w:r>
            <w:r w:rsidRPr="00005DA0">
              <w:rPr>
                <w:color w:val="000000"/>
                <w:w w:val="115"/>
                <w:sz w:val="20"/>
                <w:szCs w:val="20"/>
              </w:rPr>
              <w:t>произведение. Выражать личное читательское</w:t>
            </w:r>
            <w:r w:rsidRPr="00005DA0">
              <w:rPr>
                <w:color w:val="000000"/>
                <w:spacing w:val="1"/>
                <w:w w:val="115"/>
                <w:sz w:val="20"/>
                <w:szCs w:val="20"/>
              </w:rPr>
              <w:t xml:space="preserve"> </w:t>
            </w:r>
            <w:r w:rsidRPr="00005DA0">
              <w:rPr>
                <w:color w:val="000000"/>
                <w:w w:val="115"/>
                <w:sz w:val="20"/>
                <w:szCs w:val="20"/>
              </w:rPr>
              <w:t>отношение к прочитанному. Устно или письменно</w:t>
            </w:r>
            <w:r w:rsidRPr="00005DA0">
              <w:rPr>
                <w:color w:val="000000"/>
                <w:spacing w:val="1"/>
                <w:w w:val="115"/>
                <w:sz w:val="20"/>
                <w:szCs w:val="20"/>
              </w:rPr>
              <w:t xml:space="preserve"> </w:t>
            </w:r>
            <w:r w:rsidRPr="00005DA0">
              <w:rPr>
                <w:color w:val="000000"/>
                <w:w w:val="115"/>
                <w:sz w:val="20"/>
                <w:szCs w:val="20"/>
              </w:rPr>
              <w:t>отвечать на вопросы (с использованием цитир</w:t>
            </w:r>
            <w:r w:rsidR="00C143E7">
              <w:rPr>
                <w:color w:val="000000"/>
                <w:w w:val="115"/>
                <w:sz w:val="20"/>
                <w:szCs w:val="20"/>
              </w:rPr>
              <w:t>ова</w:t>
            </w:r>
            <w:r w:rsidRPr="00005DA0">
              <w:rPr>
                <w:color w:val="000000"/>
                <w:w w:val="115"/>
                <w:sz w:val="20"/>
                <w:szCs w:val="20"/>
              </w:rPr>
              <w:t>ния). Участвовать</w:t>
            </w:r>
            <w:r w:rsidR="00C143E7">
              <w:rPr>
                <w:color w:val="000000"/>
                <w:w w:val="115"/>
                <w:sz w:val="20"/>
                <w:szCs w:val="20"/>
              </w:rPr>
              <w:t xml:space="preserve"> в коллективном диалоге. Состав</w:t>
            </w:r>
            <w:r w:rsidRPr="00005DA0">
              <w:rPr>
                <w:color w:val="000000"/>
                <w:w w:val="115"/>
                <w:sz w:val="20"/>
                <w:szCs w:val="20"/>
              </w:rPr>
              <w:t>лять</w:t>
            </w:r>
            <w:r w:rsidRPr="00005DA0">
              <w:rPr>
                <w:color w:val="000000"/>
                <w:spacing w:val="16"/>
                <w:w w:val="115"/>
                <w:sz w:val="20"/>
                <w:szCs w:val="20"/>
              </w:rPr>
              <w:t xml:space="preserve"> </w:t>
            </w:r>
            <w:r w:rsidRPr="00005DA0">
              <w:rPr>
                <w:color w:val="000000"/>
                <w:w w:val="115"/>
                <w:sz w:val="20"/>
                <w:szCs w:val="20"/>
              </w:rPr>
              <w:t>лексические</w:t>
            </w:r>
            <w:r w:rsidRPr="00005DA0">
              <w:rPr>
                <w:color w:val="000000"/>
                <w:spacing w:val="16"/>
                <w:w w:val="115"/>
                <w:sz w:val="20"/>
                <w:szCs w:val="20"/>
              </w:rPr>
              <w:t xml:space="preserve"> </w:t>
            </w:r>
            <w:r w:rsidRPr="00005DA0">
              <w:rPr>
                <w:color w:val="000000"/>
                <w:w w:val="115"/>
                <w:sz w:val="20"/>
                <w:szCs w:val="20"/>
              </w:rPr>
              <w:t>и</w:t>
            </w:r>
            <w:r w:rsidRPr="00005DA0">
              <w:rPr>
                <w:color w:val="000000"/>
                <w:spacing w:val="16"/>
                <w:w w:val="115"/>
                <w:sz w:val="20"/>
                <w:szCs w:val="20"/>
              </w:rPr>
              <w:t xml:space="preserve"> </w:t>
            </w:r>
            <w:r w:rsidRPr="00005DA0">
              <w:rPr>
                <w:color w:val="000000"/>
                <w:w w:val="115"/>
                <w:sz w:val="20"/>
                <w:szCs w:val="20"/>
              </w:rPr>
              <w:t>историко-культурные</w:t>
            </w:r>
            <w:r w:rsidRPr="00005DA0">
              <w:rPr>
                <w:color w:val="000000"/>
                <w:spacing w:val="17"/>
                <w:w w:val="115"/>
                <w:sz w:val="20"/>
                <w:szCs w:val="20"/>
              </w:rPr>
              <w:t xml:space="preserve"> </w:t>
            </w:r>
            <w:r w:rsidR="00C143E7">
              <w:rPr>
                <w:color w:val="000000"/>
                <w:w w:val="115"/>
                <w:sz w:val="20"/>
                <w:szCs w:val="20"/>
              </w:rPr>
              <w:t>коммента</w:t>
            </w:r>
            <w:r w:rsidRPr="00005DA0">
              <w:rPr>
                <w:color w:val="000000"/>
                <w:w w:val="115"/>
                <w:sz w:val="20"/>
                <w:szCs w:val="20"/>
              </w:rPr>
              <w:t>рии. Обобщать материал о писателе и истории</w:t>
            </w:r>
            <w:r w:rsidRPr="00005DA0">
              <w:rPr>
                <w:color w:val="000000"/>
                <w:spacing w:val="1"/>
                <w:w w:val="115"/>
                <w:sz w:val="20"/>
                <w:szCs w:val="20"/>
              </w:rPr>
              <w:t xml:space="preserve"> </w:t>
            </w:r>
            <w:r w:rsidRPr="00005DA0">
              <w:rPr>
                <w:color w:val="000000"/>
                <w:w w:val="115"/>
                <w:sz w:val="20"/>
                <w:szCs w:val="20"/>
              </w:rPr>
              <w:t>создания произведения с использованием статьи</w:t>
            </w:r>
            <w:r w:rsidRPr="00005DA0">
              <w:rPr>
                <w:color w:val="000000"/>
                <w:spacing w:val="1"/>
                <w:w w:val="115"/>
                <w:sz w:val="20"/>
                <w:szCs w:val="20"/>
              </w:rPr>
              <w:t xml:space="preserve"> </w:t>
            </w:r>
            <w:r w:rsidRPr="00005DA0">
              <w:rPr>
                <w:color w:val="000000"/>
                <w:w w:val="115"/>
                <w:sz w:val="20"/>
                <w:szCs w:val="20"/>
              </w:rPr>
              <w:t>учебника,</w:t>
            </w:r>
            <w:r w:rsidRPr="00005DA0">
              <w:rPr>
                <w:color w:val="000000"/>
                <w:spacing w:val="2"/>
                <w:w w:val="115"/>
                <w:sz w:val="20"/>
                <w:szCs w:val="20"/>
              </w:rPr>
              <w:t xml:space="preserve"> </w:t>
            </w:r>
            <w:r w:rsidRPr="00005DA0">
              <w:rPr>
                <w:color w:val="000000"/>
                <w:w w:val="115"/>
                <w:sz w:val="20"/>
                <w:szCs w:val="20"/>
              </w:rPr>
              <w:t>справочной</w:t>
            </w:r>
            <w:r w:rsidRPr="00005DA0">
              <w:rPr>
                <w:color w:val="000000"/>
                <w:spacing w:val="3"/>
                <w:w w:val="115"/>
                <w:sz w:val="20"/>
                <w:szCs w:val="20"/>
              </w:rPr>
              <w:t xml:space="preserve"> </w:t>
            </w:r>
            <w:r w:rsidRPr="00005DA0">
              <w:rPr>
                <w:color w:val="000000"/>
                <w:w w:val="115"/>
                <w:sz w:val="20"/>
                <w:szCs w:val="20"/>
              </w:rPr>
              <w:t>литературы</w:t>
            </w:r>
            <w:r w:rsidRPr="00005DA0">
              <w:rPr>
                <w:color w:val="000000"/>
                <w:spacing w:val="2"/>
                <w:w w:val="115"/>
                <w:sz w:val="20"/>
                <w:szCs w:val="20"/>
              </w:rPr>
              <w:t xml:space="preserve"> </w:t>
            </w:r>
            <w:r w:rsidRPr="00005DA0">
              <w:rPr>
                <w:color w:val="000000"/>
                <w:w w:val="115"/>
                <w:sz w:val="20"/>
                <w:szCs w:val="20"/>
              </w:rPr>
              <w:t>и</w:t>
            </w:r>
            <w:r w:rsidRPr="00005DA0">
              <w:rPr>
                <w:color w:val="000000"/>
                <w:spacing w:val="3"/>
                <w:w w:val="115"/>
                <w:sz w:val="20"/>
                <w:szCs w:val="20"/>
              </w:rPr>
              <w:t xml:space="preserve"> </w:t>
            </w:r>
            <w:r w:rsidRPr="00005DA0">
              <w:rPr>
                <w:color w:val="000000"/>
                <w:w w:val="115"/>
                <w:sz w:val="20"/>
                <w:szCs w:val="20"/>
              </w:rPr>
              <w:t>ресурсов</w:t>
            </w:r>
            <w:r w:rsidRPr="00005DA0">
              <w:rPr>
                <w:color w:val="000000"/>
                <w:spacing w:val="2"/>
                <w:w w:val="115"/>
                <w:sz w:val="20"/>
                <w:szCs w:val="20"/>
              </w:rPr>
              <w:t xml:space="preserve"> </w:t>
            </w:r>
            <w:r w:rsidR="00C143E7">
              <w:rPr>
                <w:color w:val="000000"/>
                <w:w w:val="115"/>
                <w:sz w:val="20"/>
                <w:szCs w:val="20"/>
              </w:rPr>
              <w:t>Интер</w:t>
            </w:r>
            <w:r w:rsidRPr="00005DA0">
              <w:rPr>
                <w:color w:val="000000"/>
                <w:w w:val="115"/>
                <w:sz w:val="20"/>
                <w:szCs w:val="20"/>
              </w:rPr>
              <w:t>нета.</w:t>
            </w:r>
            <w:r w:rsidRPr="00005DA0">
              <w:rPr>
                <w:color w:val="000000"/>
                <w:spacing w:val="10"/>
                <w:w w:val="115"/>
                <w:sz w:val="20"/>
                <w:szCs w:val="20"/>
              </w:rPr>
              <w:t xml:space="preserve"> </w:t>
            </w:r>
            <w:r w:rsidRPr="00005DA0">
              <w:rPr>
                <w:color w:val="000000"/>
                <w:w w:val="115"/>
                <w:sz w:val="20"/>
                <w:szCs w:val="20"/>
              </w:rPr>
              <w:t>Анализировать</w:t>
            </w:r>
            <w:r w:rsidRPr="00005DA0">
              <w:rPr>
                <w:color w:val="000000"/>
                <w:spacing w:val="11"/>
                <w:w w:val="115"/>
                <w:sz w:val="20"/>
                <w:szCs w:val="20"/>
              </w:rPr>
              <w:t xml:space="preserve"> </w:t>
            </w:r>
            <w:r w:rsidRPr="00005DA0">
              <w:rPr>
                <w:color w:val="000000"/>
                <w:w w:val="115"/>
                <w:sz w:val="20"/>
                <w:szCs w:val="20"/>
              </w:rPr>
              <w:t>сюжет,</w:t>
            </w:r>
            <w:r w:rsidRPr="00005DA0">
              <w:rPr>
                <w:color w:val="000000"/>
                <w:spacing w:val="11"/>
                <w:w w:val="115"/>
                <w:sz w:val="20"/>
                <w:szCs w:val="20"/>
              </w:rPr>
              <w:t xml:space="preserve"> </w:t>
            </w:r>
            <w:r w:rsidRPr="00005DA0">
              <w:rPr>
                <w:color w:val="000000"/>
                <w:w w:val="115"/>
                <w:sz w:val="20"/>
                <w:szCs w:val="20"/>
              </w:rPr>
              <w:t>тематику,</w:t>
            </w:r>
            <w:r w:rsidRPr="00005DA0">
              <w:rPr>
                <w:color w:val="000000"/>
                <w:spacing w:val="11"/>
                <w:w w:val="115"/>
                <w:sz w:val="20"/>
                <w:szCs w:val="20"/>
              </w:rPr>
              <w:t xml:space="preserve"> </w:t>
            </w:r>
            <w:r w:rsidR="00C143E7">
              <w:rPr>
                <w:color w:val="000000"/>
                <w:w w:val="115"/>
                <w:sz w:val="20"/>
                <w:szCs w:val="20"/>
              </w:rPr>
              <w:t>проблемати</w:t>
            </w:r>
            <w:r w:rsidRPr="00005DA0">
              <w:rPr>
                <w:color w:val="000000"/>
                <w:w w:val="115"/>
                <w:sz w:val="20"/>
                <w:szCs w:val="20"/>
              </w:rPr>
              <w:t>ку,</w:t>
            </w:r>
            <w:r w:rsidRPr="00005DA0">
              <w:rPr>
                <w:color w:val="000000"/>
                <w:spacing w:val="-5"/>
                <w:w w:val="115"/>
                <w:sz w:val="20"/>
                <w:szCs w:val="20"/>
              </w:rPr>
              <w:t xml:space="preserve"> </w:t>
            </w:r>
            <w:r w:rsidRPr="00005DA0">
              <w:rPr>
                <w:color w:val="000000"/>
                <w:w w:val="115"/>
                <w:sz w:val="20"/>
                <w:szCs w:val="20"/>
              </w:rPr>
              <w:t>идейно-художественное</w:t>
            </w:r>
            <w:r w:rsidRPr="00005DA0">
              <w:rPr>
                <w:color w:val="000000"/>
                <w:spacing w:val="-4"/>
                <w:w w:val="115"/>
                <w:sz w:val="20"/>
                <w:szCs w:val="20"/>
              </w:rPr>
              <w:t xml:space="preserve"> </w:t>
            </w:r>
            <w:r w:rsidRPr="00005DA0">
              <w:rPr>
                <w:color w:val="000000"/>
                <w:w w:val="115"/>
                <w:sz w:val="20"/>
                <w:szCs w:val="20"/>
              </w:rPr>
              <w:t>содержание</w:t>
            </w:r>
            <w:r w:rsidRPr="00005DA0">
              <w:rPr>
                <w:color w:val="000000"/>
                <w:spacing w:val="-4"/>
                <w:w w:val="115"/>
                <w:sz w:val="20"/>
                <w:szCs w:val="20"/>
              </w:rPr>
              <w:t xml:space="preserve"> </w:t>
            </w:r>
            <w:r w:rsidRPr="00005DA0">
              <w:rPr>
                <w:color w:val="000000"/>
                <w:w w:val="115"/>
                <w:sz w:val="20"/>
                <w:szCs w:val="20"/>
              </w:rPr>
              <w:t>повести.</w:t>
            </w:r>
          </w:p>
          <w:p w14:paraId="07506CAB" w14:textId="77777777" w:rsidR="005B2FBF" w:rsidRPr="00005DA0" w:rsidRDefault="00005DA0" w:rsidP="00C8571D">
            <w:pPr>
              <w:pStyle w:val="TableParagraph"/>
              <w:ind w:left="0"/>
              <w:jc w:val="center"/>
              <w:rPr>
                <w:color w:val="000000"/>
                <w:sz w:val="20"/>
                <w:szCs w:val="20"/>
              </w:rPr>
            </w:pPr>
            <w:r w:rsidRPr="00005DA0">
              <w:rPr>
                <w:color w:val="000000"/>
                <w:w w:val="115"/>
                <w:sz w:val="20"/>
                <w:szCs w:val="20"/>
              </w:rPr>
              <w:t>Формулировать вопросы по тексту произведения.</w:t>
            </w:r>
            <w:r w:rsidRPr="00005DA0">
              <w:rPr>
                <w:color w:val="000000"/>
                <w:spacing w:val="1"/>
                <w:w w:val="115"/>
                <w:sz w:val="20"/>
                <w:szCs w:val="20"/>
              </w:rPr>
              <w:t xml:space="preserve"> </w:t>
            </w:r>
            <w:r w:rsidRPr="00005DA0">
              <w:rPr>
                <w:color w:val="000000"/>
                <w:w w:val="115"/>
                <w:sz w:val="20"/>
                <w:szCs w:val="20"/>
              </w:rPr>
              <w:t>Характеризовать и сопоставлять основных героев</w:t>
            </w:r>
            <w:r w:rsidRPr="00005DA0">
              <w:rPr>
                <w:color w:val="000000"/>
                <w:spacing w:val="1"/>
                <w:w w:val="115"/>
                <w:sz w:val="20"/>
                <w:szCs w:val="20"/>
              </w:rPr>
              <w:t xml:space="preserve"> </w:t>
            </w:r>
            <w:r w:rsidRPr="00005DA0">
              <w:rPr>
                <w:color w:val="000000"/>
                <w:w w:val="115"/>
                <w:sz w:val="20"/>
                <w:szCs w:val="20"/>
              </w:rPr>
              <w:t>повести,</w:t>
            </w:r>
            <w:r w:rsidRPr="00005DA0">
              <w:rPr>
                <w:color w:val="000000"/>
                <w:spacing w:val="6"/>
                <w:w w:val="115"/>
                <w:sz w:val="20"/>
                <w:szCs w:val="20"/>
              </w:rPr>
              <w:t xml:space="preserve"> </w:t>
            </w:r>
            <w:r w:rsidRPr="00005DA0">
              <w:rPr>
                <w:color w:val="000000"/>
                <w:w w:val="115"/>
                <w:sz w:val="20"/>
                <w:szCs w:val="20"/>
              </w:rPr>
              <w:t>выявлять</w:t>
            </w:r>
            <w:r w:rsidRPr="00005DA0">
              <w:rPr>
                <w:color w:val="000000"/>
                <w:spacing w:val="7"/>
                <w:w w:val="115"/>
                <w:sz w:val="20"/>
                <w:szCs w:val="20"/>
              </w:rPr>
              <w:t xml:space="preserve"> </w:t>
            </w:r>
            <w:r w:rsidRPr="00005DA0">
              <w:rPr>
                <w:color w:val="000000"/>
                <w:w w:val="115"/>
                <w:sz w:val="20"/>
                <w:szCs w:val="20"/>
              </w:rPr>
              <w:t>художественные</w:t>
            </w:r>
            <w:r w:rsidRPr="00005DA0">
              <w:rPr>
                <w:color w:val="000000"/>
                <w:spacing w:val="7"/>
                <w:w w:val="115"/>
                <w:sz w:val="20"/>
                <w:szCs w:val="20"/>
              </w:rPr>
              <w:t xml:space="preserve"> </w:t>
            </w:r>
            <w:r w:rsidRPr="00005DA0">
              <w:rPr>
                <w:color w:val="000000"/>
                <w:w w:val="115"/>
                <w:sz w:val="20"/>
                <w:szCs w:val="20"/>
              </w:rPr>
              <w:t>средства</w:t>
            </w:r>
            <w:r w:rsidRPr="00005DA0">
              <w:rPr>
                <w:color w:val="000000"/>
                <w:spacing w:val="7"/>
                <w:w w:val="115"/>
                <w:sz w:val="20"/>
                <w:szCs w:val="20"/>
              </w:rPr>
              <w:t xml:space="preserve"> </w:t>
            </w:r>
            <w:r w:rsidRPr="00005DA0">
              <w:rPr>
                <w:color w:val="000000"/>
                <w:w w:val="115"/>
                <w:sz w:val="20"/>
                <w:szCs w:val="20"/>
              </w:rPr>
              <w:t>их</w:t>
            </w:r>
            <w:r w:rsidRPr="00005DA0">
              <w:rPr>
                <w:color w:val="000000"/>
                <w:spacing w:val="7"/>
                <w:w w:val="115"/>
                <w:sz w:val="20"/>
                <w:szCs w:val="20"/>
              </w:rPr>
              <w:t xml:space="preserve"> </w:t>
            </w:r>
            <w:r w:rsidR="00C143E7">
              <w:rPr>
                <w:color w:val="000000"/>
                <w:w w:val="115"/>
                <w:sz w:val="20"/>
                <w:szCs w:val="20"/>
              </w:rPr>
              <w:t>соз</w:t>
            </w:r>
            <w:r w:rsidRPr="00005DA0">
              <w:rPr>
                <w:color w:val="000000"/>
                <w:w w:val="115"/>
                <w:sz w:val="20"/>
                <w:szCs w:val="20"/>
              </w:rPr>
              <w:t>дания.</w:t>
            </w:r>
            <w:r w:rsidRPr="00005DA0">
              <w:rPr>
                <w:color w:val="000000"/>
                <w:spacing w:val="20"/>
                <w:w w:val="115"/>
                <w:sz w:val="20"/>
                <w:szCs w:val="20"/>
              </w:rPr>
              <w:t xml:space="preserve"> </w:t>
            </w:r>
            <w:r w:rsidRPr="00005DA0">
              <w:rPr>
                <w:color w:val="000000"/>
                <w:w w:val="115"/>
                <w:sz w:val="20"/>
                <w:szCs w:val="20"/>
              </w:rPr>
              <w:t>Анализировать</w:t>
            </w:r>
            <w:r w:rsidRPr="00005DA0">
              <w:rPr>
                <w:color w:val="000000"/>
                <w:spacing w:val="21"/>
                <w:w w:val="115"/>
                <w:sz w:val="20"/>
                <w:szCs w:val="20"/>
              </w:rPr>
              <w:t xml:space="preserve"> </w:t>
            </w:r>
            <w:r w:rsidRPr="00005DA0">
              <w:rPr>
                <w:color w:val="000000"/>
                <w:w w:val="115"/>
                <w:sz w:val="20"/>
                <w:szCs w:val="20"/>
              </w:rPr>
              <w:t>форму</w:t>
            </w:r>
            <w:r w:rsidRPr="00005DA0">
              <w:rPr>
                <w:color w:val="000000"/>
                <w:spacing w:val="21"/>
                <w:w w:val="115"/>
                <w:sz w:val="20"/>
                <w:szCs w:val="20"/>
              </w:rPr>
              <w:t xml:space="preserve"> </w:t>
            </w:r>
            <w:r w:rsidRPr="00005DA0">
              <w:rPr>
                <w:color w:val="000000"/>
                <w:w w:val="115"/>
                <w:sz w:val="20"/>
                <w:szCs w:val="20"/>
              </w:rPr>
              <w:t>выражения</w:t>
            </w:r>
            <w:r w:rsidRPr="00005DA0">
              <w:rPr>
                <w:color w:val="000000"/>
                <w:spacing w:val="21"/>
                <w:w w:val="115"/>
                <w:sz w:val="20"/>
                <w:szCs w:val="20"/>
              </w:rPr>
              <w:t xml:space="preserve"> </w:t>
            </w:r>
            <w:r w:rsidRPr="00005DA0">
              <w:rPr>
                <w:color w:val="000000"/>
                <w:w w:val="115"/>
                <w:sz w:val="20"/>
                <w:szCs w:val="20"/>
              </w:rPr>
              <w:t>авторской</w:t>
            </w:r>
            <w:r w:rsidRPr="00005DA0">
              <w:rPr>
                <w:color w:val="000000"/>
                <w:spacing w:val="-48"/>
                <w:w w:val="115"/>
                <w:sz w:val="20"/>
                <w:szCs w:val="20"/>
              </w:rPr>
              <w:t xml:space="preserve"> </w:t>
            </w:r>
            <w:r w:rsidRPr="00005DA0">
              <w:rPr>
                <w:color w:val="000000"/>
                <w:w w:val="115"/>
                <w:sz w:val="20"/>
                <w:szCs w:val="20"/>
              </w:rPr>
              <w:t>позиции.</w:t>
            </w:r>
            <w:r w:rsidRPr="00005DA0">
              <w:rPr>
                <w:color w:val="000000"/>
                <w:spacing w:val="8"/>
                <w:w w:val="115"/>
                <w:sz w:val="20"/>
                <w:szCs w:val="20"/>
              </w:rPr>
              <w:t xml:space="preserve"> </w:t>
            </w:r>
            <w:r w:rsidRPr="00005DA0">
              <w:rPr>
                <w:color w:val="000000"/>
                <w:w w:val="115"/>
                <w:sz w:val="20"/>
                <w:szCs w:val="20"/>
              </w:rPr>
              <w:t>Давать</w:t>
            </w:r>
            <w:r w:rsidRPr="00005DA0">
              <w:rPr>
                <w:color w:val="000000"/>
                <w:spacing w:val="8"/>
                <w:w w:val="115"/>
                <w:sz w:val="20"/>
                <w:szCs w:val="20"/>
              </w:rPr>
              <w:t xml:space="preserve"> </w:t>
            </w:r>
            <w:r w:rsidRPr="00005DA0">
              <w:rPr>
                <w:color w:val="000000"/>
                <w:w w:val="115"/>
                <w:sz w:val="20"/>
                <w:szCs w:val="20"/>
              </w:rPr>
              <w:t>аргументированный</w:t>
            </w:r>
            <w:r w:rsidRPr="00005DA0">
              <w:rPr>
                <w:color w:val="000000"/>
                <w:spacing w:val="8"/>
                <w:w w:val="115"/>
                <w:sz w:val="20"/>
                <w:szCs w:val="20"/>
              </w:rPr>
              <w:t xml:space="preserve"> </w:t>
            </w:r>
            <w:r w:rsidRPr="00005DA0">
              <w:rPr>
                <w:color w:val="000000"/>
                <w:w w:val="115"/>
                <w:sz w:val="20"/>
                <w:szCs w:val="20"/>
              </w:rPr>
              <w:t>письменный</w:t>
            </w:r>
            <w:r w:rsidRPr="00005DA0">
              <w:rPr>
                <w:color w:val="000000"/>
                <w:spacing w:val="1"/>
                <w:w w:val="115"/>
                <w:sz w:val="20"/>
                <w:szCs w:val="20"/>
              </w:rPr>
              <w:t xml:space="preserve"> </w:t>
            </w:r>
            <w:r w:rsidRPr="00005DA0">
              <w:rPr>
                <w:color w:val="000000"/>
                <w:w w:val="115"/>
                <w:sz w:val="20"/>
                <w:szCs w:val="20"/>
              </w:rPr>
              <w:t>ответ на проблемный вопрос. Сопоставлять текст</w:t>
            </w:r>
            <w:r w:rsidRPr="00005DA0">
              <w:rPr>
                <w:color w:val="000000"/>
                <w:spacing w:val="1"/>
                <w:w w:val="115"/>
                <w:sz w:val="20"/>
                <w:szCs w:val="20"/>
              </w:rPr>
              <w:t xml:space="preserve"> </w:t>
            </w:r>
            <w:r w:rsidRPr="00005DA0">
              <w:rPr>
                <w:color w:val="000000"/>
                <w:w w:val="115"/>
                <w:sz w:val="20"/>
                <w:szCs w:val="20"/>
              </w:rPr>
              <w:t>произведения</w:t>
            </w:r>
            <w:r w:rsidRPr="00005DA0">
              <w:rPr>
                <w:color w:val="000000"/>
                <w:spacing w:val="1"/>
                <w:w w:val="115"/>
                <w:sz w:val="20"/>
                <w:szCs w:val="20"/>
              </w:rPr>
              <w:t xml:space="preserve"> </w:t>
            </w:r>
            <w:r w:rsidRPr="00005DA0">
              <w:rPr>
                <w:color w:val="000000"/>
                <w:w w:val="115"/>
                <w:sz w:val="20"/>
                <w:szCs w:val="20"/>
              </w:rPr>
              <w:t>с</w:t>
            </w:r>
            <w:r w:rsidRPr="00005DA0">
              <w:rPr>
                <w:color w:val="000000"/>
                <w:spacing w:val="2"/>
                <w:w w:val="115"/>
                <w:sz w:val="20"/>
                <w:szCs w:val="20"/>
              </w:rPr>
              <w:t xml:space="preserve"> </w:t>
            </w:r>
            <w:r w:rsidRPr="00005DA0">
              <w:rPr>
                <w:color w:val="000000"/>
                <w:w w:val="115"/>
                <w:sz w:val="20"/>
                <w:szCs w:val="20"/>
              </w:rPr>
              <w:t>его</w:t>
            </w:r>
            <w:r w:rsidRPr="00005DA0">
              <w:rPr>
                <w:color w:val="000000"/>
                <w:spacing w:val="2"/>
                <w:w w:val="115"/>
                <w:sz w:val="20"/>
                <w:szCs w:val="20"/>
              </w:rPr>
              <w:t xml:space="preserve"> </w:t>
            </w:r>
            <w:r w:rsidRPr="00005DA0">
              <w:rPr>
                <w:color w:val="000000"/>
                <w:w w:val="115"/>
                <w:sz w:val="20"/>
                <w:szCs w:val="20"/>
              </w:rPr>
              <w:t>экранизацией,</w:t>
            </w:r>
            <w:r w:rsidRPr="00005DA0">
              <w:rPr>
                <w:color w:val="000000"/>
                <w:spacing w:val="2"/>
                <w:w w:val="115"/>
                <w:sz w:val="20"/>
                <w:szCs w:val="20"/>
              </w:rPr>
              <w:t xml:space="preserve"> </w:t>
            </w:r>
            <w:r w:rsidRPr="00005DA0">
              <w:rPr>
                <w:color w:val="000000"/>
                <w:w w:val="115"/>
                <w:sz w:val="20"/>
                <w:szCs w:val="20"/>
              </w:rPr>
              <w:t>обсуждать</w:t>
            </w:r>
            <w:r w:rsidRPr="00005DA0">
              <w:rPr>
                <w:color w:val="000000"/>
                <w:spacing w:val="2"/>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00C143E7">
              <w:rPr>
                <w:color w:val="000000"/>
                <w:w w:val="115"/>
                <w:sz w:val="20"/>
                <w:szCs w:val="20"/>
              </w:rPr>
              <w:t>пи</w:t>
            </w:r>
            <w:r w:rsidRPr="00005DA0">
              <w:rPr>
                <w:color w:val="000000"/>
                <w:w w:val="115"/>
                <w:sz w:val="20"/>
                <w:szCs w:val="20"/>
              </w:rPr>
              <w:t>сать</w:t>
            </w:r>
            <w:r w:rsidRPr="00005DA0">
              <w:rPr>
                <w:color w:val="000000"/>
                <w:spacing w:val="-9"/>
                <w:w w:val="115"/>
                <w:sz w:val="20"/>
                <w:szCs w:val="20"/>
              </w:rPr>
              <w:t xml:space="preserve"> </w:t>
            </w:r>
            <w:r w:rsidRPr="00005DA0">
              <w:rPr>
                <w:color w:val="000000"/>
                <w:w w:val="115"/>
                <w:sz w:val="20"/>
                <w:szCs w:val="20"/>
              </w:rPr>
              <w:t>рецензии.</w:t>
            </w:r>
          </w:p>
        </w:tc>
      </w:tr>
      <w:tr w:rsidR="00C143E7" w:rsidRPr="00005DA0" w14:paraId="73BC2190" w14:textId="77777777" w:rsidTr="0027773B">
        <w:trPr>
          <w:trHeight w:val="2788"/>
        </w:trPr>
        <w:tc>
          <w:tcPr>
            <w:tcW w:w="1928" w:type="dxa"/>
            <w:vMerge w:val="restart"/>
            <w:tcBorders>
              <w:left w:val="single" w:sz="6" w:space="0" w:color="000000"/>
            </w:tcBorders>
          </w:tcPr>
          <w:p w14:paraId="5BC1010D"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lastRenderedPageBreak/>
              <w:t>Литература второй</w:t>
            </w:r>
            <w:r w:rsidRPr="00005DA0">
              <w:rPr>
                <w:color w:val="000000"/>
                <w:spacing w:val="-49"/>
                <w:w w:val="115"/>
                <w:sz w:val="20"/>
                <w:szCs w:val="20"/>
              </w:rPr>
              <w:t xml:space="preserve"> </w:t>
            </w:r>
            <w:r w:rsidRPr="00005DA0">
              <w:rPr>
                <w:color w:val="000000"/>
                <w:w w:val="115"/>
                <w:sz w:val="20"/>
                <w:szCs w:val="20"/>
              </w:rPr>
              <w:t>половины XX века</w:t>
            </w:r>
            <w:r w:rsidRPr="00005DA0">
              <w:rPr>
                <w:color w:val="000000"/>
                <w:spacing w:val="-49"/>
                <w:w w:val="115"/>
                <w:sz w:val="20"/>
                <w:szCs w:val="20"/>
              </w:rPr>
              <w:t xml:space="preserve"> </w:t>
            </w:r>
            <w:r w:rsidRPr="00005DA0">
              <w:rPr>
                <w:color w:val="000000"/>
                <w:w w:val="115"/>
                <w:sz w:val="20"/>
                <w:szCs w:val="20"/>
              </w:rPr>
              <w:t>(12</w:t>
            </w:r>
            <w:r w:rsidRPr="00005DA0">
              <w:rPr>
                <w:color w:val="000000"/>
                <w:spacing w:val="-9"/>
                <w:w w:val="115"/>
                <w:sz w:val="20"/>
                <w:szCs w:val="20"/>
              </w:rPr>
              <w:t xml:space="preserve"> </w:t>
            </w:r>
            <w:r w:rsidRPr="00005DA0">
              <w:rPr>
                <w:color w:val="000000"/>
                <w:w w:val="115"/>
                <w:sz w:val="20"/>
                <w:szCs w:val="20"/>
              </w:rPr>
              <w:t>ч)</w:t>
            </w:r>
          </w:p>
        </w:tc>
        <w:tc>
          <w:tcPr>
            <w:tcW w:w="3175" w:type="dxa"/>
            <w:tcBorders>
              <w:top w:val="single" w:sz="6" w:space="0" w:color="000000"/>
            </w:tcBorders>
          </w:tcPr>
          <w:p w14:paraId="16524477"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А.</w:t>
            </w:r>
            <w:r>
              <w:rPr>
                <w:color w:val="000000"/>
                <w:w w:val="115"/>
                <w:sz w:val="20"/>
                <w:szCs w:val="20"/>
              </w:rPr>
              <w:t xml:space="preserve"> </w:t>
            </w:r>
            <w:r w:rsidRPr="00005DA0">
              <w:rPr>
                <w:color w:val="000000"/>
                <w:w w:val="115"/>
                <w:sz w:val="20"/>
                <w:szCs w:val="20"/>
              </w:rPr>
              <w:t>Т.</w:t>
            </w:r>
            <w:r>
              <w:rPr>
                <w:color w:val="000000"/>
                <w:w w:val="115"/>
                <w:sz w:val="20"/>
                <w:szCs w:val="20"/>
              </w:rPr>
              <w:t xml:space="preserve"> </w:t>
            </w:r>
            <w:r w:rsidRPr="00005DA0">
              <w:rPr>
                <w:color w:val="000000"/>
                <w:w w:val="115"/>
                <w:sz w:val="20"/>
                <w:szCs w:val="20"/>
              </w:rPr>
              <w:t>Твардовский.</w:t>
            </w:r>
            <w:r w:rsidRPr="00005DA0">
              <w:rPr>
                <w:color w:val="000000"/>
                <w:spacing w:val="1"/>
                <w:w w:val="115"/>
                <w:sz w:val="20"/>
                <w:szCs w:val="20"/>
              </w:rPr>
              <w:t xml:space="preserve"> </w:t>
            </w:r>
            <w:r w:rsidRPr="00005DA0">
              <w:rPr>
                <w:color w:val="000000"/>
                <w:w w:val="115"/>
                <w:sz w:val="20"/>
                <w:szCs w:val="20"/>
              </w:rPr>
              <w:t>Поэма</w:t>
            </w:r>
            <w:r w:rsidRPr="00005DA0">
              <w:rPr>
                <w:color w:val="000000"/>
                <w:spacing w:val="-1"/>
                <w:w w:val="115"/>
                <w:sz w:val="20"/>
                <w:szCs w:val="20"/>
              </w:rPr>
              <w:t xml:space="preserve"> </w:t>
            </w:r>
            <w:r w:rsidRPr="00005DA0">
              <w:rPr>
                <w:color w:val="000000"/>
                <w:w w:val="115"/>
                <w:sz w:val="20"/>
                <w:szCs w:val="20"/>
              </w:rPr>
              <w:t>«Василий Тёркин»</w:t>
            </w:r>
          </w:p>
          <w:p w14:paraId="6D193C8E"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(главы</w:t>
            </w:r>
            <w:r w:rsidRPr="00005DA0">
              <w:rPr>
                <w:color w:val="000000"/>
                <w:spacing w:val="9"/>
                <w:w w:val="115"/>
                <w:sz w:val="20"/>
                <w:szCs w:val="20"/>
              </w:rPr>
              <w:t xml:space="preserve"> </w:t>
            </w:r>
            <w:r w:rsidRPr="00005DA0">
              <w:rPr>
                <w:color w:val="000000"/>
                <w:w w:val="115"/>
                <w:sz w:val="20"/>
                <w:szCs w:val="20"/>
              </w:rPr>
              <w:t>«Переправа»,</w:t>
            </w:r>
            <w:r w:rsidRPr="00005DA0">
              <w:rPr>
                <w:color w:val="000000"/>
                <w:spacing w:val="10"/>
                <w:w w:val="115"/>
                <w:sz w:val="20"/>
                <w:szCs w:val="20"/>
              </w:rPr>
              <w:t xml:space="preserve"> </w:t>
            </w:r>
            <w:r w:rsidRPr="00005DA0">
              <w:rPr>
                <w:color w:val="000000"/>
                <w:w w:val="115"/>
                <w:sz w:val="20"/>
                <w:szCs w:val="20"/>
              </w:rPr>
              <w:t>«Гармонь»,</w:t>
            </w:r>
          </w:p>
          <w:p w14:paraId="7C34FDAE"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«Два</w:t>
            </w:r>
            <w:r w:rsidRPr="00005DA0">
              <w:rPr>
                <w:color w:val="000000"/>
                <w:spacing w:val="4"/>
                <w:w w:val="115"/>
                <w:sz w:val="20"/>
                <w:szCs w:val="20"/>
              </w:rPr>
              <w:t xml:space="preserve"> </w:t>
            </w:r>
            <w:r w:rsidRPr="00005DA0">
              <w:rPr>
                <w:color w:val="000000"/>
                <w:w w:val="115"/>
                <w:sz w:val="20"/>
                <w:szCs w:val="20"/>
              </w:rPr>
              <w:t>солдата»,</w:t>
            </w:r>
            <w:r w:rsidRPr="00005DA0">
              <w:rPr>
                <w:color w:val="000000"/>
                <w:spacing w:val="4"/>
                <w:w w:val="115"/>
                <w:sz w:val="20"/>
                <w:szCs w:val="20"/>
              </w:rPr>
              <w:t xml:space="preserve"> </w:t>
            </w:r>
            <w:r w:rsidRPr="00005DA0">
              <w:rPr>
                <w:color w:val="000000"/>
                <w:w w:val="115"/>
                <w:sz w:val="20"/>
                <w:szCs w:val="20"/>
              </w:rPr>
              <w:t>«Поединок»</w:t>
            </w:r>
            <w:r w:rsidRPr="00005DA0">
              <w:rPr>
                <w:color w:val="000000"/>
                <w:spacing w:val="-49"/>
                <w:w w:val="115"/>
                <w:sz w:val="20"/>
                <w:szCs w:val="20"/>
              </w:rPr>
              <w:t xml:space="preserve"> </w:t>
            </w:r>
            <w:r w:rsidRPr="00005DA0">
              <w:rPr>
                <w:color w:val="000000"/>
                <w:w w:val="115"/>
                <w:sz w:val="20"/>
                <w:szCs w:val="20"/>
              </w:rPr>
              <w:t>и</w:t>
            </w:r>
            <w:r w:rsidRPr="00005DA0">
              <w:rPr>
                <w:color w:val="000000"/>
                <w:spacing w:val="-9"/>
                <w:w w:val="115"/>
                <w:sz w:val="20"/>
                <w:szCs w:val="20"/>
              </w:rPr>
              <w:t xml:space="preserve"> </w:t>
            </w:r>
            <w:r w:rsidRPr="00005DA0">
              <w:rPr>
                <w:color w:val="000000"/>
                <w:w w:val="115"/>
                <w:sz w:val="20"/>
                <w:szCs w:val="20"/>
              </w:rPr>
              <w:t>др.)</w:t>
            </w:r>
            <w:r w:rsidRPr="00005DA0">
              <w:rPr>
                <w:color w:val="000000"/>
                <w:spacing w:val="-8"/>
                <w:w w:val="115"/>
                <w:sz w:val="20"/>
                <w:szCs w:val="20"/>
              </w:rPr>
              <w:t xml:space="preserve"> </w:t>
            </w:r>
            <w:r w:rsidRPr="00005DA0">
              <w:rPr>
                <w:color w:val="000000"/>
                <w:w w:val="115"/>
                <w:sz w:val="20"/>
                <w:szCs w:val="20"/>
              </w:rPr>
              <w:t>(3</w:t>
            </w:r>
            <w:r w:rsidRPr="00005DA0">
              <w:rPr>
                <w:color w:val="000000"/>
                <w:spacing w:val="-9"/>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17F50435" w14:textId="77777777" w:rsidR="00C143E7" w:rsidRPr="00005DA0" w:rsidRDefault="00C143E7" w:rsidP="00C8571D">
            <w:pPr>
              <w:pStyle w:val="TableParagraph"/>
              <w:ind w:left="0"/>
              <w:jc w:val="center"/>
              <w:rPr>
                <w:color w:val="000000"/>
                <w:sz w:val="20"/>
                <w:szCs w:val="20"/>
              </w:rPr>
            </w:pPr>
            <w:r w:rsidRPr="00005DA0">
              <w:rPr>
                <w:color w:val="000000"/>
                <w:w w:val="115"/>
                <w:sz w:val="20"/>
                <w:szCs w:val="20"/>
              </w:rPr>
              <w:t>Эмоционально</w:t>
            </w:r>
            <w:r w:rsidRPr="00005DA0">
              <w:rPr>
                <w:color w:val="000000"/>
                <w:spacing w:val="4"/>
                <w:w w:val="115"/>
                <w:sz w:val="20"/>
                <w:szCs w:val="20"/>
              </w:rPr>
              <w:t xml:space="preserve"> </w:t>
            </w:r>
            <w:r w:rsidRPr="00005DA0">
              <w:rPr>
                <w:color w:val="000000"/>
                <w:w w:val="115"/>
                <w:sz w:val="20"/>
                <w:szCs w:val="20"/>
              </w:rPr>
              <w:t>воспринимать</w:t>
            </w:r>
            <w:r w:rsidRPr="00005DA0">
              <w:rPr>
                <w:color w:val="000000"/>
                <w:spacing w:val="5"/>
                <w:w w:val="115"/>
                <w:sz w:val="20"/>
                <w:szCs w:val="20"/>
              </w:rPr>
              <w:t xml:space="preserve"> </w:t>
            </w:r>
            <w:r w:rsidRPr="00005DA0">
              <w:rPr>
                <w:color w:val="000000"/>
                <w:w w:val="115"/>
                <w:sz w:val="20"/>
                <w:szCs w:val="20"/>
              </w:rPr>
              <w:t>и</w:t>
            </w:r>
            <w:r w:rsidRPr="00005DA0">
              <w:rPr>
                <w:color w:val="000000"/>
                <w:spacing w:val="4"/>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49"/>
                <w:w w:val="115"/>
                <w:sz w:val="20"/>
                <w:szCs w:val="20"/>
              </w:rPr>
              <w:t xml:space="preserve"> </w:t>
            </w:r>
            <w:r w:rsidRPr="00005DA0">
              <w:rPr>
                <w:color w:val="000000"/>
                <w:w w:val="115"/>
                <w:sz w:val="20"/>
                <w:szCs w:val="20"/>
              </w:rPr>
              <w:t>произведение (в том числе наизусть). Выражать</w:t>
            </w:r>
            <w:r w:rsidRPr="00005DA0">
              <w:rPr>
                <w:color w:val="000000"/>
                <w:spacing w:val="1"/>
                <w:w w:val="115"/>
                <w:sz w:val="20"/>
                <w:szCs w:val="20"/>
              </w:rPr>
              <w:t xml:space="preserve"> </w:t>
            </w:r>
            <w:r w:rsidRPr="00005DA0">
              <w:rPr>
                <w:color w:val="000000"/>
                <w:w w:val="115"/>
                <w:sz w:val="20"/>
                <w:szCs w:val="20"/>
              </w:rPr>
              <w:t>личное</w:t>
            </w:r>
            <w:r w:rsidRPr="00005DA0">
              <w:rPr>
                <w:color w:val="000000"/>
                <w:spacing w:val="-2"/>
                <w:w w:val="115"/>
                <w:sz w:val="20"/>
                <w:szCs w:val="20"/>
              </w:rPr>
              <w:t xml:space="preserve"> </w:t>
            </w:r>
            <w:r w:rsidRPr="00005DA0">
              <w:rPr>
                <w:color w:val="000000"/>
                <w:w w:val="115"/>
                <w:sz w:val="20"/>
                <w:szCs w:val="20"/>
              </w:rPr>
              <w:t>читательское</w:t>
            </w:r>
            <w:r w:rsidRPr="00005DA0">
              <w:rPr>
                <w:color w:val="000000"/>
                <w:spacing w:val="-2"/>
                <w:w w:val="115"/>
                <w:sz w:val="20"/>
                <w:szCs w:val="20"/>
              </w:rPr>
              <w:t xml:space="preserve"> </w:t>
            </w:r>
            <w:r w:rsidRPr="00005DA0">
              <w:rPr>
                <w:color w:val="000000"/>
                <w:w w:val="115"/>
                <w:sz w:val="20"/>
                <w:szCs w:val="20"/>
              </w:rPr>
              <w:t>отношение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2"/>
                <w:w w:val="115"/>
                <w:sz w:val="20"/>
                <w:szCs w:val="20"/>
              </w:rPr>
              <w:t xml:space="preserve"> </w:t>
            </w:r>
            <w:r w:rsidRPr="00005DA0">
              <w:rPr>
                <w:color w:val="000000"/>
                <w:w w:val="115"/>
                <w:sz w:val="20"/>
                <w:szCs w:val="20"/>
              </w:rPr>
              <w:t>прочитанному.</w:t>
            </w:r>
          </w:p>
          <w:p w14:paraId="2DAF32CE" w14:textId="77777777" w:rsidR="00C143E7" w:rsidRDefault="00C143E7" w:rsidP="00C8571D">
            <w:pPr>
              <w:pStyle w:val="TableParagraph"/>
              <w:ind w:left="0"/>
              <w:jc w:val="center"/>
              <w:rPr>
                <w:color w:val="000000"/>
                <w:w w:val="115"/>
                <w:sz w:val="20"/>
                <w:szCs w:val="20"/>
              </w:rPr>
            </w:pPr>
            <w:r w:rsidRPr="00005DA0">
              <w:rPr>
                <w:color w:val="000000"/>
                <w:w w:val="115"/>
                <w:sz w:val="20"/>
                <w:szCs w:val="20"/>
              </w:rPr>
              <w:t>Составлять</w:t>
            </w:r>
            <w:r w:rsidRPr="00005DA0">
              <w:rPr>
                <w:color w:val="000000"/>
                <w:spacing w:val="-13"/>
                <w:w w:val="115"/>
                <w:sz w:val="20"/>
                <w:szCs w:val="20"/>
              </w:rPr>
              <w:t xml:space="preserve"> </w:t>
            </w:r>
            <w:r w:rsidRPr="00005DA0">
              <w:rPr>
                <w:color w:val="000000"/>
                <w:w w:val="115"/>
                <w:sz w:val="20"/>
                <w:szCs w:val="20"/>
              </w:rPr>
              <w:t>тезисный</w:t>
            </w:r>
            <w:r w:rsidRPr="00005DA0">
              <w:rPr>
                <w:color w:val="000000"/>
                <w:spacing w:val="-12"/>
                <w:w w:val="115"/>
                <w:sz w:val="20"/>
                <w:szCs w:val="20"/>
              </w:rPr>
              <w:t xml:space="preserve"> </w:t>
            </w:r>
            <w:r w:rsidRPr="00005DA0">
              <w:rPr>
                <w:color w:val="000000"/>
                <w:w w:val="115"/>
                <w:sz w:val="20"/>
                <w:szCs w:val="20"/>
              </w:rPr>
              <w:t>план</w:t>
            </w:r>
            <w:r w:rsidRPr="00005DA0">
              <w:rPr>
                <w:color w:val="000000"/>
                <w:spacing w:val="-12"/>
                <w:w w:val="115"/>
                <w:sz w:val="20"/>
                <w:szCs w:val="20"/>
              </w:rPr>
              <w:t xml:space="preserve"> </w:t>
            </w:r>
            <w:r w:rsidRPr="00005DA0">
              <w:rPr>
                <w:color w:val="000000"/>
                <w:w w:val="115"/>
                <w:sz w:val="20"/>
                <w:szCs w:val="20"/>
              </w:rPr>
              <w:t>статьи</w:t>
            </w:r>
            <w:r w:rsidRPr="00005DA0">
              <w:rPr>
                <w:color w:val="000000"/>
                <w:spacing w:val="-12"/>
                <w:w w:val="115"/>
                <w:sz w:val="20"/>
                <w:szCs w:val="20"/>
              </w:rPr>
              <w:t xml:space="preserve"> </w:t>
            </w:r>
            <w:r w:rsidRPr="00005DA0">
              <w:rPr>
                <w:color w:val="000000"/>
                <w:w w:val="115"/>
                <w:sz w:val="20"/>
                <w:szCs w:val="20"/>
              </w:rPr>
              <w:t>учебника.</w:t>
            </w:r>
            <w:r w:rsidRPr="00005DA0">
              <w:rPr>
                <w:color w:val="000000"/>
                <w:spacing w:val="-12"/>
                <w:w w:val="115"/>
                <w:sz w:val="20"/>
                <w:szCs w:val="20"/>
              </w:rPr>
              <w:t xml:space="preserve"> </w:t>
            </w:r>
            <w:r w:rsidRPr="00005DA0">
              <w:rPr>
                <w:color w:val="000000"/>
                <w:w w:val="115"/>
                <w:sz w:val="20"/>
                <w:szCs w:val="20"/>
              </w:rPr>
              <w:t>Устно</w:t>
            </w:r>
            <w:r w:rsidRPr="00005DA0">
              <w:rPr>
                <w:color w:val="000000"/>
                <w:spacing w:val="-12"/>
                <w:w w:val="115"/>
                <w:sz w:val="20"/>
                <w:szCs w:val="20"/>
              </w:rPr>
              <w:t xml:space="preserve"> </w:t>
            </w:r>
            <w:r w:rsidRPr="00005DA0">
              <w:rPr>
                <w:color w:val="000000"/>
                <w:w w:val="115"/>
                <w:sz w:val="20"/>
                <w:szCs w:val="20"/>
              </w:rPr>
              <w:t>или</w:t>
            </w:r>
            <w:r w:rsidRPr="00005DA0">
              <w:rPr>
                <w:color w:val="000000"/>
                <w:spacing w:val="-49"/>
                <w:w w:val="115"/>
                <w:sz w:val="20"/>
                <w:szCs w:val="20"/>
              </w:rPr>
              <w:t xml:space="preserve"> </w:t>
            </w:r>
            <w:r w:rsidRPr="00005DA0">
              <w:rPr>
                <w:color w:val="000000"/>
                <w:spacing w:val="-1"/>
                <w:w w:val="115"/>
                <w:sz w:val="20"/>
                <w:szCs w:val="20"/>
              </w:rPr>
              <w:t>письменно отвечать на вопросы (с использованием</w:t>
            </w:r>
            <w:r w:rsidRPr="00005DA0">
              <w:rPr>
                <w:color w:val="000000"/>
                <w:w w:val="115"/>
                <w:sz w:val="20"/>
                <w:szCs w:val="20"/>
              </w:rPr>
              <w:t xml:space="preserve"> цитирования).</w:t>
            </w:r>
            <w:r w:rsidRPr="00005DA0">
              <w:rPr>
                <w:color w:val="000000"/>
                <w:spacing w:val="-10"/>
                <w:w w:val="115"/>
                <w:sz w:val="20"/>
                <w:szCs w:val="20"/>
              </w:rPr>
              <w:t xml:space="preserve"> </w:t>
            </w:r>
            <w:r w:rsidRPr="00005DA0">
              <w:rPr>
                <w:color w:val="000000"/>
                <w:w w:val="115"/>
                <w:sz w:val="20"/>
                <w:szCs w:val="20"/>
              </w:rPr>
              <w:t>Участвовать</w:t>
            </w:r>
            <w:r w:rsidRPr="00005DA0">
              <w:rPr>
                <w:color w:val="000000"/>
                <w:spacing w:val="-9"/>
                <w:w w:val="115"/>
                <w:sz w:val="20"/>
                <w:szCs w:val="20"/>
              </w:rPr>
              <w:t xml:space="preserve"> </w:t>
            </w:r>
            <w:r w:rsidRPr="00005DA0">
              <w:rPr>
                <w:color w:val="000000"/>
                <w:w w:val="115"/>
                <w:sz w:val="20"/>
                <w:szCs w:val="20"/>
              </w:rPr>
              <w:t>в</w:t>
            </w:r>
            <w:r w:rsidRPr="00005DA0">
              <w:rPr>
                <w:color w:val="000000"/>
                <w:spacing w:val="-9"/>
                <w:w w:val="115"/>
                <w:sz w:val="20"/>
                <w:szCs w:val="20"/>
              </w:rPr>
              <w:t xml:space="preserve"> </w:t>
            </w:r>
            <w:r w:rsidRPr="00005DA0">
              <w:rPr>
                <w:color w:val="000000"/>
                <w:w w:val="115"/>
                <w:sz w:val="20"/>
                <w:szCs w:val="20"/>
              </w:rPr>
              <w:t>коллективном</w:t>
            </w:r>
            <w:r w:rsidRPr="00005DA0">
              <w:rPr>
                <w:color w:val="000000"/>
                <w:spacing w:val="-9"/>
                <w:w w:val="115"/>
                <w:sz w:val="20"/>
                <w:szCs w:val="20"/>
              </w:rPr>
              <w:t xml:space="preserve"> </w:t>
            </w:r>
            <w:r w:rsidRPr="00005DA0">
              <w:rPr>
                <w:color w:val="000000"/>
                <w:w w:val="115"/>
                <w:sz w:val="20"/>
                <w:szCs w:val="20"/>
              </w:rPr>
              <w:t>диалоге.</w:t>
            </w:r>
          </w:p>
          <w:p w14:paraId="353CE29A" w14:textId="77777777" w:rsidR="00C143E7" w:rsidRPr="00C143E7" w:rsidRDefault="00C143E7" w:rsidP="00C143E7">
            <w:pPr>
              <w:pStyle w:val="TableParagraph"/>
              <w:jc w:val="center"/>
              <w:rPr>
                <w:color w:val="000000"/>
                <w:sz w:val="20"/>
                <w:szCs w:val="20"/>
              </w:rPr>
            </w:pPr>
            <w:r w:rsidRPr="00C143E7">
              <w:rPr>
                <w:color w:val="000000"/>
                <w:sz w:val="20"/>
                <w:szCs w:val="20"/>
              </w:rPr>
              <w:t>Составлять лексические и историко-культурные комментарии. Обобщать материал о поэте и истории создания поэмы с использованием статьи учебника, справочной литературы и ресурсов Интернета.</w:t>
            </w:r>
          </w:p>
          <w:p w14:paraId="7BCDF8A5" w14:textId="77777777" w:rsidR="00C143E7" w:rsidRPr="00C143E7" w:rsidRDefault="00C143E7" w:rsidP="00C143E7">
            <w:pPr>
              <w:pStyle w:val="TableParagraph"/>
              <w:jc w:val="center"/>
              <w:rPr>
                <w:color w:val="000000"/>
                <w:sz w:val="20"/>
                <w:szCs w:val="20"/>
              </w:rPr>
            </w:pPr>
            <w:r w:rsidRPr="00C143E7">
              <w:rPr>
                <w:color w:val="000000"/>
                <w:sz w:val="20"/>
                <w:szCs w:val="20"/>
              </w:rPr>
              <w:t>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w:t>
            </w:r>
          </w:p>
          <w:p w14:paraId="27C8D5D1" w14:textId="77777777" w:rsidR="00C143E7" w:rsidRPr="00C143E7" w:rsidRDefault="00C143E7" w:rsidP="00C143E7">
            <w:pPr>
              <w:pStyle w:val="TableParagraph"/>
              <w:jc w:val="center"/>
              <w:rPr>
                <w:color w:val="000000"/>
                <w:sz w:val="20"/>
                <w:szCs w:val="20"/>
              </w:rPr>
            </w:pPr>
            <w:r w:rsidRPr="00C143E7">
              <w:rPr>
                <w:color w:val="000000"/>
                <w:sz w:val="20"/>
                <w:szCs w:val="20"/>
              </w:rPr>
              <w:t xml:space="preserve">Характеризовать способы создания комического в произведении. Соотносить идейно-художественные особенности поэмы с реалистическими принципами </w:t>
            </w:r>
            <w:r w:rsidRPr="00C143E7">
              <w:rPr>
                <w:color w:val="000000"/>
                <w:sz w:val="20"/>
                <w:szCs w:val="20"/>
              </w:rPr>
              <w:lastRenderedPageBreak/>
              <w:t>изображения человека и жизни. Анализировать форму выражения авторской позиции. Выявлять в поэме признаки лирики и эпоса. Давать аргументированный письменный ответ на проблемный вопрос.</w:t>
            </w:r>
          </w:p>
          <w:p w14:paraId="5EBF80C6" w14:textId="77777777" w:rsidR="00C143E7" w:rsidRPr="00005DA0" w:rsidRDefault="00C143E7" w:rsidP="00C143E7">
            <w:pPr>
              <w:pStyle w:val="TableParagraph"/>
              <w:ind w:left="0"/>
              <w:jc w:val="center"/>
              <w:rPr>
                <w:color w:val="000000"/>
                <w:sz w:val="20"/>
                <w:szCs w:val="20"/>
              </w:rPr>
            </w:pPr>
          </w:p>
        </w:tc>
      </w:tr>
      <w:tr w:rsidR="00C143E7" w:rsidRPr="00005DA0" w14:paraId="770F3EDF" w14:textId="77777777" w:rsidTr="0027773B">
        <w:trPr>
          <w:trHeight w:val="2788"/>
        </w:trPr>
        <w:tc>
          <w:tcPr>
            <w:tcW w:w="1928" w:type="dxa"/>
            <w:vMerge/>
            <w:tcBorders>
              <w:left w:val="single" w:sz="6" w:space="0" w:color="000000"/>
              <w:bottom w:val="single" w:sz="6" w:space="0" w:color="000000"/>
            </w:tcBorders>
          </w:tcPr>
          <w:p w14:paraId="13609843" w14:textId="77777777" w:rsidR="00C143E7" w:rsidRPr="00005DA0" w:rsidRDefault="00C143E7" w:rsidP="00C8571D">
            <w:pPr>
              <w:pStyle w:val="TableParagraph"/>
              <w:ind w:left="0"/>
              <w:jc w:val="center"/>
              <w:rPr>
                <w:color w:val="000000"/>
                <w:w w:val="115"/>
                <w:sz w:val="20"/>
                <w:szCs w:val="20"/>
              </w:rPr>
            </w:pPr>
          </w:p>
        </w:tc>
        <w:tc>
          <w:tcPr>
            <w:tcW w:w="3175" w:type="dxa"/>
            <w:tcBorders>
              <w:bottom w:val="single" w:sz="6" w:space="0" w:color="000000"/>
            </w:tcBorders>
          </w:tcPr>
          <w:p w14:paraId="7BBDFB0F" w14:textId="77777777" w:rsidR="00C143E7" w:rsidRPr="00005DA0" w:rsidRDefault="00C143E7" w:rsidP="00C8571D">
            <w:pPr>
              <w:pStyle w:val="TableParagraph"/>
              <w:ind w:left="0"/>
              <w:jc w:val="center"/>
              <w:rPr>
                <w:color w:val="000000"/>
                <w:w w:val="115"/>
                <w:sz w:val="20"/>
                <w:szCs w:val="20"/>
              </w:rPr>
            </w:pPr>
            <w:r>
              <w:rPr>
                <w:w w:val="115"/>
                <w:sz w:val="18"/>
              </w:rPr>
              <w:t>М. А. Шолохов. Рассказ «Судьба</w:t>
            </w:r>
            <w:r>
              <w:rPr>
                <w:spacing w:val="-49"/>
                <w:w w:val="115"/>
                <w:sz w:val="18"/>
              </w:rPr>
              <w:t xml:space="preserve"> </w:t>
            </w:r>
            <w:r>
              <w:rPr>
                <w:w w:val="120"/>
                <w:sz w:val="18"/>
              </w:rPr>
              <w:t>человека»</w:t>
            </w:r>
            <w:r>
              <w:rPr>
                <w:spacing w:val="-12"/>
                <w:w w:val="120"/>
                <w:sz w:val="18"/>
              </w:rPr>
              <w:t xml:space="preserve"> </w:t>
            </w:r>
            <w:r>
              <w:rPr>
                <w:w w:val="120"/>
                <w:sz w:val="18"/>
              </w:rPr>
              <w:t>(2</w:t>
            </w:r>
            <w:r>
              <w:rPr>
                <w:spacing w:val="-12"/>
                <w:w w:val="120"/>
                <w:sz w:val="18"/>
              </w:rPr>
              <w:t xml:space="preserve"> </w:t>
            </w:r>
            <w:r>
              <w:rPr>
                <w:w w:val="120"/>
                <w:sz w:val="18"/>
              </w:rPr>
              <w:t>ч)</w:t>
            </w:r>
          </w:p>
        </w:tc>
        <w:tc>
          <w:tcPr>
            <w:tcW w:w="5046" w:type="dxa"/>
            <w:tcBorders>
              <w:top w:val="single" w:sz="6" w:space="0" w:color="000000"/>
              <w:bottom w:val="single" w:sz="6" w:space="0" w:color="000000"/>
            </w:tcBorders>
          </w:tcPr>
          <w:p w14:paraId="42555B8C" w14:textId="77777777" w:rsidR="00C143E7" w:rsidRPr="0027773B" w:rsidRDefault="00C143E7" w:rsidP="0027773B">
            <w:pPr>
              <w:jc w:val="center"/>
              <w:rPr>
                <w:sz w:val="20"/>
              </w:rPr>
            </w:pPr>
            <w:r w:rsidRPr="0027773B">
              <w:rPr>
                <w:sz w:val="20"/>
              </w:rPr>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w:t>
            </w:r>
            <w:r w:rsidRPr="0027773B">
              <w:rPr>
                <w:sz w:val="20"/>
              </w:rPr>
              <w:lastRenderedPageBreak/>
              <w:t>рассказа, выявлять художественные средства их создания. Различать образы рассказчика и автора-повествователя. Анализировать форму выражения авторско</w:t>
            </w:r>
            <w:r w:rsidR="008233E6" w:rsidRPr="0027773B">
              <w:rPr>
                <w:sz w:val="20"/>
              </w:rPr>
              <w:t>й позиции. Выявлять особенно</w:t>
            </w:r>
            <w:r w:rsidRPr="0027773B">
              <w:rPr>
                <w:sz w:val="20"/>
              </w:rPr>
              <w:t>сти жанра рассказа-эпопеи. Соотносить содержание произведения с реалистическими принципами изображения жизни</w:t>
            </w:r>
            <w:r w:rsidR="008233E6" w:rsidRPr="0027773B">
              <w:rPr>
                <w:sz w:val="20"/>
              </w:rPr>
              <w:t xml:space="preserve"> и человека. Давать аргументиро</w:t>
            </w:r>
            <w:r w:rsidRPr="0027773B">
              <w:rPr>
                <w:sz w:val="20"/>
              </w:rPr>
              <w:t>ванный письменный ответ на проблемный вопрос.</w:t>
            </w:r>
          </w:p>
          <w:p w14:paraId="5FA5CF51" w14:textId="77777777" w:rsidR="00C143E7" w:rsidRPr="00005DA0" w:rsidRDefault="00C143E7" w:rsidP="0027773B">
            <w:pPr>
              <w:jc w:val="center"/>
              <w:rPr>
                <w:w w:val="115"/>
              </w:rPr>
            </w:pPr>
            <w:r w:rsidRPr="0027773B">
              <w:rPr>
                <w:sz w:val="20"/>
              </w:rPr>
              <w:t>Сопоставлять текст произведения с его экранизацией, обсуждать и писать рецензии.</w:t>
            </w:r>
          </w:p>
        </w:tc>
      </w:tr>
      <w:tr w:rsidR="00005DA0" w:rsidRPr="00005DA0" w14:paraId="7570890E" w14:textId="77777777" w:rsidTr="0027773B">
        <w:trPr>
          <w:trHeight w:val="563"/>
        </w:trPr>
        <w:tc>
          <w:tcPr>
            <w:tcW w:w="1928" w:type="dxa"/>
          </w:tcPr>
          <w:p w14:paraId="1EEBF929" w14:textId="77777777" w:rsidR="005B2FBF" w:rsidRPr="00005DA0" w:rsidRDefault="00005DA0" w:rsidP="00C8571D">
            <w:pPr>
              <w:pStyle w:val="TableParagraph"/>
              <w:ind w:left="0"/>
              <w:jc w:val="center"/>
              <w:rPr>
                <w:b/>
                <w:color w:val="000000"/>
                <w:sz w:val="20"/>
                <w:szCs w:val="20"/>
              </w:rPr>
            </w:pPr>
            <w:r w:rsidRPr="00005DA0">
              <w:rPr>
                <w:b/>
                <w:color w:val="000000"/>
                <w:spacing w:val="-2"/>
                <w:w w:val="110"/>
                <w:sz w:val="20"/>
                <w:szCs w:val="20"/>
              </w:rPr>
              <w:lastRenderedPageBreak/>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5DC24F04" w14:textId="77777777" w:rsidR="005B2FBF" w:rsidRPr="00005DA0" w:rsidRDefault="00005DA0" w:rsidP="00C8571D">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025E4458" w14:textId="77777777" w:rsidR="005B2FBF" w:rsidRPr="00005DA0" w:rsidRDefault="00005DA0" w:rsidP="00C8571D">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8233E6" w:rsidRPr="008233E6" w14:paraId="0BD06D14" w14:textId="77777777" w:rsidTr="0027773B">
        <w:trPr>
          <w:trHeight w:val="2425"/>
        </w:trPr>
        <w:tc>
          <w:tcPr>
            <w:tcW w:w="1928" w:type="dxa"/>
            <w:vMerge w:val="restart"/>
            <w:tcBorders>
              <w:left w:val="single" w:sz="6" w:space="0" w:color="000000"/>
              <w:bottom w:val="single" w:sz="6" w:space="0" w:color="000000"/>
              <w:right w:val="single" w:sz="6" w:space="0" w:color="000000"/>
            </w:tcBorders>
          </w:tcPr>
          <w:p w14:paraId="7946DAEA" w14:textId="77777777" w:rsidR="008233E6" w:rsidRPr="00005DA0" w:rsidRDefault="008233E6" w:rsidP="00C8571D">
            <w:pPr>
              <w:pStyle w:val="TableParagraph"/>
              <w:ind w:left="0"/>
              <w:jc w:val="center"/>
              <w:rPr>
                <w:color w:val="000000"/>
                <w:sz w:val="20"/>
                <w:szCs w:val="20"/>
              </w:rPr>
            </w:pPr>
          </w:p>
        </w:tc>
        <w:tc>
          <w:tcPr>
            <w:tcW w:w="3175" w:type="dxa"/>
            <w:tcBorders>
              <w:bottom w:val="single" w:sz="6" w:space="0" w:color="000000"/>
            </w:tcBorders>
          </w:tcPr>
          <w:p w14:paraId="2E494B74" w14:textId="77777777" w:rsidR="008233E6" w:rsidRPr="008233E6" w:rsidRDefault="008233E6" w:rsidP="008233E6">
            <w:pPr>
              <w:jc w:val="center"/>
              <w:rPr>
                <w:sz w:val="20"/>
              </w:rPr>
            </w:pPr>
            <w:r w:rsidRPr="008233E6">
              <w:rPr>
                <w:sz w:val="20"/>
              </w:rPr>
              <w:t>А. И. Солженицын.</w:t>
            </w:r>
          </w:p>
          <w:p w14:paraId="4CE07223" w14:textId="77777777" w:rsidR="008233E6" w:rsidRPr="00005DA0" w:rsidRDefault="008233E6" w:rsidP="008233E6">
            <w:pPr>
              <w:jc w:val="center"/>
            </w:pPr>
            <w:r w:rsidRPr="008233E6">
              <w:rPr>
                <w:sz w:val="20"/>
              </w:rPr>
              <w:t>Рассказ «Матрёнин двор» (2 ч)</w:t>
            </w:r>
          </w:p>
        </w:tc>
        <w:tc>
          <w:tcPr>
            <w:tcW w:w="5046" w:type="dxa"/>
            <w:tcBorders>
              <w:top w:val="single" w:sz="6" w:space="0" w:color="000000"/>
              <w:bottom w:val="single" w:sz="6" w:space="0" w:color="000000"/>
            </w:tcBorders>
          </w:tcPr>
          <w:p w14:paraId="5987901D" w14:textId="77777777" w:rsidR="008233E6" w:rsidRPr="008233E6" w:rsidRDefault="008233E6" w:rsidP="008233E6">
            <w:pPr>
              <w:jc w:val="center"/>
              <w:rPr>
                <w:sz w:val="20"/>
              </w:rPr>
            </w:pPr>
            <w:r w:rsidRPr="008233E6">
              <w:rPr>
                <w:sz w:val="20"/>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w:t>
            </w:r>
          </w:p>
          <w:p w14:paraId="40B09BDA" w14:textId="77777777" w:rsidR="008233E6" w:rsidRPr="008233E6" w:rsidRDefault="008233E6" w:rsidP="008233E6">
            <w:pPr>
              <w:jc w:val="center"/>
              <w:rPr>
                <w:sz w:val="20"/>
              </w:rPr>
            </w:pPr>
            <w:r w:rsidRPr="008233E6">
              <w:rPr>
                <w:sz w:val="20"/>
              </w:rPr>
              <w:lastRenderedPageBreak/>
              <w:t>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Различать образы рассказчика и автора-повествователя. Анализировать форму</w:t>
            </w:r>
          </w:p>
          <w:p w14:paraId="5257C293" w14:textId="77777777" w:rsidR="008233E6" w:rsidRPr="008233E6" w:rsidRDefault="008233E6" w:rsidP="008233E6">
            <w:pPr>
              <w:jc w:val="center"/>
            </w:pPr>
            <w:r w:rsidRPr="008233E6">
              <w:rPr>
                <w:sz w:val="20"/>
              </w:rPr>
              <w:t xml:space="preserve">выражения авторской позиции. Соотносить </w:t>
            </w:r>
            <w:r>
              <w:rPr>
                <w:sz w:val="20"/>
              </w:rPr>
              <w:t>содержа</w:t>
            </w:r>
            <w:r w:rsidRPr="008233E6">
              <w:rPr>
                <w:sz w:val="20"/>
              </w:rPr>
              <w:t xml:space="preserve">ние произведения с реалистическими принципами изображения жизни и человека. Давать </w:t>
            </w:r>
            <w:r>
              <w:rPr>
                <w:sz w:val="20"/>
              </w:rPr>
              <w:t>аргументи</w:t>
            </w:r>
            <w:r w:rsidRPr="008233E6">
              <w:rPr>
                <w:sz w:val="20"/>
              </w:rPr>
              <w:t xml:space="preserve">рованный письменный ответ на проблемный вопрос. Планировать своё досуговое чтение, обогащать свой круг чтения по рекомендациям учителя и </w:t>
            </w:r>
            <w:r>
              <w:rPr>
                <w:sz w:val="20"/>
              </w:rPr>
              <w:t>сверстни</w:t>
            </w:r>
            <w:r w:rsidRPr="008233E6">
              <w:rPr>
                <w:sz w:val="20"/>
              </w:rPr>
              <w:t>ков.</w:t>
            </w:r>
          </w:p>
        </w:tc>
      </w:tr>
      <w:tr w:rsidR="008233E6" w:rsidRPr="00005DA0" w14:paraId="09FC1A4E" w14:textId="77777777" w:rsidTr="0027773B">
        <w:trPr>
          <w:trHeight w:val="3040"/>
        </w:trPr>
        <w:tc>
          <w:tcPr>
            <w:tcW w:w="1928" w:type="dxa"/>
            <w:vMerge/>
            <w:tcBorders>
              <w:top w:val="nil"/>
              <w:left w:val="single" w:sz="6" w:space="0" w:color="000000"/>
              <w:bottom w:val="single" w:sz="6" w:space="0" w:color="000000"/>
              <w:right w:val="single" w:sz="6" w:space="0" w:color="000000"/>
            </w:tcBorders>
          </w:tcPr>
          <w:p w14:paraId="55F54C6A" w14:textId="77777777" w:rsidR="008233E6" w:rsidRPr="00005DA0" w:rsidRDefault="008233E6" w:rsidP="00C8571D">
            <w:pPr>
              <w:jc w:val="center"/>
              <w:rPr>
                <w:color w:val="000000"/>
                <w:sz w:val="20"/>
                <w:szCs w:val="20"/>
              </w:rPr>
            </w:pPr>
          </w:p>
        </w:tc>
        <w:tc>
          <w:tcPr>
            <w:tcW w:w="3175" w:type="dxa"/>
            <w:tcBorders>
              <w:bottom w:val="single" w:sz="6" w:space="0" w:color="000000"/>
            </w:tcBorders>
          </w:tcPr>
          <w:p w14:paraId="3E816888" w14:textId="77777777" w:rsidR="008233E6" w:rsidRPr="008233E6" w:rsidRDefault="008233E6" w:rsidP="008233E6">
            <w:pPr>
              <w:jc w:val="center"/>
              <w:rPr>
                <w:sz w:val="20"/>
              </w:rPr>
            </w:pPr>
            <w:r w:rsidRPr="008233E6">
              <w:rPr>
                <w:sz w:val="20"/>
              </w:rPr>
              <w:t>Произведения отечественных прозаиков второй половины XX—XXI века (не менее двух). Например, произведения</w:t>
            </w:r>
          </w:p>
          <w:p w14:paraId="05940413" w14:textId="77777777" w:rsidR="008233E6" w:rsidRPr="008233E6" w:rsidRDefault="008233E6" w:rsidP="008233E6">
            <w:pPr>
              <w:jc w:val="center"/>
              <w:rPr>
                <w:sz w:val="20"/>
              </w:rPr>
            </w:pPr>
            <w:r w:rsidRPr="008233E6">
              <w:rPr>
                <w:sz w:val="20"/>
              </w:rPr>
              <w:t>Е. И. Носова, А. Н. и Б. Н. Стругацких, В. Ф. Тендрякова,</w:t>
            </w:r>
          </w:p>
          <w:p w14:paraId="1A6CF823" w14:textId="77777777" w:rsidR="008233E6" w:rsidRPr="008233E6" w:rsidRDefault="008233E6" w:rsidP="008233E6">
            <w:pPr>
              <w:jc w:val="center"/>
              <w:rPr>
                <w:sz w:val="20"/>
              </w:rPr>
            </w:pPr>
            <w:r w:rsidRPr="008233E6">
              <w:rPr>
                <w:sz w:val="20"/>
              </w:rPr>
              <w:t>Б. П. Екимова и др. (2 ч)</w:t>
            </w:r>
          </w:p>
        </w:tc>
        <w:tc>
          <w:tcPr>
            <w:tcW w:w="5046" w:type="dxa"/>
            <w:tcBorders>
              <w:top w:val="single" w:sz="6" w:space="0" w:color="000000"/>
              <w:bottom w:val="single" w:sz="6" w:space="0" w:color="000000"/>
            </w:tcBorders>
          </w:tcPr>
          <w:p w14:paraId="61782922" w14:textId="77777777" w:rsidR="008233E6" w:rsidRPr="008233E6" w:rsidRDefault="008233E6" w:rsidP="008233E6">
            <w:pPr>
              <w:jc w:val="center"/>
              <w:rPr>
                <w:sz w:val="20"/>
              </w:rPr>
            </w:pPr>
            <w:r w:rsidRPr="008233E6">
              <w:rPr>
                <w:sz w:val="20"/>
              </w:rPr>
              <w:t>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14:paraId="59CEF60F" w14:textId="77777777" w:rsidR="008233E6" w:rsidRPr="008233E6" w:rsidRDefault="008233E6" w:rsidP="008233E6">
            <w:pPr>
              <w:jc w:val="center"/>
              <w:rPr>
                <w:sz w:val="20"/>
              </w:rPr>
            </w:pPr>
            <w:r w:rsidRPr="008233E6">
              <w:rPr>
                <w:sz w:val="20"/>
              </w:rPr>
              <w:t>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произведение с учётом его</w:t>
            </w:r>
          </w:p>
          <w:p w14:paraId="73C28F30" w14:textId="77777777" w:rsidR="008233E6" w:rsidRPr="008233E6" w:rsidRDefault="008233E6" w:rsidP="008233E6">
            <w:pPr>
              <w:jc w:val="center"/>
              <w:rPr>
                <w:sz w:val="20"/>
              </w:rPr>
            </w:pPr>
            <w:r w:rsidRPr="008233E6">
              <w:rPr>
                <w:sz w:val="20"/>
              </w:rPr>
              <w:t xml:space="preserve">родо-жанровой принадлежности. Характеризовать и сопоставлять героев произведения, определять </w:t>
            </w:r>
            <w:r w:rsidRPr="008233E6">
              <w:rPr>
                <w:sz w:val="20"/>
              </w:rPr>
              <w:lastRenderedPageBreak/>
              <w:t>художественные средства их создания. Выявлять нравственную проблематику произведения.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8233E6" w:rsidRPr="00005DA0" w14:paraId="19E8F3E5" w14:textId="77777777" w:rsidTr="0027773B">
        <w:trPr>
          <w:trHeight w:val="2013"/>
        </w:trPr>
        <w:tc>
          <w:tcPr>
            <w:tcW w:w="1928" w:type="dxa"/>
            <w:vMerge w:val="restart"/>
            <w:tcBorders>
              <w:left w:val="single" w:sz="6" w:space="0" w:color="000000"/>
              <w:bottom w:val="single" w:sz="6" w:space="0" w:color="000000"/>
              <w:right w:val="single" w:sz="6" w:space="0" w:color="000000"/>
            </w:tcBorders>
          </w:tcPr>
          <w:p w14:paraId="2789CB2C" w14:textId="77777777" w:rsidR="008233E6" w:rsidRPr="00005DA0" w:rsidRDefault="008233E6" w:rsidP="00C8571D">
            <w:pPr>
              <w:pStyle w:val="TableParagraph"/>
              <w:ind w:left="0"/>
              <w:jc w:val="center"/>
              <w:rPr>
                <w:color w:val="000000"/>
                <w:sz w:val="20"/>
                <w:szCs w:val="20"/>
              </w:rPr>
            </w:pPr>
          </w:p>
        </w:tc>
        <w:tc>
          <w:tcPr>
            <w:tcW w:w="3175" w:type="dxa"/>
            <w:tcBorders>
              <w:bottom w:val="single" w:sz="6" w:space="0" w:color="000000"/>
            </w:tcBorders>
          </w:tcPr>
          <w:p w14:paraId="6C443099" w14:textId="77777777" w:rsidR="008233E6" w:rsidRPr="008233E6" w:rsidRDefault="008233E6" w:rsidP="008233E6">
            <w:pPr>
              <w:jc w:val="center"/>
              <w:rPr>
                <w:sz w:val="20"/>
              </w:rPr>
            </w:pPr>
            <w:r w:rsidRPr="008233E6">
              <w:rPr>
                <w:sz w:val="20"/>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w:t>
            </w:r>
          </w:p>
          <w:p w14:paraId="0F0940B7" w14:textId="77777777" w:rsidR="008233E6" w:rsidRPr="008233E6" w:rsidRDefault="008233E6" w:rsidP="008233E6">
            <w:pPr>
              <w:jc w:val="center"/>
              <w:rPr>
                <w:sz w:val="20"/>
              </w:rPr>
            </w:pPr>
            <w:r w:rsidRPr="008233E6">
              <w:rPr>
                <w:sz w:val="20"/>
              </w:rPr>
              <w:t>Н. С. Дашевской, Дж. Сэлинджера, К. Патерсон, Б. Кауфман и др.). (2 ч)</w:t>
            </w:r>
          </w:p>
        </w:tc>
        <w:tc>
          <w:tcPr>
            <w:tcW w:w="5046" w:type="dxa"/>
            <w:tcBorders>
              <w:bottom w:val="single" w:sz="6" w:space="0" w:color="000000"/>
            </w:tcBorders>
          </w:tcPr>
          <w:p w14:paraId="71046BF1" w14:textId="77777777" w:rsidR="008233E6" w:rsidRPr="008233E6" w:rsidRDefault="008233E6" w:rsidP="008233E6">
            <w:pPr>
              <w:jc w:val="center"/>
              <w:rPr>
                <w:sz w:val="20"/>
              </w:rPr>
            </w:pPr>
            <w:r w:rsidRPr="008233E6">
              <w:rPr>
                <w:sz w:val="20"/>
              </w:rPr>
              <w:t>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14:paraId="51ADF6FC" w14:textId="77777777" w:rsidR="008233E6" w:rsidRPr="008233E6" w:rsidRDefault="008233E6" w:rsidP="008233E6">
            <w:pPr>
              <w:jc w:val="center"/>
              <w:rPr>
                <w:sz w:val="20"/>
              </w:rPr>
            </w:pPr>
            <w:r w:rsidRPr="008233E6">
              <w:rPr>
                <w:sz w:val="20"/>
              </w:rPr>
              <w:t xml:space="preserve">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произведение с учётом его родо-жанровой принадлежности. Характеризовать и </w:t>
            </w:r>
            <w:r w:rsidRPr="008233E6">
              <w:rPr>
                <w:sz w:val="20"/>
              </w:rPr>
              <w:lastRenderedPageBreak/>
              <w:t>сопоставлять героев произведения, определять художественные средства их создания. Выявлять нравственную проблематику произведения. Анализировать различные формы выражения авторской позиции.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8233E6" w:rsidRPr="00005DA0" w14:paraId="1A00CD38" w14:textId="77777777" w:rsidTr="0027773B">
        <w:trPr>
          <w:trHeight w:val="4276"/>
        </w:trPr>
        <w:tc>
          <w:tcPr>
            <w:tcW w:w="1928" w:type="dxa"/>
            <w:vMerge/>
            <w:tcBorders>
              <w:top w:val="nil"/>
              <w:left w:val="single" w:sz="6" w:space="0" w:color="000000"/>
              <w:bottom w:val="single" w:sz="6" w:space="0" w:color="000000"/>
              <w:right w:val="single" w:sz="6" w:space="0" w:color="000000"/>
            </w:tcBorders>
          </w:tcPr>
          <w:p w14:paraId="18E16392" w14:textId="77777777" w:rsidR="008233E6" w:rsidRPr="00005DA0" w:rsidRDefault="008233E6" w:rsidP="00C8571D">
            <w:pPr>
              <w:jc w:val="center"/>
              <w:rPr>
                <w:color w:val="000000"/>
                <w:sz w:val="20"/>
                <w:szCs w:val="20"/>
              </w:rPr>
            </w:pPr>
          </w:p>
        </w:tc>
        <w:tc>
          <w:tcPr>
            <w:tcW w:w="3175" w:type="dxa"/>
            <w:tcBorders>
              <w:top w:val="single" w:sz="6" w:space="0" w:color="000000"/>
              <w:bottom w:val="single" w:sz="6" w:space="0" w:color="000000"/>
            </w:tcBorders>
          </w:tcPr>
          <w:p w14:paraId="19B5A78A" w14:textId="77777777" w:rsidR="008233E6" w:rsidRPr="008233E6" w:rsidRDefault="008233E6" w:rsidP="008233E6">
            <w:pPr>
              <w:jc w:val="center"/>
              <w:rPr>
                <w:sz w:val="20"/>
              </w:rPr>
            </w:pPr>
            <w:r w:rsidRPr="008233E6">
              <w:rPr>
                <w:sz w:val="20"/>
              </w:rPr>
              <w:t>Поэзия второй половины XX — начала XXI века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w:t>
            </w:r>
          </w:p>
          <w:p w14:paraId="68E92841" w14:textId="77777777" w:rsidR="008233E6" w:rsidRPr="008233E6" w:rsidRDefault="008233E6" w:rsidP="008233E6">
            <w:pPr>
              <w:jc w:val="center"/>
              <w:rPr>
                <w:sz w:val="20"/>
              </w:rPr>
            </w:pPr>
            <w:r w:rsidRPr="008233E6">
              <w:rPr>
                <w:sz w:val="20"/>
              </w:rPr>
              <w:t>И. А. Бродского, А. С. Кушнера и др. (1 ч)</w:t>
            </w:r>
          </w:p>
        </w:tc>
        <w:tc>
          <w:tcPr>
            <w:tcW w:w="5046" w:type="dxa"/>
            <w:tcBorders>
              <w:top w:val="single" w:sz="6" w:space="0" w:color="000000"/>
              <w:bottom w:val="single" w:sz="6" w:space="0" w:color="000000"/>
            </w:tcBorders>
          </w:tcPr>
          <w:p w14:paraId="53BA3E9F" w14:textId="77777777" w:rsidR="008233E6" w:rsidRPr="008233E6" w:rsidRDefault="008233E6" w:rsidP="008233E6">
            <w:pPr>
              <w:jc w:val="center"/>
              <w:rPr>
                <w:sz w:val="20"/>
              </w:rPr>
            </w:pPr>
            <w:r w:rsidRPr="008233E6">
              <w:rPr>
                <w:sz w:val="20"/>
              </w:rPr>
              <w:t>Эмоционально воспринимать и выразительно читать стихотворение (в том числе наизусть). Выражать личное читательское отношение к прочитанному.</w:t>
            </w:r>
          </w:p>
          <w:p w14:paraId="2B014104" w14:textId="77777777" w:rsidR="008233E6" w:rsidRPr="008233E6" w:rsidRDefault="008233E6" w:rsidP="008233E6">
            <w:pPr>
              <w:jc w:val="center"/>
              <w:rPr>
                <w:sz w:val="20"/>
              </w:rPr>
            </w:pPr>
            <w:r w:rsidRPr="008233E6">
              <w:rPr>
                <w:sz w:val="20"/>
              </w:rPr>
              <w:t>Подбирать и обобщать материалы о поэте с использованием статьи учебника, справочной литературы</w:t>
            </w:r>
          </w:p>
          <w:p w14:paraId="6A27F577" w14:textId="77777777" w:rsidR="008233E6" w:rsidRPr="008233E6" w:rsidRDefault="008233E6" w:rsidP="008233E6">
            <w:pPr>
              <w:jc w:val="center"/>
              <w:rPr>
                <w:sz w:val="20"/>
              </w:rPr>
            </w:pPr>
            <w:r w:rsidRPr="008233E6">
              <w:rPr>
                <w:sz w:val="20"/>
              </w:rPr>
              <w:t>и ресурсов Интернета.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Планировать своё досуговое чтение, обогащать свой круг чтения по рекомендациям учителя и сверстников. Участвовать в разработке проектов по литературе ХХ века (по выбору обучающихся).</w:t>
            </w:r>
          </w:p>
        </w:tc>
      </w:tr>
      <w:tr w:rsidR="0027773B" w:rsidRPr="00005DA0" w14:paraId="698F029A" w14:textId="77777777" w:rsidTr="0027773B">
        <w:trPr>
          <w:trHeight w:val="1334"/>
        </w:trPr>
        <w:tc>
          <w:tcPr>
            <w:tcW w:w="1928" w:type="dxa"/>
            <w:tcBorders>
              <w:top w:val="nil"/>
              <w:left w:val="single" w:sz="6" w:space="0" w:color="000000"/>
              <w:bottom w:val="single" w:sz="6" w:space="0" w:color="000000"/>
            </w:tcBorders>
          </w:tcPr>
          <w:p w14:paraId="2BCDA1E8" w14:textId="77777777" w:rsidR="0027773B" w:rsidRPr="0027773B" w:rsidRDefault="0027773B" w:rsidP="0027773B">
            <w:pPr>
              <w:jc w:val="center"/>
              <w:rPr>
                <w:sz w:val="20"/>
              </w:rPr>
            </w:pPr>
            <w:r w:rsidRPr="0027773B">
              <w:rPr>
                <w:sz w:val="20"/>
              </w:rPr>
              <w:t>Зарубежная литература (5 ч)</w:t>
            </w:r>
          </w:p>
        </w:tc>
        <w:tc>
          <w:tcPr>
            <w:tcW w:w="3175" w:type="dxa"/>
            <w:tcBorders>
              <w:bottom w:val="single" w:sz="6" w:space="0" w:color="000000"/>
            </w:tcBorders>
          </w:tcPr>
          <w:p w14:paraId="0AC8FC7A" w14:textId="77777777" w:rsidR="0027773B" w:rsidRPr="0027773B" w:rsidRDefault="0027773B" w:rsidP="0027773B">
            <w:pPr>
              <w:jc w:val="center"/>
              <w:rPr>
                <w:sz w:val="20"/>
              </w:rPr>
            </w:pPr>
            <w:r w:rsidRPr="0027773B">
              <w:rPr>
                <w:sz w:val="20"/>
              </w:rPr>
              <w:t>У. Шекспир. Сонеты (один-два по выбору). Например,</w:t>
            </w:r>
          </w:p>
          <w:p w14:paraId="5B8A9AD4" w14:textId="77777777" w:rsidR="0027773B" w:rsidRPr="0027773B" w:rsidRDefault="0027773B" w:rsidP="0027773B">
            <w:pPr>
              <w:jc w:val="center"/>
              <w:rPr>
                <w:sz w:val="20"/>
              </w:rPr>
            </w:pPr>
            <w:r w:rsidRPr="0027773B">
              <w:rPr>
                <w:sz w:val="20"/>
              </w:rPr>
              <w:t>№ 66 «Измучась всем, я умереть хочу…», № 130 «Её глаза</w:t>
            </w:r>
          </w:p>
          <w:p w14:paraId="6F628DEE" w14:textId="77777777" w:rsidR="0027773B" w:rsidRPr="0027773B" w:rsidRDefault="0027773B" w:rsidP="0027773B">
            <w:pPr>
              <w:jc w:val="center"/>
              <w:rPr>
                <w:sz w:val="20"/>
              </w:rPr>
            </w:pPr>
            <w:r w:rsidRPr="0027773B">
              <w:rPr>
                <w:sz w:val="20"/>
              </w:rPr>
              <w:t xml:space="preserve">на звёзды не похожи…» и др. Трагедия «Ромео и Джульетта» </w:t>
            </w:r>
            <w:r w:rsidRPr="0027773B">
              <w:rPr>
                <w:sz w:val="20"/>
              </w:rPr>
              <w:lastRenderedPageBreak/>
              <w:t>(фрагменты по выбору).</w:t>
            </w:r>
          </w:p>
          <w:p w14:paraId="32EBD846" w14:textId="77777777" w:rsidR="0027773B" w:rsidRPr="0027773B" w:rsidRDefault="0027773B" w:rsidP="0027773B">
            <w:pPr>
              <w:jc w:val="center"/>
              <w:rPr>
                <w:sz w:val="20"/>
              </w:rPr>
            </w:pPr>
            <w:r w:rsidRPr="0027773B">
              <w:rPr>
                <w:sz w:val="20"/>
              </w:rPr>
              <w:t>Ж.-Б. Мольер. Комедия «Мещанин во дворянстве» (фрагменты по выбору) (5 ч)</w:t>
            </w:r>
          </w:p>
        </w:tc>
        <w:tc>
          <w:tcPr>
            <w:tcW w:w="5046" w:type="dxa"/>
            <w:tcBorders>
              <w:top w:val="single" w:sz="6" w:space="0" w:color="000000"/>
              <w:bottom w:val="single" w:sz="6" w:space="0" w:color="000000"/>
            </w:tcBorders>
          </w:tcPr>
          <w:p w14:paraId="1CD4D62A" w14:textId="77777777" w:rsidR="0027773B" w:rsidRPr="0027773B" w:rsidRDefault="0027773B" w:rsidP="0027773B">
            <w:pPr>
              <w:jc w:val="center"/>
              <w:rPr>
                <w:sz w:val="20"/>
              </w:rPr>
            </w:pPr>
            <w:r w:rsidRPr="0027773B">
              <w:rPr>
                <w:sz w:val="20"/>
              </w:rPr>
              <w:lastRenderedPageBreak/>
              <w:t>Воспринимать и выразительно читать произведения с учётом их родо-жанровой специфики. Составлять лексические и историко-культурные комментарии. Подбирать и обобщать материалы о писателях,</w:t>
            </w:r>
          </w:p>
          <w:p w14:paraId="2C28CFD8" w14:textId="77777777" w:rsidR="0027773B" w:rsidRPr="0027773B" w:rsidRDefault="0027773B" w:rsidP="0027773B">
            <w:pPr>
              <w:jc w:val="center"/>
              <w:rPr>
                <w:sz w:val="20"/>
              </w:rPr>
            </w:pPr>
            <w:r w:rsidRPr="0027773B">
              <w:rPr>
                <w:sz w:val="20"/>
              </w:rPr>
              <w:t xml:space="preserve">а также об истории создания произведений с использованием статьи учебника, справочной </w:t>
            </w:r>
            <w:r w:rsidRPr="0027773B">
              <w:rPr>
                <w:sz w:val="20"/>
              </w:rPr>
              <w:lastRenderedPageBreak/>
              <w:t>литературы и ресурсов Интернета. Соотносить содержание произведений с принципами изображения жизни</w:t>
            </w:r>
          </w:p>
          <w:p w14:paraId="34BA48FE" w14:textId="77777777" w:rsidR="0027773B" w:rsidRPr="0027773B" w:rsidRDefault="0027773B" w:rsidP="0027773B">
            <w:pPr>
              <w:jc w:val="center"/>
              <w:rPr>
                <w:sz w:val="20"/>
              </w:rPr>
            </w:pPr>
            <w:r w:rsidRPr="0027773B">
              <w:rPr>
                <w:sz w:val="20"/>
              </w:rPr>
              <w:t>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идейно-художественное содержание. Составлять характеристики персонажей, в том числе сравнительные, используя схему и таблицу. Анализировать ключевые эпизоды драматических произведений. Выявлять черты лирического героя и художественные особенности лирического произведения. Сопоставлять варианты перевода фрагментов произведений на русский язык. Сопоставлять литературные произведения по заданным основаниям, в том числе с произведениями других искусств.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bl>
    <w:p w14:paraId="2E63AEFB" w14:textId="77777777" w:rsidR="005B2FBF" w:rsidRPr="00005DA0" w:rsidRDefault="00005DA0" w:rsidP="00005DA0">
      <w:pPr>
        <w:pStyle w:val="a5"/>
        <w:ind w:firstLine="567"/>
        <w:jc w:val="both"/>
        <w:rPr>
          <w:color w:val="000000"/>
        </w:rPr>
      </w:pPr>
      <w:r w:rsidRPr="00005DA0">
        <w:rPr>
          <w:color w:val="000000"/>
          <w:w w:val="115"/>
        </w:rPr>
        <w:lastRenderedPageBreak/>
        <w:t>Количество учебных часов на тему может варьироваться на усмо</w:t>
      </w:r>
      <w:r w:rsidR="0027773B">
        <w:rPr>
          <w:color w:val="000000"/>
          <w:w w:val="115"/>
        </w:rPr>
        <w:t>трение учителя, неизменным оста</w:t>
      </w:r>
      <w:r w:rsidRPr="00005DA0">
        <w:rPr>
          <w:color w:val="000000"/>
          <w:w w:val="115"/>
        </w:rPr>
        <w:t>ётся</w:t>
      </w:r>
      <w:r w:rsidRPr="00005DA0">
        <w:rPr>
          <w:color w:val="000000"/>
          <w:spacing w:val="-10"/>
          <w:w w:val="115"/>
        </w:rPr>
        <w:t xml:space="preserve"> </w:t>
      </w:r>
      <w:r w:rsidRPr="00005DA0">
        <w:rPr>
          <w:color w:val="000000"/>
          <w:w w:val="115"/>
        </w:rPr>
        <w:t>общее</w:t>
      </w:r>
      <w:r w:rsidRPr="00005DA0">
        <w:rPr>
          <w:color w:val="000000"/>
          <w:spacing w:val="-9"/>
          <w:w w:val="115"/>
        </w:rPr>
        <w:t xml:space="preserve"> </w:t>
      </w:r>
      <w:r w:rsidRPr="00005DA0">
        <w:rPr>
          <w:color w:val="000000"/>
          <w:w w:val="115"/>
        </w:rPr>
        <w:t>количество</w:t>
      </w:r>
      <w:r w:rsidRPr="00005DA0">
        <w:rPr>
          <w:color w:val="000000"/>
          <w:spacing w:val="-9"/>
          <w:w w:val="115"/>
        </w:rPr>
        <w:t xml:space="preserve"> </w:t>
      </w:r>
      <w:r w:rsidRPr="00005DA0">
        <w:rPr>
          <w:color w:val="000000"/>
          <w:w w:val="115"/>
        </w:rPr>
        <w:t>часов</w:t>
      </w:r>
      <w:r w:rsidRPr="00005DA0">
        <w:rPr>
          <w:color w:val="000000"/>
          <w:spacing w:val="-10"/>
          <w:w w:val="115"/>
        </w:rPr>
        <w:t xml:space="preserve"> </w:t>
      </w:r>
      <w:r w:rsidRPr="00005DA0">
        <w:rPr>
          <w:color w:val="000000"/>
          <w:w w:val="115"/>
        </w:rPr>
        <w:t>на</w:t>
      </w:r>
      <w:r w:rsidRPr="00005DA0">
        <w:rPr>
          <w:color w:val="000000"/>
          <w:spacing w:val="-9"/>
          <w:w w:val="115"/>
        </w:rPr>
        <w:t xml:space="preserve"> </w:t>
      </w:r>
      <w:r w:rsidRPr="00005DA0">
        <w:rPr>
          <w:color w:val="000000"/>
          <w:w w:val="115"/>
        </w:rPr>
        <w:t>весь</w:t>
      </w:r>
      <w:r w:rsidRPr="00005DA0">
        <w:rPr>
          <w:color w:val="000000"/>
          <w:spacing w:val="-9"/>
          <w:w w:val="115"/>
        </w:rPr>
        <w:t xml:space="preserve"> </w:t>
      </w:r>
      <w:r w:rsidRPr="00005DA0">
        <w:rPr>
          <w:color w:val="000000"/>
          <w:w w:val="115"/>
        </w:rPr>
        <w:t>год.</w:t>
      </w:r>
    </w:p>
    <w:p w14:paraId="413C8F47" w14:textId="77777777" w:rsidR="005B2FBF" w:rsidRPr="00005DA0" w:rsidRDefault="00005DA0" w:rsidP="00005DA0">
      <w:pPr>
        <w:pStyle w:val="a5"/>
        <w:ind w:firstLine="567"/>
        <w:jc w:val="both"/>
        <w:rPr>
          <w:color w:val="000000"/>
        </w:rPr>
      </w:pPr>
      <w:r w:rsidRPr="00005DA0">
        <w:rPr>
          <w:color w:val="000000"/>
          <w:w w:val="115"/>
        </w:rPr>
        <w:t>6 резервных уроков предназначены для самостоятельного распр</w:t>
      </w:r>
      <w:r w:rsidR="0027773B">
        <w:rPr>
          <w:color w:val="000000"/>
          <w:w w:val="115"/>
        </w:rPr>
        <w:t>еделения учителем количества ча</w:t>
      </w:r>
      <w:r w:rsidRPr="00005DA0">
        <w:rPr>
          <w:color w:val="000000"/>
          <w:w w:val="115"/>
        </w:rPr>
        <w:t>сов на тематический контроль, на дополнительное включение в тематическое планирование авторов</w:t>
      </w:r>
      <w:r w:rsidRPr="00005DA0">
        <w:rPr>
          <w:color w:val="000000"/>
          <w:spacing w:val="1"/>
          <w:w w:val="115"/>
        </w:rPr>
        <w:t xml:space="preserve"> </w:t>
      </w:r>
      <w:r w:rsidRPr="00005DA0">
        <w:rPr>
          <w:color w:val="000000"/>
          <w:w w:val="115"/>
        </w:rPr>
        <w:t>или</w:t>
      </w:r>
      <w:r w:rsidRPr="00005DA0">
        <w:rPr>
          <w:color w:val="000000"/>
          <w:spacing w:val="39"/>
          <w:w w:val="115"/>
        </w:rPr>
        <w:t xml:space="preserve"> </w:t>
      </w:r>
      <w:r w:rsidRPr="00005DA0">
        <w:rPr>
          <w:color w:val="000000"/>
          <w:w w:val="115"/>
        </w:rPr>
        <w:t>произведений,</w:t>
      </w:r>
      <w:r w:rsidRPr="00005DA0">
        <w:rPr>
          <w:color w:val="000000"/>
          <w:spacing w:val="39"/>
          <w:w w:val="115"/>
        </w:rPr>
        <w:t xml:space="preserve"> </w:t>
      </w:r>
      <w:r w:rsidRPr="00005DA0">
        <w:rPr>
          <w:color w:val="000000"/>
          <w:w w:val="115"/>
        </w:rPr>
        <w:t>на</w:t>
      </w:r>
      <w:r w:rsidRPr="00005DA0">
        <w:rPr>
          <w:color w:val="000000"/>
          <w:spacing w:val="39"/>
          <w:w w:val="115"/>
        </w:rPr>
        <w:t xml:space="preserve"> </w:t>
      </w:r>
      <w:r w:rsidRPr="00005DA0">
        <w:rPr>
          <w:color w:val="000000"/>
          <w:w w:val="115"/>
        </w:rPr>
        <w:t>рекомендации</w:t>
      </w:r>
      <w:r w:rsidRPr="00005DA0">
        <w:rPr>
          <w:color w:val="000000"/>
          <w:spacing w:val="39"/>
          <w:w w:val="115"/>
        </w:rPr>
        <w:t xml:space="preserve"> </w:t>
      </w:r>
      <w:r w:rsidRPr="00005DA0">
        <w:rPr>
          <w:color w:val="000000"/>
          <w:w w:val="115"/>
        </w:rPr>
        <w:t>по</w:t>
      </w:r>
      <w:r w:rsidRPr="00005DA0">
        <w:rPr>
          <w:color w:val="000000"/>
          <w:spacing w:val="40"/>
          <w:w w:val="115"/>
        </w:rPr>
        <w:t xml:space="preserve"> </w:t>
      </w:r>
      <w:r w:rsidRPr="00005DA0">
        <w:rPr>
          <w:color w:val="000000"/>
          <w:w w:val="115"/>
        </w:rPr>
        <w:t>индивидуальному</w:t>
      </w:r>
      <w:r w:rsidRPr="00005DA0">
        <w:rPr>
          <w:color w:val="000000"/>
          <w:spacing w:val="39"/>
          <w:w w:val="115"/>
        </w:rPr>
        <w:t xml:space="preserve"> </w:t>
      </w:r>
      <w:r w:rsidRPr="00005DA0">
        <w:rPr>
          <w:color w:val="000000"/>
          <w:w w:val="115"/>
        </w:rPr>
        <w:t>планированию</w:t>
      </w:r>
      <w:r w:rsidRPr="00005DA0">
        <w:rPr>
          <w:color w:val="000000"/>
          <w:spacing w:val="39"/>
          <w:w w:val="115"/>
        </w:rPr>
        <w:t xml:space="preserve"> </w:t>
      </w:r>
      <w:r w:rsidRPr="00005DA0">
        <w:rPr>
          <w:color w:val="000000"/>
          <w:w w:val="115"/>
        </w:rPr>
        <w:t>самостоятельного</w:t>
      </w:r>
      <w:r w:rsidRPr="00005DA0">
        <w:rPr>
          <w:color w:val="000000"/>
          <w:spacing w:val="39"/>
          <w:w w:val="115"/>
        </w:rPr>
        <w:t xml:space="preserve"> </w:t>
      </w:r>
      <w:r w:rsidRPr="00005DA0">
        <w:rPr>
          <w:color w:val="000000"/>
          <w:w w:val="115"/>
        </w:rPr>
        <w:t>чтения,</w:t>
      </w:r>
      <w:r w:rsidRPr="00005DA0">
        <w:rPr>
          <w:color w:val="000000"/>
          <w:spacing w:val="-55"/>
          <w:w w:val="115"/>
        </w:rPr>
        <w:t xml:space="preserve"> </w:t>
      </w:r>
      <w:r w:rsidRPr="00005DA0">
        <w:rPr>
          <w:color w:val="000000"/>
          <w:w w:val="115"/>
        </w:rPr>
        <w:t>на</w:t>
      </w:r>
      <w:r w:rsidRPr="00005DA0">
        <w:rPr>
          <w:color w:val="000000"/>
          <w:spacing w:val="-9"/>
          <w:w w:val="115"/>
        </w:rPr>
        <w:t xml:space="preserve"> </w:t>
      </w:r>
      <w:r w:rsidRPr="00005DA0">
        <w:rPr>
          <w:color w:val="000000"/>
          <w:w w:val="115"/>
        </w:rPr>
        <w:lastRenderedPageBreak/>
        <w:t>консультирование</w:t>
      </w:r>
      <w:r w:rsidRPr="00005DA0">
        <w:rPr>
          <w:color w:val="000000"/>
          <w:spacing w:val="-9"/>
          <w:w w:val="115"/>
        </w:rPr>
        <w:t xml:space="preserve"> </w:t>
      </w:r>
      <w:r w:rsidRPr="00005DA0">
        <w:rPr>
          <w:color w:val="000000"/>
          <w:w w:val="115"/>
        </w:rPr>
        <w:t>по</w:t>
      </w:r>
      <w:r w:rsidRPr="00005DA0">
        <w:rPr>
          <w:color w:val="000000"/>
          <w:spacing w:val="-9"/>
          <w:w w:val="115"/>
        </w:rPr>
        <w:t xml:space="preserve"> </w:t>
      </w:r>
      <w:r w:rsidRPr="00005DA0">
        <w:rPr>
          <w:color w:val="000000"/>
          <w:w w:val="115"/>
        </w:rPr>
        <w:t>подготовке</w:t>
      </w:r>
      <w:r w:rsidRPr="00005DA0">
        <w:rPr>
          <w:color w:val="000000"/>
          <w:spacing w:val="-9"/>
          <w:w w:val="115"/>
        </w:rPr>
        <w:t xml:space="preserve"> </w:t>
      </w:r>
      <w:r w:rsidRPr="00005DA0">
        <w:rPr>
          <w:color w:val="000000"/>
          <w:w w:val="115"/>
        </w:rPr>
        <w:t>учебных</w:t>
      </w:r>
      <w:r w:rsidRPr="00005DA0">
        <w:rPr>
          <w:color w:val="000000"/>
          <w:spacing w:val="-9"/>
          <w:w w:val="115"/>
        </w:rPr>
        <w:t xml:space="preserve"> </w:t>
      </w:r>
      <w:r w:rsidRPr="00005DA0">
        <w:rPr>
          <w:color w:val="000000"/>
          <w:w w:val="115"/>
        </w:rPr>
        <w:t>проектов.</w:t>
      </w:r>
    </w:p>
    <w:p w14:paraId="4B516432" w14:textId="77777777" w:rsidR="005B2FBF" w:rsidRPr="00005DA0" w:rsidRDefault="005B2FBF" w:rsidP="00005DA0">
      <w:pPr>
        <w:ind w:firstLine="567"/>
        <w:jc w:val="both"/>
        <w:rPr>
          <w:color w:val="000000"/>
          <w:sz w:val="20"/>
          <w:szCs w:val="20"/>
        </w:rPr>
        <w:sectPr w:rsidR="005B2FBF" w:rsidRPr="00005DA0">
          <w:pgSz w:w="12020" w:h="7830" w:orient="landscape"/>
          <w:pgMar w:top="640" w:right="620" w:bottom="280" w:left="1020" w:header="720" w:footer="720" w:gutter="0"/>
          <w:cols w:space="720"/>
        </w:sectPr>
      </w:pPr>
    </w:p>
    <w:p w14:paraId="0C7D9DFF" w14:textId="77777777" w:rsidR="005B2FBF" w:rsidRPr="0027773B" w:rsidRDefault="0027773B" w:rsidP="0027773B">
      <w:pPr>
        <w:pStyle w:val="31"/>
        <w:tabs>
          <w:tab w:val="left" w:pos="308"/>
        </w:tabs>
        <w:ind w:left="567"/>
        <w:jc w:val="center"/>
        <w:rPr>
          <w:rFonts w:ascii="Times New Roman" w:hAnsi="Times New Roman" w:cs="Times New Roman"/>
          <w:b/>
          <w:color w:val="000000"/>
          <w:sz w:val="20"/>
          <w:szCs w:val="20"/>
        </w:rPr>
      </w:pPr>
      <w:bookmarkStart w:id="23" w:name="_Toc106276923"/>
      <w:r w:rsidRPr="0027773B">
        <w:rPr>
          <w:rFonts w:ascii="Times New Roman" w:hAnsi="Times New Roman" w:cs="Times New Roman"/>
          <w:b/>
          <w:color w:val="000000"/>
          <w:w w:val="95"/>
          <w:sz w:val="20"/>
          <w:szCs w:val="20"/>
        </w:rPr>
        <w:lastRenderedPageBreak/>
        <w:t xml:space="preserve">9 </w:t>
      </w:r>
      <w:r w:rsidR="00005DA0" w:rsidRPr="0027773B">
        <w:rPr>
          <w:rFonts w:ascii="Times New Roman" w:hAnsi="Times New Roman" w:cs="Times New Roman"/>
          <w:b/>
          <w:color w:val="000000"/>
          <w:w w:val="95"/>
          <w:sz w:val="20"/>
          <w:szCs w:val="20"/>
        </w:rPr>
        <w:t>КЛАСС</w:t>
      </w:r>
      <w:r w:rsidR="00005DA0" w:rsidRPr="0027773B">
        <w:rPr>
          <w:rFonts w:ascii="Times New Roman" w:hAnsi="Times New Roman" w:cs="Times New Roman"/>
          <w:b/>
          <w:color w:val="000000"/>
          <w:spacing w:val="11"/>
          <w:w w:val="95"/>
          <w:sz w:val="20"/>
          <w:szCs w:val="20"/>
        </w:rPr>
        <w:t xml:space="preserve"> </w:t>
      </w:r>
      <w:r w:rsidR="00005DA0" w:rsidRPr="0027773B">
        <w:rPr>
          <w:rFonts w:ascii="Times New Roman" w:hAnsi="Times New Roman" w:cs="Times New Roman"/>
          <w:b/>
          <w:color w:val="000000"/>
          <w:w w:val="95"/>
          <w:sz w:val="20"/>
          <w:szCs w:val="20"/>
        </w:rPr>
        <w:t>(102</w:t>
      </w:r>
      <w:r w:rsidR="00005DA0" w:rsidRPr="0027773B">
        <w:rPr>
          <w:rFonts w:ascii="Times New Roman" w:hAnsi="Times New Roman" w:cs="Times New Roman"/>
          <w:b/>
          <w:color w:val="000000"/>
          <w:spacing w:val="12"/>
          <w:w w:val="95"/>
          <w:sz w:val="20"/>
          <w:szCs w:val="20"/>
        </w:rPr>
        <w:t xml:space="preserve"> </w:t>
      </w:r>
      <w:r w:rsidR="00005DA0" w:rsidRPr="0027773B">
        <w:rPr>
          <w:rFonts w:ascii="Times New Roman" w:hAnsi="Times New Roman" w:cs="Times New Roman"/>
          <w:b/>
          <w:color w:val="000000"/>
          <w:w w:val="95"/>
          <w:sz w:val="20"/>
          <w:szCs w:val="20"/>
        </w:rPr>
        <w:t>ЧАСА)</w:t>
      </w:r>
      <w:bookmarkEnd w:id="23"/>
    </w:p>
    <w:p w14:paraId="4A22EC38" w14:textId="77777777" w:rsidR="005B2FBF" w:rsidRPr="00005DA0" w:rsidRDefault="00005DA0" w:rsidP="00005DA0">
      <w:pPr>
        <w:pStyle w:val="a5"/>
        <w:ind w:firstLine="567"/>
        <w:jc w:val="both"/>
        <w:rPr>
          <w:color w:val="000000"/>
        </w:rPr>
      </w:pPr>
      <w:r w:rsidRPr="00005DA0">
        <w:rPr>
          <w:color w:val="000000"/>
          <w:w w:val="115"/>
        </w:rPr>
        <w:t>Всего:</w:t>
      </w:r>
      <w:r w:rsidRPr="00005DA0">
        <w:rPr>
          <w:color w:val="000000"/>
          <w:spacing w:val="-2"/>
          <w:w w:val="115"/>
        </w:rPr>
        <w:t xml:space="preserve"> </w:t>
      </w:r>
      <w:r w:rsidRPr="00005DA0">
        <w:rPr>
          <w:color w:val="000000"/>
          <w:w w:val="115"/>
        </w:rPr>
        <w:t>на</w:t>
      </w:r>
      <w:r w:rsidRPr="00005DA0">
        <w:rPr>
          <w:color w:val="000000"/>
          <w:spacing w:val="-2"/>
          <w:w w:val="115"/>
        </w:rPr>
        <w:t xml:space="preserve"> </w:t>
      </w:r>
      <w:r w:rsidRPr="00005DA0">
        <w:rPr>
          <w:color w:val="000000"/>
          <w:w w:val="115"/>
        </w:rPr>
        <w:t>чтение,</w:t>
      </w:r>
      <w:r w:rsidRPr="00005DA0">
        <w:rPr>
          <w:color w:val="000000"/>
          <w:spacing w:val="-1"/>
          <w:w w:val="115"/>
        </w:rPr>
        <w:t xml:space="preserve"> </w:t>
      </w:r>
      <w:r w:rsidRPr="00005DA0">
        <w:rPr>
          <w:color w:val="000000"/>
          <w:w w:val="115"/>
        </w:rPr>
        <w:t>изучение</w:t>
      </w:r>
      <w:r w:rsidRPr="00005DA0">
        <w:rPr>
          <w:color w:val="000000"/>
          <w:spacing w:val="-2"/>
          <w:w w:val="115"/>
        </w:rPr>
        <w:t xml:space="preserve"> </w:t>
      </w:r>
      <w:r w:rsidRPr="00005DA0">
        <w:rPr>
          <w:color w:val="000000"/>
          <w:w w:val="115"/>
        </w:rPr>
        <w:t>и</w:t>
      </w:r>
      <w:r w:rsidRPr="00005DA0">
        <w:rPr>
          <w:color w:val="000000"/>
          <w:spacing w:val="-1"/>
          <w:w w:val="115"/>
        </w:rPr>
        <w:t xml:space="preserve"> </w:t>
      </w:r>
      <w:r w:rsidRPr="00005DA0">
        <w:rPr>
          <w:color w:val="000000"/>
          <w:w w:val="115"/>
        </w:rPr>
        <w:t>обсуждение</w:t>
      </w:r>
      <w:r w:rsidRPr="00005DA0">
        <w:rPr>
          <w:color w:val="000000"/>
          <w:spacing w:val="-2"/>
          <w:w w:val="115"/>
        </w:rPr>
        <w:t xml:space="preserve"> </w:t>
      </w:r>
      <w:r w:rsidRPr="00005DA0">
        <w:rPr>
          <w:color w:val="000000"/>
          <w:w w:val="115"/>
        </w:rPr>
        <w:t>68</w:t>
      </w:r>
      <w:r w:rsidRPr="00005DA0">
        <w:rPr>
          <w:color w:val="000000"/>
          <w:spacing w:val="-1"/>
          <w:w w:val="115"/>
        </w:rPr>
        <w:t xml:space="preserve"> </w:t>
      </w:r>
      <w:r w:rsidRPr="00005DA0">
        <w:rPr>
          <w:color w:val="000000"/>
          <w:w w:val="115"/>
        </w:rPr>
        <w:t>ч.</w:t>
      </w:r>
    </w:p>
    <w:p w14:paraId="38CCFD1B" w14:textId="77777777" w:rsidR="005B2FBF" w:rsidRPr="00005DA0" w:rsidRDefault="00005DA0" w:rsidP="0027773B">
      <w:pPr>
        <w:pStyle w:val="a5"/>
        <w:numPr>
          <w:ilvl w:val="0"/>
          <w:numId w:val="25"/>
        </w:numPr>
        <w:jc w:val="both"/>
        <w:rPr>
          <w:color w:val="000000"/>
        </w:rPr>
      </w:pPr>
      <w:r w:rsidRPr="00005DA0">
        <w:rPr>
          <w:color w:val="000000"/>
          <w:w w:val="115"/>
        </w:rPr>
        <w:t>на</w:t>
      </w:r>
      <w:r w:rsidRPr="00005DA0">
        <w:rPr>
          <w:color w:val="000000"/>
          <w:spacing w:val="-2"/>
          <w:w w:val="115"/>
        </w:rPr>
        <w:t xml:space="preserve"> </w:t>
      </w:r>
      <w:r w:rsidRPr="00005DA0">
        <w:rPr>
          <w:color w:val="000000"/>
          <w:w w:val="115"/>
        </w:rPr>
        <w:t>развитие</w:t>
      </w:r>
      <w:r w:rsidRPr="00005DA0">
        <w:rPr>
          <w:color w:val="000000"/>
          <w:spacing w:val="-3"/>
          <w:w w:val="115"/>
        </w:rPr>
        <w:t xml:space="preserve"> </w:t>
      </w:r>
      <w:r w:rsidRPr="00005DA0">
        <w:rPr>
          <w:color w:val="000000"/>
          <w:w w:val="115"/>
        </w:rPr>
        <w:t>речи</w:t>
      </w:r>
      <w:r w:rsidRPr="00005DA0">
        <w:rPr>
          <w:color w:val="000000"/>
          <w:spacing w:val="-2"/>
          <w:w w:val="115"/>
        </w:rPr>
        <w:t xml:space="preserve"> </w:t>
      </w:r>
      <w:r w:rsidRPr="00005DA0">
        <w:rPr>
          <w:color w:val="000000"/>
          <w:w w:val="115"/>
        </w:rPr>
        <w:t>11</w:t>
      </w:r>
      <w:r w:rsidRPr="00005DA0">
        <w:rPr>
          <w:color w:val="000000"/>
          <w:spacing w:val="-2"/>
          <w:w w:val="115"/>
        </w:rPr>
        <w:t xml:space="preserve"> </w:t>
      </w:r>
      <w:r w:rsidRPr="00005DA0">
        <w:rPr>
          <w:color w:val="000000"/>
          <w:w w:val="115"/>
        </w:rPr>
        <w:t>ч</w:t>
      </w:r>
      <w:r w:rsidR="0027773B">
        <w:rPr>
          <w:color w:val="000000"/>
          <w:w w:val="115"/>
        </w:rPr>
        <w:t>;</w:t>
      </w:r>
    </w:p>
    <w:p w14:paraId="2B16C9B4" w14:textId="77777777" w:rsidR="005B2FBF" w:rsidRPr="00005DA0" w:rsidRDefault="00005DA0" w:rsidP="0027773B">
      <w:pPr>
        <w:pStyle w:val="a5"/>
        <w:numPr>
          <w:ilvl w:val="0"/>
          <w:numId w:val="25"/>
        </w:numPr>
        <w:jc w:val="both"/>
        <w:rPr>
          <w:color w:val="000000"/>
        </w:rPr>
      </w:pPr>
      <w:r w:rsidRPr="00005DA0">
        <w:rPr>
          <w:color w:val="000000"/>
          <w:w w:val="115"/>
        </w:rPr>
        <w:t>на</w:t>
      </w:r>
      <w:r w:rsidRPr="00005DA0">
        <w:rPr>
          <w:color w:val="000000"/>
          <w:spacing w:val="1"/>
          <w:w w:val="115"/>
        </w:rPr>
        <w:t xml:space="preserve"> </w:t>
      </w:r>
      <w:r w:rsidRPr="00005DA0">
        <w:rPr>
          <w:color w:val="000000"/>
          <w:w w:val="115"/>
        </w:rPr>
        <w:t>уроки внеклассного</w:t>
      </w:r>
      <w:r w:rsidRPr="00005DA0">
        <w:rPr>
          <w:color w:val="000000"/>
          <w:spacing w:val="1"/>
          <w:w w:val="115"/>
        </w:rPr>
        <w:t xml:space="preserve"> </w:t>
      </w:r>
      <w:r w:rsidRPr="00005DA0">
        <w:rPr>
          <w:color w:val="000000"/>
          <w:w w:val="115"/>
        </w:rPr>
        <w:t>чтения</w:t>
      </w:r>
      <w:r w:rsidRPr="00005DA0">
        <w:rPr>
          <w:color w:val="000000"/>
          <w:spacing w:val="1"/>
          <w:w w:val="115"/>
        </w:rPr>
        <w:t xml:space="preserve"> </w:t>
      </w:r>
      <w:r w:rsidRPr="00005DA0">
        <w:rPr>
          <w:color w:val="000000"/>
          <w:w w:val="115"/>
        </w:rPr>
        <w:t>4 ч</w:t>
      </w:r>
      <w:r w:rsidR="0027773B">
        <w:rPr>
          <w:color w:val="000000"/>
          <w:w w:val="115"/>
        </w:rPr>
        <w:t>;</w:t>
      </w:r>
    </w:p>
    <w:p w14:paraId="2444D084" w14:textId="77777777" w:rsidR="005B2FBF" w:rsidRPr="00005DA0" w:rsidRDefault="00005DA0" w:rsidP="0027773B">
      <w:pPr>
        <w:pStyle w:val="a5"/>
        <w:numPr>
          <w:ilvl w:val="0"/>
          <w:numId w:val="25"/>
        </w:numPr>
        <w:jc w:val="both"/>
        <w:rPr>
          <w:color w:val="000000"/>
        </w:rPr>
      </w:pPr>
      <w:r w:rsidRPr="00005DA0">
        <w:rPr>
          <w:color w:val="000000"/>
          <w:w w:val="115"/>
        </w:rPr>
        <w:t>итоговые</w:t>
      </w:r>
      <w:r w:rsidRPr="00005DA0">
        <w:rPr>
          <w:color w:val="000000"/>
          <w:spacing w:val="-4"/>
          <w:w w:val="115"/>
        </w:rPr>
        <w:t xml:space="preserve"> </w:t>
      </w:r>
      <w:r w:rsidRPr="00005DA0">
        <w:rPr>
          <w:color w:val="000000"/>
          <w:w w:val="115"/>
        </w:rPr>
        <w:t>контрольные</w:t>
      </w:r>
      <w:r w:rsidRPr="00005DA0">
        <w:rPr>
          <w:color w:val="000000"/>
          <w:spacing w:val="-5"/>
          <w:w w:val="115"/>
        </w:rPr>
        <w:t xml:space="preserve"> </w:t>
      </w:r>
      <w:r w:rsidRPr="00005DA0">
        <w:rPr>
          <w:color w:val="000000"/>
          <w:w w:val="115"/>
        </w:rPr>
        <w:t>работы</w:t>
      </w:r>
      <w:r w:rsidRPr="00005DA0">
        <w:rPr>
          <w:color w:val="000000"/>
          <w:spacing w:val="-4"/>
          <w:w w:val="115"/>
        </w:rPr>
        <w:t xml:space="preserve"> </w:t>
      </w:r>
      <w:r w:rsidRPr="00005DA0">
        <w:rPr>
          <w:color w:val="000000"/>
          <w:w w:val="115"/>
        </w:rPr>
        <w:t>4</w:t>
      </w:r>
      <w:r w:rsidRPr="00005DA0">
        <w:rPr>
          <w:color w:val="000000"/>
          <w:spacing w:val="-4"/>
          <w:w w:val="115"/>
        </w:rPr>
        <w:t xml:space="preserve"> </w:t>
      </w:r>
      <w:r w:rsidRPr="00005DA0">
        <w:rPr>
          <w:color w:val="000000"/>
          <w:w w:val="115"/>
        </w:rPr>
        <w:t>ч</w:t>
      </w:r>
      <w:r w:rsidR="0027773B">
        <w:rPr>
          <w:color w:val="000000"/>
          <w:w w:val="115"/>
        </w:rPr>
        <w:t>;</w:t>
      </w:r>
    </w:p>
    <w:p w14:paraId="7F000E6C" w14:textId="77777777" w:rsidR="005B2FBF" w:rsidRPr="00005DA0" w:rsidRDefault="00005DA0" w:rsidP="0027773B">
      <w:pPr>
        <w:pStyle w:val="a5"/>
        <w:numPr>
          <w:ilvl w:val="0"/>
          <w:numId w:val="25"/>
        </w:numPr>
        <w:jc w:val="both"/>
        <w:rPr>
          <w:color w:val="000000"/>
        </w:rPr>
      </w:pPr>
      <w:r w:rsidRPr="00005DA0">
        <w:rPr>
          <w:color w:val="000000"/>
          <w:w w:val="115"/>
        </w:rPr>
        <w:t>резервные</w:t>
      </w:r>
      <w:r w:rsidRPr="00005DA0">
        <w:rPr>
          <w:color w:val="000000"/>
          <w:spacing w:val="-2"/>
          <w:w w:val="115"/>
        </w:rPr>
        <w:t xml:space="preserve"> </w:t>
      </w:r>
      <w:r w:rsidRPr="00005DA0">
        <w:rPr>
          <w:color w:val="000000"/>
          <w:w w:val="115"/>
        </w:rPr>
        <w:t>уроки</w:t>
      </w:r>
      <w:r w:rsidRPr="00005DA0">
        <w:rPr>
          <w:color w:val="000000"/>
          <w:spacing w:val="-3"/>
          <w:w w:val="115"/>
        </w:rPr>
        <w:t xml:space="preserve"> </w:t>
      </w:r>
      <w:r w:rsidRPr="00005DA0">
        <w:rPr>
          <w:color w:val="000000"/>
          <w:w w:val="115"/>
        </w:rPr>
        <w:t>15</w:t>
      </w:r>
      <w:r w:rsidRPr="00005DA0">
        <w:rPr>
          <w:color w:val="000000"/>
          <w:spacing w:val="-3"/>
          <w:w w:val="115"/>
        </w:rPr>
        <w:t xml:space="preserve"> </w:t>
      </w:r>
      <w:r w:rsidRPr="00005DA0">
        <w:rPr>
          <w:color w:val="000000"/>
          <w:w w:val="115"/>
        </w:rPr>
        <w:t>ч</w:t>
      </w:r>
      <w:r w:rsidR="0027773B">
        <w:rPr>
          <w:color w:val="000000"/>
          <w:w w:val="115"/>
        </w:rPr>
        <w:t>.</w:t>
      </w:r>
    </w:p>
    <w:p w14:paraId="40364776" w14:textId="77777777" w:rsidR="005B2FBF" w:rsidRPr="00005DA0" w:rsidRDefault="005B2FBF" w:rsidP="0027773B">
      <w:pPr>
        <w:pStyle w:val="a5"/>
        <w:jc w:val="center"/>
        <w:rPr>
          <w:color w:val="00000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046"/>
      </w:tblGrid>
      <w:tr w:rsidR="00005DA0" w:rsidRPr="00005DA0" w14:paraId="02282653" w14:textId="77777777" w:rsidTr="00DA4997">
        <w:trPr>
          <w:trHeight w:val="550"/>
        </w:trPr>
        <w:tc>
          <w:tcPr>
            <w:tcW w:w="1928" w:type="dxa"/>
          </w:tcPr>
          <w:p w14:paraId="7D604804" w14:textId="77777777" w:rsidR="005B2FBF" w:rsidRPr="0027773B" w:rsidRDefault="00005DA0" w:rsidP="0027773B">
            <w:pPr>
              <w:jc w:val="center"/>
              <w:rPr>
                <w:b/>
                <w:sz w:val="20"/>
              </w:rPr>
            </w:pPr>
            <w:r w:rsidRPr="0027773B">
              <w:rPr>
                <w:b/>
                <w:sz w:val="20"/>
              </w:rPr>
              <w:t>Тематический блок/раздел</w:t>
            </w:r>
          </w:p>
        </w:tc>
        <w:tc>
          <w:tcPr>
            <w:tcW w:w="3175" w:type="dxa"/>
          </w:tcPr>
          <w:p w14:paraId="71B7AC99" w14:textId="77777777" w:rsidR="005B2FBF" w:rsidRPr="0027773B" w:rsidRDefault="00005DA0" w:rsidP="0027773B">
            <w:pPr>
              <w:jc w:val="center"/>
              <w:rPr>
                <w:b/>
                <w:sz w:val="20"/>
              </w:rPr>
            </w:pPr>
            <w:r w:rsidRPr="0027773B">
              <w:rPr>
                <w:b/>
                <w:sz w:val="20"/>
              </w:rPr>
              <w:t>Основное содержание</w:t>
            </w:r>
          </w:p>
        </w:tc>
        <w:tc>
          <w:tcPr>
            <w:tcW w:w="5046" w:type="dxa"/>
            <w:tcBorders>
              <w:bottom w:val="single" w:sz="6" w:space="0" w:color="000000"/>
            </w:tcBorders>
          </w:tcPr>
          <w:p w14:paraId="2E656032" w14:textId="77777777" w:rsidR="005B2FBF" w:rsidRPr="0027773B" w:rsidRDefault="00005DA0" w:rsidP="0027773B">
            <w:pPr>
              <w:jc w:val="center"/>
              <w:rPr>
                <w:b/>
                <w:sz w:val="20"/>
              </w:rPr>
            </w:pPr>
            <w:r w:rsidRPr="0027773B">
              <w:rPr>
                <w:b/>
                <w:sz w:val="20"/>
              </w:rPr>
              <w:t>Основные виды деятельности обучающихся</w:t>
            </w:r>
          </w:p>
        </w:tc>
      </w:tr>
      <w:tr w:rsidR="00005DA0" w:rsidRPr="00005DA0" w14:paraId="3386D986" w14:textId="77777777" w:rsidTr="00DA4997">
        <w:trPr>
          <w:trHeight w:val="272"/>
        </w:trPr>
        <w:tc>
          <w:tcPr>
            <w:tcW w:w="1928" w:type="dxa"/>
            <w:tcBorders>
              <w:left w:val="single" w:sz="6" w:space="0" w:color="000000"/>
              <w:bottom w:val="single" w:sz="6" w:space="0" w:color="000000"/>
            </w:tcBorders>
          </w:tcPr>
          <w:p w14:paraId="5952EE8E"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Древнерусская</w:t>
            </w:r>
            <w:r w:rsidRPr="00005DA0">
              <w:rPr>
                <w:color w:val="000000"/>
                <w:spacing w:val="1"/>
                <w:w w:val="115"/>
                <w:sz w:val="20"/>
                <w:szCs w:val="20"/>
              </w:rPr>
              <w:t xml:space="preserve"> </w:t>
            </w:r>
            <w:r w:rsidRPr="00005DA0">
              <w:rPr>
                <w:color w:val="000000"/>
                <w:w w:val="115"/>
                <w:sz w:val="20"/>
                <w:szCs w:val="20"/>
              </w:rPr>
              <w:t>литература</w:t>
            </w:r>
            <w:r w:rsidRPr="00005DA0">
              <w:rPr>
                <w:color w:val="000000"/>
                <w:spacing w:val="-3"/>
                <w:w w:val="115"/>
                <w:sz w:val="20"/>
                <w:szCs w:val="20"/>
              </w:rPr>
              <w:t xml:space="preserve"> </w:t>
            </w:r>
            <w:r w:rsidRPr="00005DA0">
              <w:rPr>
                <w:color w:val="000000"/>
                <w:w w:val="115"/>
                <w:sz w:val="20"/>
                <w:szCs w:val="20"/>
              </w:rPr>
              <w:t>(3</w:t>
            </w:r>
            <w:r w:rsidRPr="00005DA0">
              <w:rPr>
                <w:color w:val="000000"/>
                <w:spacing w:val="-2"/>
                <w:w w:val="115"/>
                <w:sz w:val="20"/>
                <w:szCs w:val="20"/>
              </w:rPr>
              <w:t xml:space="preserve"> </w:t>
            </w:r>
            <w:r w:rsidRPr="00005DA0">
              <w:rPr>
                <w:color w:val="000000"/>
                <w:w w:val="115"/>
                <w:sz w:val="20"/>
                <w:szCs w:val="20"/>
              </w:rPr>
              <w:t>ч)</w:t>
            </w:r>
          </w:p>
        </w:tc>
        <w:tc>
          <w:tcPr>
            <w:tcW w:w="3175" w:type="dxa"/>
            <w:tcBorders>
              <w:bottom w:val="single" w:sz="6" w:space="0" w:color="000000"/>
            </w:tcBorders>
          </w:tcPr>
          <w:p w14:paraId="5D96A477"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«Слово</w:t>
            </w:r>
            <w:r w:rsidRPr="00005DA0">
              <w:rPr>
                <w:color w:val="000000"/>
                <w:spacing w:val="-11"/>
                <w:w w:val="115"/>
                <w:sz w:val="20"/>
                <w:szCs w:val="20"/>
              </w:rPr>
              <w:t xml:space="preserve"> </w:t>
            </w:r>
            <w:r w:rsidRPr="00005DA0">
              <w:rPr>
                <w:color w:val="000000"/>
                <w:w w:val="115"/>
                <w:sz w:val="20"/>
                <w:szCs w:val="20"/>
              </w:rPr>
              <w:t>о</w:t>
            </w:r>
            <w:r w:rsidRPr="00005DA0">
              <w:rPr>
                <w:color w:val="000000"/>
                <w:spacing w:val="-10"/>
                <w:w w:val="115"/>
                <w:sz w:val="20"/>
                <w:szCs w:val="20"/>
              </w:rPr>
              <w:t xml:space="preserve"> </w:t>
            </w:r>
            <w:r w:rsidRPr="00005DA0">
              <w:rPr>
                <w:color w:val="000000"/>
                <w:w w:val="115"/>
                <w:sz w:val="20"/>
                <w:szCs w:val="20"/>
              </w:rPr>
              <w:t>полку</w:t>
            </w:r>
            <w:r w:rsidRPr="00005DA0">
              <w:rPr>
                <w:color w:val="000000"/>
                <w:spacing w:val="-10"/>
                <w:w w:val="115"/>
                <w:sz w:val="20"/>
                <w:szCs w:val="20"/>
              </w:rPr>
              <w:t xml:space="preserve"> </w:t>
            </w:r>
            <w:r w:rsidRPr="00005DA0">
              <w:rPr>
                <w:color w:val="000000"/>
                <w:w w:val="115"/>
                <w:sz w:val="20"/>
                <w:szCs w:val="20"/>
              </w:rPr>
              <w:t>Игореве»</w:t>
            </w:r>
            <w:r w:rsidRPr="00005DA0">
              <w:rPr>
                <w:color w:val="000000"/>
                <w:spacing w:val="-10"/>
                <w:w w:val="115"/>
                <w:sz w:val="20"/>
                <w:szCs w:val="20"/>
              </w:rPr>
              <w:t xml:space="preserve"> </w:t>
            </w:r>
            <w:r w:rsidRPr="00005DA0">
              <w:rPr>
                <w:color w:val="000000"/>
                <w:w w:val="115"/>
                <w:sz w:val="20"/>
                <w:szCs w:val="20"/>
              </w:rPr>
              <w:t>(3</w:t>
            </w:r>
            <w:r w:rsidRPr="00005DA0">
              <w:rPr>
                <w:color w:val="000000"/>
                <w:spacing w:val="-11"/>
                <w:w w:val="115"/>
                <w:sz w:val="20"/>
                <w:szCs w:val="20"/>
              </w:rPr>
              <w:t xml:space="preserve"> </w:t>
            </w:r>
            <w:r w:rsidRPr="00005DA0">
              <w:rPr>
                <w:color w:val="000000"/>
                <w:w w:val="115"/>
                <w:sz w:val="20"/>
                <w:szCs w:val="20"/>
              </w:rPr>
              <w:t>ч)</w:t>
            </w:r>
          </w:p>
        </w:tc>
        <w:tc>
          <w:tcPr>
            <w:tcW w:w="5046" w:type="dxa"/>
            <w:tcBorders>
              <w:top w:val="single" w:sz="6" w:space="0" w:color="000000"/>
              <w:bottom w:val="single" w:sz="6" w:space="0" w:color="000000"/>
            </w:tcBorders>
          </w:tcPr>
          <w:p w14:paraId="773042C4"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Эмоционально откликаться и выражать личное</w:t>
            </w:r>
            <w:r w:rsidRPr="00005DA0">
              <w:rPr>
                <w:color w:val="000000"/>
                <w:spacing w:val="1"/>
                <w:w w:val="115"/>
                <w:sz w:val="20"/>
                <w:szCs w:val="20"/>
              </w:rPr>
              <w:t xml:space="preserve"> </w:t>
            </w:r>
            <w:r w:rsidRPr="00005DA0">
              <w:rPr>
                <w:color w:val="000000"/>
                <w:w w:val="115"/>
                <w:sz w:val="20"/>
                <w:szCs w:val="20"/>
              </w:rPr>
              <w:t>читательское</w:t>
            </w:r>
            <w:r w:rsidRPr="00005DA0">
              <w:rPr>
                <w:color w:val="000000"/>
                <w:spacing w:val="4"/>
                <w:w w:val="115"/>
                <w:sz w:val="20"/>
                <w:szCs w:val="20"/>
              </w:rPr>
              <w:t xml:space="preserve"> </w:t>
            </w:r>
            <w:r w:rsidRPr="00005DA0">
              <w:rPr>
                <w:color w:val="000000"/>
                <w:w w:val="115"/>
                <w:sz w:val="20"/>
                <w:szCs w:val="20"/>
              </w:rPr>
              <w:t>отношение</w:t>
            </w:r>
            <w:r w:rsidRPr="00005DA0">
              <w:rPr>
                <w:color w:val="000000"/>
                <w:spacing w:val="4"/>
                <w:w w:val="115"/>
                <w:sz w:val="20"/>
                <w:szCs w:val="20"/>
              </w:rPr>
              <w:t xml:space="preserve"> </w:t>
            </w:r>
            <w:r w:rsidRPr="00005DA0">
              <w:rPr>
                <w:color w:val="000000"/>
                <w:w w:val="115"/>
                <w:sz w:val="20"/>
                <w:szCs w:val="20"/>
              </w:rPr>
              <w:t>к</w:t>
            </w:r>
            <w:r w:rsidRPr="00005DA0">
              <w:rPr>
                <w:color w:val="000000"/>
                <w:spacing w:val="4"/>
                <w:w w:val="115"/>
                <w:sz w:val="20"/>
                <w:szCs w:val="20"/>
              </w:rPr>
              <w:t xml:space="preserve"> </w:t>
            </w:r>
            <w:r w:rsidRPr="00005DA0">
              <w:rPr>
                <w:color w:val="000000"/>
                <w:w w:val="115"/>
                <w:sz w:val="20"/>
                <w:szCs w:val="20"/>
              </w:rPr>
              <w:t>прочитанному.</w:t>
            </w:r>
            <w:r w:rsidRPr="00005DA0">
              <w:rPr>
                <w:color w:val="000000"/>
                <w:spacing w:val="5"/>
                <w:w w:val="115"/>
                <w:sz w:val="20"/>
                <w:szCs w:val="20"/>
              </w:rPr>
              <w:t xml:space="preserve"> </w:t>
            </w:r>
            <w:r w:rsidR="0027773B">
              <w:rPr>
                <w:color w:val="000000"/>
                <w:w w:val="115"/>
                <w:sz w:val="20"/>
                <w:szCs w:val="20"/>
              </w:rPr>
              <w:t>Конспек</w:t>
            </w:r>
            <w:r w:rsidRPr="00005DA0">
              <w:rPr>
                <w:color w:val="000000"/>
                <w:w w:val="115"/>
                <w:sz w:val="20"/>
                <w:szCs w:val="20"/>
              </w:rPr>
              <w:t>тировать лекцию учителя. Устно или письменно</w:t>
            </w:r>
            <w:r w:rsidRPr="00005DA0">
              <w:rPr>
                <w:color w:val="000000"/>
                <w:spacing w:val="1"/>
                <w:w w:val="115"/>
                <w:sz w:val="20"/>
                <w:szCs w:val="20"/>
              </w:rPr>
              <w:t xml:space="preserve"> </w:t>
            </w:r>
            <w:r w:rsidRPr="00005DA0">
              <w:rPr>
                <w:color w:val="000000"/>
                <w:w w:val="115"/>
                <w:sz w:val="20"/>
                <w:szCs w:val="20"/>
              </w:rPr>
              <w:t>отвечать на вопросы. Участвовать в коллективном</w:t>
            </w:r>
            <w:r w:rsidRPr="00005DA0">
              <w:rPr>
                <w:color w:val="000000"/>
                <w:spacing w:val="1"/>
                <w:w w:val="115"/>
                <w:sz w:val="20"/>
                <w:szCs w:val="20"/>
              </w:rPr>
              <w:t xml:space="preserve"> </w:t>
            </w:r>
            <w:r w:rsidRPr="00005DA0">
              <w:rPr>
                <w:color w:val="000000"/>
                <w:w w:val="115"/>
                <w:sz w:val="20"/>
                <w:szCs w:val="20"/>
              </w:rPr>
              <w:t>диалоге.</w:t>
            </w:r>
            <w:r w:rsidRPr="00005DA0">
              <w:rPr>
                <w:color w:val="000000"/>
                <w:spacing w:val="5"/>
                <w:w w:val="115"/>
                <w:sz w:val="20"/>
                <w:szCs w:val="20"/>
              </w:rPr>
              <w:t xml:space="preserve"> </w:t>
            </w:r>
            <w:r w:rsidRPr="00005DA0">
              <w:rPr>
                <w:color w:val="000000"/>
                <w:w w:val="115"/>
                <w:sz w:val="20"/>
                <w:szCs w:val="20"/>
              </w:rPr>
              <w:t>Составлять</w:t>
            </w:r>
            <w:r w:rsidRPr="00005DA0">
              <w:rPr>
                <w:color w:val="000000"/>
                <w:spacing w:val="5"/>
                <w:w w:val="115"/>
                <w:sz w:val="20"/>
                <w:szCs w:val="20"/>
              </w:rPr>
              <w:t xml:space="preserve"> </w:t>
            </w:r>
            <w:r w:rsidRPr="00005DA0">
              <w:rPr>
                <w:color w:val="000000"/>
                <w:w w:val="115"/>
                <w:sz w:val="20"/>
                <w:szCs w:val="20"/>
              </w:rPr>
              <w:t>план</w:t>
            </w:r>
            <w:r w:rsidRPr="00005DA0">
              <w:rPr>
                <w:color w:val="000000"/>
                <w:spacing w:val="5"/>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тезисы</w:t>
            </w:r>
            <w:r w:rsidRPr="00005DA0">
              <w:rPr>
                <w:color w:val="000000"/>
                <w:spacing w:val="5"/>
                <w:w w:val="115"/>
                <w:sz w:val="20"/>
                <w:szCs w:val="20"/>
              </w:rPr>
              <w:t xml:space="preserve"> </w:t>
            </w:r>
            <w:r w:rsidRPr="00005DA0">
              <w:rPr>
                <w:color w:val="000000"/>
                <w:w w:val="115"/>
                <w:sz w:val="20"/>
                <w:szCs w:val="20"/>
              </w:rPr>
              <w:t>статьи</w:t>
            </w:r>
            <w:r w:rsidRPr="00005DA0">
              <w:rPr>
                <w:color w:val="000000"/>
                <w:spacing w:val="5"/>
                <w:w w:val="115"/>
                <w:sz w:val="20"/>
                <w:szCs w:val="20"/>
              </w:rPr>
              <w:t xml:space="preserve"> </w:t>
            </w:r>
            <w:r w:rsidRPr="00005DA0">
              <w:rPr>
                <w:color w:val="000000"/>
                <w:w w:val="115"/>
                <w:sz w:val="20"/>
                <w:szCs w:val="20"/>
              </w:rPr>
              <w:t>учебника.</w:t>
            </w:r>
            <w:r w:rsidRPr="00005DA0">
              <w:rPr>
                <w:color w:val="000000"/>
                <w:spacing w:val="-48"/>
                <w:w w:val="115"/>
                <w:sz w:val="20"/>
                <w:szCs w:val="20"/>
              </w:rPr>
              <w:t xml:space="preserve"> </w:t>
            </w:r>
            <w:r w:rsidRPr="00005DA0">
              <w:rPr>
                <w:color w:val="000000"/>
                <w:w w:val="115"/>
                <w:sz w:val="20"/>
                <w:szCs w:val="20"/>
              </w:rPr>
              <w:t>Выразительно</w:t>
            </w:r>
            <w:r w:rsidRPr="00005DA0">
              <w:rPr>
                <w:color w:val="000000"/>
                <w:spacing w:val="-5"/>
                <w:w w:val="115"/>
                <w:sz w:val="20"/>
                <w:szCs w:val="20"/>
              </w:rPr>
              <w:t xml:space="preserve"> </w:t>
            </w:r>
            <w:r w:rsidRPr="00005DA0">
              <w:rPr>
                <w:color w:val="000000"/>
                <w:w w:val="115"/>
                <w:sz w:val="20"/>
                <w:szCs w:val="20"/>
              </w:rPr>
              <w:t>читать,</w:t>
            </w:r>
            <w:r w:rsidRPr="00005DA0">
              <w:rPr>
                <w:color w:val="000000"/>
                <w:spacing w:val="-5"/>
                <w:w w:val="115"/>
                <w:sz w:val="20"/>
                <w:szCs w:val="20"/>
              </w:rPr>
              <w:t xml:space="preserve"> </w:t>
            </w:r>
            <w:r w:rsidRPr="00005DA0">
              <w:rPr>
                <w:color w:val="000000"/>
                <w:w w:val="115"/>
                <w:sz w:val="20"/>
                <w:szCs w:val="20"/>
              </w:rPr>
              <w:t>в</w:t>
            </w:r>
            <w:r w:rsidRPr="00005DA0">
              <w:rPr>
                <w:color w:val="000000"/>
                <w:spacing w:val="-5"/>
                <w:w w:val="115"/>
                <w:sz w:val="20"/>
                <w:szCs w:val="20"/>
              </w:rPr>
              <w:t xml:space="preserve"> </w:t>
            </w:r>
            <w:r w:rsidRPr="00005DA0">
              <w:rPr>
                <w:color w:val="000000"/>
                <w:w w:val="115"/>
                <w:sz w:val="20"/>
                <w:szCs w:val="20"/>
              </w:rPr>
              <w:t>том</w:t>
            </w:r>
            <w:r w:rsidRPr="00005DA0">
              <w:rPr>
                <w:color w:val="000000"/>
                <w:spacing w:val="-4"/>
                <w:w w:val="115"/>
                <w:sz w:val="20"/>
                <w:szCs w:val="20"/>
              </w:rPr>
              <w:t xml:space="preserve"> </w:t>
            </w:r>
            <w:r w:rsidRPr="00005DA0">
              <w:rPr>
                <w:color w:val="000000"/>
                <w:w w:val="115"/>
                <w:sz w:val="20"/>
                <w:szCs w:val="20"/>
              </w:rPr>
              <w:t>числе</w:t>
            </w:r>
            <w:r w:rsidRPr="00005DA0">
              <w:rPr>
                <w:color w:val="000000"/>
                <w:spacing w:val="-5"/>
                <w:w w:val="115"/>
                <w:sz w:val="20"/>
                <w:szCs w:val="20"/>
              </w:rPr>
              <w:t xml:space="preserve"> </w:t>
            </w:r>
            <w:r w:rsidRPr="00005DA0">
              <w:rPr>
                <w:color w:val="000000"/>
                <w:w w:val="115"/>
                <w:sz w:val="20"/>
                <w:szCs w:val="20"/>
              </w:rPr>
              <w:t>наизусть.</w:t>
            </w:r>
          </w:p>
          <w:p w14:paraId="117E5BBB"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Самостоятельно готовить устное монологическое</w:t>
            </w:r>
            <w:r w:rsidRPr="00005DA0">
              <w:rPr>
                <w:color w:val="000000"/>
                <w:spacing w:val="1"/>
                <w:w w:val="115"/>
                <w:sz w:val="20"/>
                <w:szCs w:val="20"/>
              </w:rPr>
              <w:t xml:space="preserve"> </w:t>
            </w:r>
            <w:r w:rsidRPr="00005DA0">
              <w:rPr>
                <w:color w:val="000000"/>
                <w:w w:val="115"/>
                <w:sz w:val="20"/>
                <w:szCs w:val="20"/>
              </w:rPr>
              <w:t>высказывание с использованием справочной</w:t>
            </w:r>
            <w:r w:rsidRPr="00005DA0">
              <w:rPr>
                <w:color w:val="000000"/>
                <w:spacing w:val="1"/>
                <w:w w:val="115"/>
                <w:sz w:val="20"/>
                <w:szCs w:val="20"/>
              </w:rPr>
              <w:t xml:space="preserve"> </w:t>
            </w:r>
            <w:r w:rsidRPr="00005DA0">
              <w:rPr>
                <w:color w:val="000000"/>
                <w:w w:val="115"/>
                <w:sz w:val="20"/>
                <w:szCs w:val="20"/>
              </w:rPr>
              <w:t>литературы и ресурсов Интернета. Составлять</w:t>
            </w:r>
            <w:r w:rsidRPr="00005DA0">
              <w:rPr>
                <w:color w:val="000000"/>
                <w:spacing w:val="1"/>
                <w:w w:val="115"/>
                <w:sz w:val="20"/>
                <w:szCs w:val="20"/>
              </w:rPr>
              <w:t xml:space="preserve"> </w:t>
            </w:r>
            <w:r w:rsidRPr="00005DA0">
              <w:rPr>
                <w:color w:val="000000"/>
                <w:w w:val="115"/>
                <w:sz w:val="20"/>
                <w:szCs w:val="20"/>
              </w:rPr>
              <w:t>лексические</w:t>
            </w:r>
            <w:r w:rsidRPr="00005DA0">
              <w:rPr>
                <w:color w:val="000000"/>
                <w:spacing w:val="16"/>
                <w:w w:val="115"/>
                <w:sz w:val="20"/>
                <w:szCs w:val="20"/>
              </w:rPr>
              <w:t xml:space="preserve"> </w:t>
            </w:r>
            <w:r w:rsidRPr="00005DA0">
              <w:rPr>
                <w:color w:val="000000"/>
                <w:w w:val="115"/>
                <w:sz w:val="20"/>
                <w:szCs w:val="20"/>
              </w:rPr>
              <w:t>и</w:t>
            </w:r>
            <w:r w:rsidRPr="00005DA0">
              <w:rPr>
                <w:color w:val="000000"/>
                <w:spacing w:val="17"/>
                <w:w w:val="115"/>
                <w:sz w:val="20"/>
                <w:szCs w:val="20"/>
              </w:rPr>
              <w:t xml:space="preserve"> </w:t>
            </w:r>
            <w:r w:rsidRPr="00005DA0">
              <w:rPr>
                <w:color w:val="000000"/>
                <w:w w:val="115"/>
                <w:sz w:val="20"/>
                <w:szCs w:val="20"/>
              </w:rPr>
              <w:t>историко-культурные</w:t>
            </w:r>
            <w:r w:rsidRPr="00005DA0">
              <w:rPr>
                <w:color w:val="000000"/>
                <w:spacing w:val="17"/>
                <w:w w:val="115"/>
                <w:sz w:val="20"/>
                <w:szCs w:val="20"/>
              </w:rPr>
              <w:t xml:space="preserve"> </w:t>
            </w:r>
            <w:r w:rsidRPr="00005DA0">
              <w:rPr>
                <w:color w:val="000000"/>
                <w:w w:val="115"/>
                <w:sz w:val="20"/>
                <w:szCs w:val="20"/>
              </w:rPr>
              <w:t>комментарии</w:t>
            </w:r>
            <w:r w:rsidRPr="00005DA0">
              <w:rPr>
                <w:color w:val="000000"/>
                <w:spacing w:val="-49"/>
                <w:w w:val="115"/>
                <w:sz w:val="20"/>
                <w:szCs w:val="20"/>
              </w:rPr>
              <w:t xml:space="preserve"> </w:t>
            </w:r>
            <w:r w:rsidRPr="00005DA0">
              <w:rPr>
                <w:color w:val="000000"/>
                <w:w w:val="115"/>
                <w:sz w:val="20"/>
                <w:szCs w:val="20"/>
              </w:rPr>
              <w:t>(в</w:t>
            </w:r>
            <w:r w:rsidRPr="00005DA0">
              <w:rPr>
                <w:color w:val="000000"/>
                <w:spacing w:val="1"/>
                <w:w w:val="115"/>
                <w:sz w:val="20"/>
                <w:szCs w:val="20"/>
              </w:rPr>
              <w:t xml:space="preserve"> </w:t>
            </w:r>
            <w:r w:rsidRPr="00005DA0">
              <w:rPr>
                <w:color w:val="000000"/>
                <w:w w:val="115"/>
                <w:sz w:val="20"/>
                <w:szCs w:val="20"/>
              </w:rPr>
              <w:t>том</w:t>
            </w:r>
            <w:r w:rsidRPr="00005DA0">
              <w:rPr>
                <w:color w:val="000000"/>
                <w:spacing w:val="2"/>
                <w:w w:val="115"/>
                <w:sz w:val="20"/>
                <w:szCs w:val="20"/>
              </w:rPr>
              <w:t xml:space="preserve"> </w:t>
            </w:r>
            <w:r w:rsidRPr="00005DA0">
              <w:rPr>
                <w:color w:val="000000"/>
                <w:w w:val="115"/>
                <w:sz w:val="20"/>
                <w:szCs w:val="20"/>
              </w:rPr>
              <w:t>числе</w:t>
            </w:r>
            <w:r w:rsidRPr="00005DA0">
              <w:rPr>
                <w:color w:val="000000"/>
                <w:spacing w:val="2"/>
                <w:w w:val="115"/>
                <w:sz w:val="20"/>
                <w:szCs w:val="20"/>
              </w:rPr>
              <w:t xml:space="preserve"> </w:t>
            </w:r>
            <w:r w:rsidRPr="00005DA0">
              <w:rPr>
                <w:color w:val="000000"/>
                <w:w w:val="115"/>
                <w:sz w:val="20"/>
                <w:szCs w:val="20"/>
              </w:rPr>
              <w:t>к</w:t>
            </w:r>
            <w:r w:rsidRPr="00005DA0">
              <w:rPr>
                <w:color w:val="000000"/>
                <w:spacing w:val="1"/>
                <w:w w:val="115"/>
                <w:sz w:val="20"/>
                <w:szCs w:val="20"/>
              </w:rPr>
              <w:t xml:space="preserve"> </w:t>
            </w:r>
            <w:r w:rsidRPr="00005DA0">
              <w:rPr>
                <w:color w:val="000000"/>
                <w:w w:val="115"/>
                <w:sz w:val="20"/>
                <w:szCs w:val="20"/>
              </w:rPr>
              <w:t>музыкальным</w:t>
            </w:r>
            <w:r w:rsidRPr="00005DA0">
              <w:rPr>
                <w:color w:val="000000"/>
                <w:spacing w:val="2"/>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sidRPr="00005DA0">
              <w:rPr>
                <w:color w:val="000000"/>
                <w:w w:val="115"/>
                <w:sz w:val="20"/>
                <w:szCs w:val="20"/>
              </w:rPr>
              <w:t>изобразительным</w:t>
            </w:r>
            <w:r w:rsidRPr="00005DA0">
              <w:rPr>
                <w:color w:val="000000"/>
                <w:spacing w:val="1"/>
                <w:w w:val="115"/>
                <w:sz w:val="20"/>
                <w:szCs w:val="20"/>
              </w:rPr>
              <w:t xml:space="preserve"> </w:t>
            </w:r>
            <w:r w:rsidRPr="00005DA0">
              <w:rPr>
                <w:color w:val="000000"/>
                <w:w w:val="120"/>
                <w:sz w:val="20"/>
                <w:szCs w:val="20"/>
              </w:rPr>
              <w:t>произведениям).</w:t>
            </w:r>
          </w:p>
          <w:p w14:paraId="3791D898"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Характеризовать героев произведения. Устно или</w:t>
            </w:r>
            <w:r w:rsidRPr="00005DA0">
              <w:rPr>
                <w:color w:val="000000"/>
                <w:spacing w:val="1"/>
                <w:w w:val="115"/>
                <w:sz w:val="20"/>
                <w:szCs w:val="20"/>
              </w:rPr>
              <w:t xml:space="preserve"> </w:t>
            </w:r>
            <w:r w:rsidRPr="00005DA0">
              <w:rPr>
                <w:color w:val="000000"/>
                <w:w w:val="115"/>
                <w:sz w:val="20"/>
                <w:szCs w:val="20"/>
              </w:rPr>
              <w:t>письменно</w:t>
            </w:r>
            <w:r w:rsidRPr="00005DA0">
              <w:rPr>
                <w:color w:val="000000"/>
                <w:spacing w:val="3"/>
                <w:w w:val="115"/>
                <w:sz w:val="20"/>
                <w:szCs w:val="20"/>
              </w:rPr>
              <w:t xml:space="preserve"> </w:t>
            </w:r>
            <w:r w:rsidRPr="00005DA0">
              <w:rPr>
                <w:color w:val="000000"/>
                <w:w w:val="115"/>
                <w:sz w:val="20"/>
                <w:szCs w:val="20"/>
              </w:rPr>
              <w:t>анализировать</w:t>
            </w:r>
            <w:r w:rsidRPr="00005DA0">
              <w:rPr>
                <w:color w:val="000000"/>
                <w:spacing w:val="3"/>
                <w:w w:val="115"/>
                <w:sz w:val="20"/>
                <w:szCs w:val="20"/>
              </w:rPr>
              <w:t xml:space="preserve"> </w:t>
            </w:r>
            <w:r w:rsidRPr="00005DA0">
              <w:rPr>
                <w:color w:val="000000"/>
                <w:w w:val="115"/>
                <w:sz w:val="20"/>
                <w:szCs w:val="20"/>
              </w:rPr>
              <w:t>фрагмент</w:t>
            </w:r>
            <w:r w:rsidRPr="00005DA0">
              <w:rPr>
                <w:color w:val="000000"/>
                <w:spacing w:val="4"/>
                <w:w w:val="115"/>
                <w:sz w:val="20"/>
                <w:szCs w:val="20"/>
              </w:rPr>
              <w:t xml:space="preserve"> </w:t>
            </w:r>
            <w:r w:rsidRPr="00005DA0">
              <w:rPr>
                <w:color w:val="000000"/>
                <w:w w:val="115"/>
                <w:sz w:val="20"/>
                <w:szCs w:val="20"/>
              </w:rPr>
              <w:lastRenderedPageBreak/>
              <w:t>перевода</w:t>
            </w:r>
            <w:r w:rsidRPr="00005DA0">
              <w:rPr>
                <w:color w:val="000000"/>
                <w:spacing w:val="3"/>
                <w:w w:val="115"/>
                <w:sz w:val="20"/>
                <w:szCs w:val="20"/>
              </w:rPr>
              <w:t xml:space="preserve"> </w:t>
            </w:r>
            <w:r w:rsidR="009546BC">
              <w:rPr>
                <w:color w:val="000000"/>
                <w:w w:val="115"/>
                <w:sz w:val="20"/>
                <w:szCs w:val="20"/>
              </w:rPr>
              <w:t>произв</w:t>
            </w:r>
            <w:r w:rsidRPr="00005DA0">
              <w:rPr>
                <w:color w:val="000000"/>
                <w:w w:val="115"/>
                <w:sz w:val="20"/>
                <w:szCs w:val="20"/>
              </w:rPr>
              <w:t>едения</w:t>
            </w:r>
            <w:r w:rsidRPr="00005DA0">
              <w:rPr>
                <w:color w:val="000000"/>
                <w:spacing w:val="4"/>
                <w:w w:val="115"/>
                <w:sz w:val="20"/>
                <w:szCs w:val="20"/>
              </w:rPr>
              <w:t xml:space="preserve"> </w:t>
            </w:r>
            <w:r w:rsidRPr="00005DA0">
              <w:rPr>
                <w:color w:val="000000"/>
                <w:w w:val="115"/>
                <w:sz w:val="20"/>
                <w:szCs w:val="20"/>
              </w:rPr>
              <w:t>древнерусской</w:t>
            </w:r>
            <w:r w:rsidRPr="00005DA0">
              <w:rPr>
                <w:color w:val="000000"/>
                <w:spacing w:val="5"/>
                <w:w w:val="115"/>
                <w:sz w:val="20"/>
                <w:szCs w:val="20"/>
              </w:rPr>
              <w:t xml:space="preserve"> </w:t>
            </w:r>
            <w:r w:rsidRPr="00005DA0">
              <w:rPr>
                <w:color w:val="000000"/>
                <w:w w:val="115"/>
                <w:sz w:val="20"/>
                <w:szCs w:val="20"/>
              </w:rPr>
              <w:t>литературы</w:t>
            </w:r>
            <w:r w:rsidRPr="00005DA0">
              <w:rPr>
                <w:color w:val="000000"/>
                <w:spacing w:val="4"/>
                <w:w w:val="115"/>
                <w:sz w:val="20"/>
                <w:szCs w:val="20"/>
              </w:rPr>
              <w:t xml:space="preserve"> </w:t>
            </w:r>
            <w:r w:rsidRPr="00005DA0">
              <w:rPr>
                <w:color w:val="000000"/>
                <w:w w:val="115"/>
                <w:sz w:val="20"/>
                <w:szCs w:val="20"/>
              </w:rPr>
              <w:t>на</w:t>
            </w:r>
            <w:r w:rsidRPr="00005DA0">
              <w:rPr>
                <w:color w:val="000000"/>
                <w:spacing w:val="5"/>
                <w:w w:val="115"/>
                <w:sz w:val="20"/>
                <w:szCs w:val="20"/>
              </w:rPr>
              <w:t xml:space="preserve"> </w:t>
            </w:r>
            <w:r w:rsidRPr="00005DA0">
              <w:rPr>
                <w:color w:val="000000"/>
                <w:w w:val="115"/>
                <w:sz w:val="20"/>
                <w:szCs w:val="20"/>
              </w:rPr>
              <w:t>современный</w:t>
            </w:r>
            <w:r w:rsidRPr="00005DA0">
              <w:rPr>
                <w:color w:val="000000"/>
                <w:spacing w:val="-49"/>
                <w:w w:val="115"/>
                <w:sz w:val="20"/>
                <w:szCs w:val="20"/>
              </w:rPr>
              <w:t xml:space="preserve"> </w:t>
            </w:r>
            <w:r w:rsidRPr="00005DA0">
              <w:rPr>
                <w:color w:val="000000"/>
                <w:w w:val="120"/>
                <w:sz w:val="20"/>
                <w:szCs w:val="20"/>
              </w:rPr>
              <w:t>русской</w:t>
            </w:r>
            <w:r w:rsidRPr="00005DA0">
              <w:rPr>
                <w:color w:val="000000"/>
                <w:spacing w:val="-11"/>
                <w:w w:val="120"/>
                <w:sz w:val="20"/>
                <w:szCs w:val="20"/>
              </w:rPr>
              <w:t xml:space="preserve"> </w:t>
            </w:r>
            <w:r w:rsidRPr="00005DA0">
              <w:rPr>
                <w:color w:val="000000"/>
                <w:w w:val="120"/>
                <w:sz w:val="20"/>
                <w:szCs w:val="20"/>
              </w:rPr>
              <w:t>язык.</w:t>
            </w:r>
          </w:p>
          <w:p w14:paraId="712F19E1"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Выявлять</w:t>
            </w:r>
            <w:r w:rsidRPr="00005DA0">
              <w:rPr>
                <w:color w:val="000000"/>
                <w:spacing w:val="14"/>
                <w:w w:val="115"/>
                <w:sz w:val="20"/>
                <w:szCs w:val="20"/>
              </w:rPr>
              <w:t xml:space="preserve"> </w:t>
            </w:r>
            <w:r w:rsidRPr="00005DA0">
              <w:rPr>
                <w:color w:val="000000"/>
                <w:w w:val="115"/>
                <w:sz w:val="20"/>
                <w:szCs w:val="20"/>
              </w:rPr>
              <w:t>особенности</w:t>
            </w:r>
            <w:r w:rsidRPr="00005DA0">
              <w:rPr>
                <w:color w:val="000000"/>
                <w:spacing w:val="15"/>
                <w:w w:val="115"/>
                <w:sz w:val="20"/>
                <w:szCs w:val="20"/>
              </w:rPr>
              <w:t xml:space="preserve"> </w:t>
            </w:r>
            <w:r w:rsidRPr="00005DA0">
              <w:rPr>
                <w:color w:val="000000"/>
                <w:w w:val="115"/>
                <w:sz w:val="20"/>
                <w:szCs w:val="20"/>
              </w:rPr>
              <w:t>тематики,</w:t>
            </w:r>
            <w:r w:rsidRPr="00005DA0">
              <w:rPr>
                <w:color w:val="000000"/>
                <w:spacing w:val="15"/>
                <w:w w:val="115"/>
                <w:sz w:val="20"/>
                <w:szCs w:val="20"/>
              </w:rPr>
              <w:t xml:space="preserve"> </w:t>
            </w:r>
            <w:r w:rsidRPr="00005DA0">
              <w:rPr>
                <w:color w:val="000000"/>
                <w:w w:val="115"/>
                <w:sz w:val="20"/>
                <w:szCs w:val="20"/>
              </w:rPr>
              <w:t>проблематики</w:t>
            </w:r>
            <w:r w:rsidRPr="00005DA0">
              <w:rPr>
                <w:color w:val="000000"/>
                <w:spacing w:val="-49"/>
                <w:w w:val="115"/>
                <w:sz w:val="20"/>
                <w:szCs w:val="20"/>
              </w:rPr>
              <w:t xml:space="preserve"> </w:t>
            </w:r>
            <w:r w:rsidRPr="00005DA0">
              <w:rPr>
                <w:color w:val="000000"/>
                <w:w w:val="115"/>
                <w:sz w:val="20"/>
                <w:szCs w:val="20"/>
              </w:rPr>
              <w:t>и</w:t>
            </w:r>
            <w:r w:rsidRPr="00005DA0">
              <w:rPr>
                <w:color w:val="000000"/>
                <w:spacing w:val="-6"/>
                <w:w w:val="115"/>
                <w:sz w:val="20"/>
                <w:szCs w:val="20"/>
              </w:rPr>
              <w:t xml:space="preserve"> </w:t>
            </w:r>
            <w:r w:rsidRPr="00005DA0">
              <w:rPr>
                <w:color w:val="000000"/>
                <w:w w:val="115"/>
                <w:sz w:val="20"/>
                <w:szCs w:val="20"/>
              </w:rPr>
              <w:t>художественного</w:t>
            </w:r>
            <w:r w:rsidRPr="00005DA0">
              <w:rPr>
                <w:color w:val="000000"/>
                <w:spacing w:val="-5"/>
                <w:w w:val="115"/>
                <w:sz w:val="20"/>
                <w:szCs w:val="20"/>
              </w:rPr>
              <w:t xml:space="preserve"> </w:t>
            </w:r>
            <w:r w:rsidRPr="00005DA0">
              <w:rPr>
                <w:color w:val="000000"/>
                <w:w w:val="115"/>
                <w:sz w:val="20"/>
                <w:szCs w:val="20"/>
              </w:rPr>
              <w:t>мира</w:t>
            </w:r>
            <w:r w:rsidRPr="00005DA0">
              <w:rPr>
                <w:color w:val="000000"/>
                <w:spacing w:val="-6"/>
                <w:w w:val="115"/>
                <w:sz w:val="20"/>
                <w:szCs w:val="20"/>
              </w:rPr>
              <w:t xml:space="preserve"> </w:t>
            </w:r>
            <w:r w:rsidRPr="00005DA0">
              <w:rPr>
                <w:color w:val="000000"/>
                <w:w w:val="115"/>
                <w:sz w:val="20"/>
                <w:szCs w:val="20"/>
              </w:rPr>
              <w:t>произведения.</w:t>
            </w:r>
          </w:p>
          <w:p w14:paraId="3700C4B3"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Выполнять</w:t>
            </w:r>
            <w:r w:rsidRPr="00005DA0">
              <w:rPr>
                <w:color w:val="000000"/>
                <w:spacing w:val="5"/>
                <w:w w:val="115"/>
                <w:sz w:val="20"/>
                <w:szCs w:val="20"/>
              </w:rPr>
              <w:t xml:space="preserve"> </w:t>
            </w:r>
            <w:r w:rsidRPr="00005DA0">
              <w:rPr>
                <w:color w:val="000000"/>
                <w:w w:val="115"/>
                <w:sz w:val="20"/>
                <w:szCs w:val="20"/>
              </w:rPr>
              <w:t>творческие</w:t>
            </w:r>
            <w:r w:rsidRPr="00005DA0">
              <w:rPr>
                <w:color w:val="000000"/>
                <w:spacing w:val="5"/>
                <w:w w:val="115"/>
                <w:sz w:val="20"/>
                <w:szCs w:val="20"/>
              </w:rPr>
              <w:t xml:space="preserve"> </w:t>
            </w:r>
            <w:r w:rsidRPr="00005DA0">
              <w:rPr>
                <w:color w:val="000000"/>
                <w:w w:val="115"/>
                <w:sz w:val="20"/>
                <w:szCs w:val="20"/>
              </w:rPr>
              <w:t>работы</w:t>
            </w:r>
            <w:r w:rsidRPr="00005DA0">
              <w:rPr>
                <w:color w:val="000000"/>
                <w:spacing w:val="5"/>
                <w:w w:val="115"/>
                <w:sz w:val="20"/>
                <w:szCs w:val="20"/>
              </w:rPr>
              <w:t xml:space="preserve"> </w:t>
            </w:r>
            <w:r w:rsidRPr="00005DA0">
              <w:rPr>
                <w:color w:val="000000"/>
                <w:w w:val="115"/>
                <w:sz w:val="20"/>
                <w:szCs w:val="20"/>
              </w:rPr>
              <w:t>в</w:t>
            </w:r>
            <w:r w:rsidRPr="00005DA0">
              <w:rPr>
                <w:color w:val="000000"/>
                <w:spacing w:val="6"/>
                <w:w w:val="115"/>
                <w:sz w:val="20"/>
                <w:szCs w:val="20"/>
              </w:rPr>
              <w:t xml:space="preserve"> </w:t>
            </w:r>
            <w:r w:rsidRPr="00005DA0">
              <w:rPr>
                <w:color w:val="000000"/>
                <w:w w:val="115"/>
                <w:sz w:val="20"/>
                <w:szCs w:val="20"/>
              </w:rPr>
              <w:t>жанре</w:t>
            </w:r>
            <w:r w:rsidRPr="00005DA0">
              <w:rPr>
                <w:color w:val="000000"/>
                <w:spacing w:val="5"/>
                <w:w w:val="115"/>
                <w:sz w:val="20"/>
                <w:szCs w:val="20"/>
              </w:rPr>
              <w:t xml:space="preserve"> </w:t>
            </w:r>
            <w:r w:rsidRPr="00005DA0">
              <w:rPr>
                <w:color w:val="000000"/>
                <w:w w:val="115"/>
                <w:sz w:val="20"/>
                <w:szCs w:val="20"/>
              </w:rPr>
              <w:t>стилиза</w:t>
            </w:r>
            <w:r w:rsidRPr="00005DA0">
              <w:rPr>
                <w:color w:val="000000"/>
                <w:w w:val="120"/>
                <w:sz w:val="20"/>
                <w:szCs w:val="20"/>
              </w:rPr>
              <w:t>ции.</w:t>
            </w:r>
          </w:p>
        </w:tc>
      </w:tr>
      <w:tr w:rsidR="00005DA0" w:rsidRPr="00005DA0" w14:paraId="4718C3C7" w14:textId="77777777" w:rsidTr="00DA4997">
        <w:trPr>
          <w:trHeight w:val="563"/>
        </w:trPr>
        <w:tc>
          <w:tcPr>
            <w:tcW w:w="1928" w:type="dxa"/>
          </w:tcPr>
          <w:p w14:paraId="5753C2FE" w14:textId="77777777" w:rsidR="005B2FBF" w:rsidRPr="00005DA0" w:rsidRDefault="00005DA0" w:rsidP="0027773B">
            <w:pPr>
              <w:pStyle w:val="TableParagraph"/>
              <w:ind w:left="0"/>
              <w:jc w:val="center"/>
              <w:rPr>
                <w:b/>
                <w:color w:val="000000"/>
                <w:sz w:val="20"/>
                <w:szCs w:val="20"/>
              </w:rPr>
            </w:pPr>
            <w:r w:rsidRPr="00005DA0">
              <w:rPr>
                <w:b/>
                <w:color w:val="000000"/>
                <w:spacing w:val="-2"/>
                <w:w w:val="110"/>
                <w:sz w:val="20"/>
                <w:szCs w:val="20"/>
              </w:rPr>
              <w:lastRenderedPageBreak/>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436C77E5" w14:textId="77777777" w:rsidR="005B2FBF" w:rsidRPr="00005DA0" w:rsidRDefault="00005DA0" w:rsidP="0027773B">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33405C11" w14:textId="77777777" w:rsidR="005B2FBF" w:rsidRPr="00005DA0" w:rsidRDefault="00005DA0" w:rsidP="0027773B">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005DA0" w:rsidRPr="00005DA0" w14:paraId="7063AA8E" w14:textId="77777777" w:rsidTr="00DA4997">
        <w:trPr>
          <w:trHeight w:val="2936"/>
        </w:trPr>
        <w:tc>
          <w:tcPr>
            <w:tcW w:w="1928" w:type="dxa"/>
            <w:vMerge w:val="restart"/>
            <w:tcBorders>
              <w:left w:val="single" w:sz="6" w:space="0" w:color="000000"/>
              <w:bottom w:val="single" w:sz="6" w:space="0" w:color="000000"/>
              <w:right w:val="single" w:sz="6" w:space="0" w:color="000000"/>
            </w:tcBorders>
          </w:tcPr>
          <w:p w14:paraId="1C1B8DB3" w14:textId="77777777" w:rsidR="005B2FBF" w:rsidRPr="009546BC" w:rsidRDefault="00005DA0" w:rsidP="009546BC">
            <w:pPr>
              <w:jc w:val="center"/>
              <w:rPr>
                <w:sz w:val="20"/>
              </w:rPr>
            </w:pPr>
            <w:r w:rsidRPr="009546BC">
              <w:rPr>
                <w:sz w:val="20"/>
              </w:rPr>
              <w:t>Литература XVIII века (6 ч)</w:t>
            </w:r>
          </w:p>
        </w:tc>
        <w:tc>
          <w:tcPr>
            <w:tcW w:w="3175" w:type="dxa"/>
          </w:tcPr>
          <w:p w14:paraId="6817CEC9" w14:textId="77777777" w:rsidR="005B2FBF" w:rsidRPr="009546BC" w:rsidRDefault="00005DA0" w:rsidP="009546BC">
            <w:pPr>
              <w:jc w:val="center"/>
              <w:rPr>
                <w:sz w:val="20"/>
              </w:rPr>
            </w:pPr>
            <w:r w:rsidRPr="009546BC">
              <w:rPr>
                <w:sz w:val="20"/>
              </w:rPr>
              <w:t>М. В. Ломоносов. «Ода на день восшествия на Всероссийский престол Ея Ве</w:t>
            </w:r>
            <w:r w:rsidR="009546BC" w:rsidRPr="009546BC">
              <w:rPr>
                <w:sz w:val="20"/>
              </w:rPr>
              <w:t>личества Госуда</w:t>
            </w:r>
            <w:r w:rsidRPr="009546BC">
              <w:rPr>
                <w:sz w:val="20"/>
              </w:rPr>
              <w:t>рыни Императрицы Елисаветы Петровны 1747 года» и другие стихотворения (по выбору) (2 ч)</w:t>
            </w:r>
          </w:p>
        </w:tc>
        <w:tc>
          <w:tcPr>
            <w:tcW w:w="5046" w:type="dxa"/>
            <w:tcBorders>
              <w:bottom w:val="single" w:sz="6" w:space="0" w:color="000000"/>
            </w:tcBorders>
          </w:tcPr>
          <w:p w14:paraId="7464EF26" w14:textId="77777777" w:rsidR="005B2FBF" w:rsidRPr="009546BC" w:rsidRDefault="00005DA0" w:rsidP="009546BC">
            <w:pPr>
              <w:jc w:val="center"/>
              <w:rPr>
                <w:sz w:val="20"/>
              </w:rPr>
            </w:pPr>
            <w:r w:rsidRPr="009546BC">
              <w:rPr>
                <w:sz w:val="20"/>
              </w:rPr>
              <w:t xml:space="preserve">Составлять план и тезисы статьи учебника. </w:t>
            </w:r>
            <w:r w:rsidR="009546BC" w:rsidRPr="009546BC">
              <w:rPr>
                <w:sz w:val="20"/>
              </w:rPr>
              <w:t>Вырази</w:t>
            </w:r>
            <w:r w:rsidRPr="009546BC">
              <w:rPr>
                <w:sz w:val="20"/>
              </w:rPr>
              <w:t>тельно читать, в том числе наизусть. Составлять лексические и историко-культурные комментарии. Характеризовать героиню произведения.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Анализировать произведение с учётом его жанровых особенностей. Выполнять творческие работы в жанре стилизации. Осуществлять самостоятельный поиск</w:t>
            </w:r>
          </w:p>
          <w:p w14:paraId="5F3787DA" w14:textId="77777777" w:rsidR="005B2FBF" w:rsidRPr="009546BC" w:rsidRDefault="00005DA0" w:rsidP="009546BC">
            <w:pPr>
              <w:jc w:val="center"/>
              <w:rPr>
                <w:sz w:val="20"/>
              </w:rPr>
            </w:pPr>
            <w:r w:rsidRPr="009546BC">
              <w:rPr>
                <w:sz w:val="20"/>
              </w:rPr>
              <w:t xml:space="preserve">и отбор информации для монологических </w:t>
            </w:r>
            <w:r w:rsidR="009546BC" w:rsidRPr="009546BC">
              <w:rPr>
                <w:sz w:val="20"/>
              </w:rPr>
              <w:t>высказыва</w:t>
            </w:r>
            <w:r w:rsidRPr="009546BC">
              <w:rPr>
                <w:sz w:val="20"/>
              </w:rPr>
              <w:t>ний с использованием различных источников, в том числе справочной литературы и ресурсов Интернета.</w:t>
            </w:r>
          </w:p>
        </w:tc>
      </w:tr>
      <w:tr w:rsidR="00005DA0" w:rsidRPr="00005DA0" w14:paraId="7A54C15D" w14:textId="77777777" w:rsidTr="00DA4997">
        <w:trPr>
          <w:trHeight w:val="2534"/>
        </w:trPr>
        <w:tc>
          <w:tcPr>
            <w:tcW w:w="1928" w:type="dxa"/>
            <w:vMerge/>
            <w:tcBorders>
              <w:top w:val="nil"/>
              <w:left w:val="single" w:sz="6" w:space="0" w:color="000000"/>
              <w:bottom w:val="single" w:sz="6" w:space="0" w:color="000000"/>
              <w:right w:val="single" w:sz="6" w:space="0" w:color="000000"/>
            </w:tcBorders>
          </w:tcPr>
          <w:p w14:paraId="3A930D29" w14:textId="77777777" w:rsidR="005B2FBF" w:rsidRPr="009546BC" w:rsidRDefault="005B2FBF" w:rsidP="009546BC">
            <w:pPr>
              <w:jc w:val="center"/>
              <w:rPr>
                <w:sz w:val="20"/>
              </w:rPr>
            </w:pPr>
          </w:p>
        </w:tc>
        <w:tc>
          <w:tcPr>
            <w:tcW w:w="3175" w:type="dxa"/>
            <w:tcBorders>
              <w:bottom w:val="single" w:sz="6" w:space="0" w:color="000000"/>
            </w:tcBorders>
          </w:tcPr>
          <w:p w14:paraId="366CB63C" w14:textId="77777777" w:rsidR="005B2FBF" w:rsidRPr="009546BC" w:rsidRDefault="00005DA0" w:rsidP="009546BC">
            <w:pPr>
              <w:jc w:val="center"/>
              <w:rPr>
                <w:sz w:val="20"/>
              </w:rPr>
            </w:pPr>
            <w:r w:rsidRPr="009546BC">
              <w:rPr>
                <w:sz w:val="20"/>
              </w:rPr>
              <w:t>Г. Р. Державин.</w:t>
            </w:r>
          </w:p>
          <w:p w14:paraId="0397FB8F" w14:textId="77777777" w:rsidR="005B2FBF" w:rsidRPr="009546BC" w:rsidRDefault="00005DA0" w:rsidP="009546BC">
            <w:pPr>
              <w:jc w:val="center"/>
              <w:rPr>
                <w:sz w:val="20"/>
              </w:rPr>
            </w:pPr>
            <w:r w:rsidRPr="009546BC">
              <w:rPr>
                <w:sz w:val="20"/>
              </w:rPr>
              <w:t>Стихотворения (два по выбору).</w:t>
            </w:r>
          </w:p>
          <w:p w14:paraId="789A55AB" w14:textId="77777777" w:rsidR="005B2FBF" w:rsidRPr="009546BC" w:rsidRDefault="00005DA0" w:rsidP="009546BC">
            <w:pPr>
              <w:jc w:val="center"/>
              <w:rPr>
                <w:sz w:val="20"/>
              </w:rPr>
            </w:pPr>
            <w:r w:rsidRPr="009546BC">
              <w:rPr>
                <w:sz w:val="20"/>
              </w:rPr>
              <w:t>Например, «Властителям</w:t>
            </w:r>
          </w:p>
          <w:p w14:paraId="53D56E37" w14:textId="77777777" w:rsidR="005B2FBF" w:rsidRPr="009546BC" w:rsidRDefault="00005DA0" w:rsidP="009546BC">
            <w:pPr>
              <w:jc w:val="center"/>
              <w:rPr>
                <w:sz w:val="20"/>
              </w:rPr>
            </w:pPr>
            <w:r w:rsidRPr="009546BC">
              <w:rPr>
                <w:sz w:val="20"/>
              </w:rPr>
              <w:t>и судиям», «Памятник» и др. (2 ч)</w:t>
            </w:r>
          </w:p>
        </w:tc>
        <w:tc>
          <w:tcPr>
            <w:tcW w:w="5046" w:type="dxa"/>
            <w:tcBorders>
              <w:top w:val="single" w:sz="6" w:space="0" w:color="000000"/>
              <w:bottom w:val="single" w:sz="6" w:space="0" w:color="000000"/>
            </w:tcBorders>
          </w:tcPr>
          <w:p w14:paraId="3DF21FCD" w14:textId="77777777" w:rsidR="005B2FBF" w:rsidRPr="009546BC" w:rsidRDefault="00005DA0" w:rsidP="009546BC">
            <w:pPr>
              <w:jc w:val="center"/>
              <w:rPr>
                <w:sz w:val="20"/>
              </w:rPr>
            </w:pPr>
            <w:r w:rsidRPr="009546BC">
              <w:rPr>
                <w:sz w:val="20"/>
              </w:rPr>
              <w:t xml:space="preserve">Конспектировать лекцию учителя. Составлять тезисы статьи учебника. Подбирать и обобщать материалы о поэте с использованием справочной литературы и ресурсов Интернета. Выразительно читать стихотворения, в том числе наизусть. </w:t>
            </w:r>
            <w:r w:rsidR="009546BC" w:rsidRPr="009546BC">
              <w:rPr>
                <w:sz w:val="20"/>
              </w:rPr>
              <w:t>Состав</w:t>
            </w:r>
            <w:r w:rsidRPr="009546BC">
              <w:rPr>
                <w:sz w:val="20"/>
              </w:rPr>
              <w:t xml:space="preserve">лять лексические и историко-культурные </w:t>
            </w:r>
            <w:r w:rsidR="009546BC" w:rsidRPr="009546BC">
              <w:rPr>
                <w:sz w:val="20"/>
              </w:rPr>
              <w:t>коммента</w:t>
            </w:r>
            <w:r w:rsidRPr="009546BC">
              <w:rPr>
                <w:sz w:val="20"/>
              </w:rPr>
              <w:t>рии. Устно или письменно отвечать на вопрос.</w:t>
            </w:r>
          </w:p>
          <w:p w14:paraId="0CBAE3ED" w14:textId="77777777" w:rsidR="005B2FBF" w:rsidRPr="009546BC" w:rsidRDefault="00005DA0" w:rsidP="009546BC">
            <w:pPr>
              <w:jc w:val="center"/>
              <w:rPr>
                <w:sz w:val="20"/>
              </w:rPr>
            </w:pPr>
            <w:r w:rsidRPr="009546BC">
              <w:rPr>
                <w:sz w:val="20"/>
              </w:rPr>
              <w:t>Участвовать в коллективном диалоге. Выявлять в произведении черты литературного направления. Анализировать произведение с учётом его жанровых особенностей.</w:t>
            </w:r>
          </w:p>
          <w:p w14:paraId="78C6B683" w14:textId="77777777" w:rsidR="005B2FBF" w:rsidRPr="009546BC" w:rsidRDefault="00005DA0" w:rsidP="009546BC">
            <w:pPr>
              <w:jc w:val="center"/>
              <w:rPr>
                <w:sz w:val="20"/>
              </w:rPr>
            </w:pPr>
            <w:r w:rsidRPr="009546BC">
              <w:rPr>
                <w:sz w:val="20"/>
              </w:rPr>
              <w:t>Участвовать в подготовке коллективного проекта.</w:t>
            </w:r>
          </w:p>
        </w:tc>
      </w:tr>
      <w:tr w:rsidR="00005DA0" w:rsidRPr="00005DA0" w14:paraId="01BA4DB0" w14:textId="77777777" w:rsidTr="00DA4997">
        <w:trPr>
          <w:trHeight w:val="835"/>
        </w:trPr>
        <w:tc>
          <w:tcPr>
            <w:tcW w:w="1928" w:type="dxa"/>
            <w:tcBorders>
              <w:left w:val="single" w:sz="6" w:space="0" w:color="000000"/>
            </w:tcBorders>
          </w:tcPr>
          <w:p w14:paraId="208AFDB4" w14:textId="77777777" w:rsidR="005B2FBF" w:rsidRPr="00005DA0" w:rsidRDefault="005B2FBF" w:rsidP="0027773B">
            <w:pPr>
              <w:pStyle w:val="TableParagraph"/>
              <w:ind w:left="0"/>
              <w:jc w:val="center"/>
              <w:rPr>
                <w:color w:val="000000"/>
                <w:sz w:val="20"/>
                <w:szCs w:val="20"/>
              </w:rPr>
            </w:pPr>
          </w:p>
        </w:tc>
        <w:tc>
          <w:tcPr>
            <w:tcW w:w="3175" w:type="dxa"/>
          </w:tcPr>
          <w:p w14:paraId="0F33B20B"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Н.</w:t>
            </w:r>
            <w:r w:rsidRPr="00005DA0">
              <w:rPr>
                <w:color w:val="000000"/>
                <w:spacing w:val="4"/>
                <w:w w:val="115"/>
                <w:sz w:val="20"/>
                <w:szCs w:val="20"/>
              </w:rPr>
              <w:t xml:space="preserve"> </w:t>
            </w:r>
            <w:r w:rsidRPr="00005DA0">
              <w:rPr>
                <w:color w:val="000000"/>
                <w:w w:val="115"/>
                <w:sz w:val="20"/>
                <w:szCs w:val="20"/>
              </w:rPr>
              <w:t>М.</w:t>
            </w:r>
            <w:r w:rsidRPr="00005DA0">
              <w:rPr>
                <w:color w:val="000000"/>
                <w:spacing w:val="5"/>
                <w:w w:val="115"/>
                <w:sz w:val="20"/>
                <w:szCs w:val="20"/>
              </w:rPr>
              <w:t xml:space="preserve"> </w:t>
            </w:r>
            <w:r w:rsidRPr="00005DA0">
              <w:rPr>
                <w:color w:val="000000"/>
                <w:w w:val="115"/>
                <w:sz w:val="20"/>
                <w:szCs w:val="20"/>
              </w:rPr>
              <w:t>Карамзин.</w:t>
            </w:r>
            <w:r w:rsidRPr="00005DA0">
              <w:rPr>
                <w:color w:val="000000"/>
                <w:spacing w:val="4"/>
                <w:w w:val="115"/>
                <w:sz w:val="20"/>
                <w:szCs w:val="20"/>
              </w:rPr>
              <w:t xml:space="preserve"> </w:t>
            </w:r>
            <w:r w:rsidRPr="00005DA0">
              <w:rPr>
                <w:color w:val="000000"/>
                <w:w w:val="115"/>
                <w:sz w:val="20"/>
                <w:szCs w:val="20"/>
              </w:rPr>
              <w:t>Повесть</w:t>
            </w:r>
          </w:p>
          <w:p w14:paraId="4D4206B1"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«Бедная</w:t>
            </w:r>
            <w:r w:rsidRPr="00005DA0">
              <w:rPr>
                <w:color w:val="000000"/>
                <w:spacing w:val="4"/>
                <w:w w:val="115"/>
                <w:sz w:val="20"/>
                <w:szCs w:val="20"/>
              </w:rPr>
              <w:t xml:space="preserve"> </w:t>
            </w:r>
            <w:r w:rsidRPr="00005DA0">
              <w:rPr>
                <w:color w:val="000000"/>
                <w:w w:val="115"/>
                <w:sz w:val="20"/>
                <w:szCs w:val="20"/>
              </w:rPr>
              <w:t>Лиза»</w:t>
            </w:r>
            <w:r w:rsidRPr="00005DA0">
              <w:rPr>
                <w:color w:val="000000"/>
                <w:spacing w:val="4"/>
                <w:w w:val="115"/>
                <w:sz w:val="20"/>
                <w:szCs w:val="20"/>
              </w:rPr>
              <w:t xml:space="preserve"> </w:t>
            </w:r>
            <w:r w:rsidRPr="00005DA0">
              <w:rPr>
                <w:color w:val="000000"/>
                <w:w w:val="115"/>
                <w:sz w:val="20"/>
                <w:szCs w:val="20"/>
              </w:rPr>
              <w:t>(2</w:t>
            </w:r>
            <w:r w:rsidRPr="00005DA0">
              <w:rPr>
                <w:color w:val="000000"/>
                <w:spacing w:val="5"/>
                <w:w w:val="115"/>
                <w:sz w:val="20"/>
                <w:szCs w:val="20"/>
              </w:rPr>
              <w:t xml:space="preserve"> </w:t>
            </w:r>
            <w:r w:rsidRPr="00005DA0">
              <w:rPr>
                <w:color w:val="000000"/>
                <w:w w:val="115"/>
                <w:sz w:val="20"/>
                <w:szCs w:val="20"/>
              </w:rPr>
              <w:t>ч)</w:t>
            </w:r>
          </w:p>
        </w:tc>
        <w:tc>
          <w:tcPr>
            <w:tcW w:w="5046" w:type="dxa"/>
            <w:tcBorders>
              <w:bottom w:val="single" w:sz="6" w:space="0" w:color="000000"/>
            </w:tcBorders>
          </w:tcPr>
          <w:p w14:paraId="7907A511"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Конспектировать лекцию учителя или статью</w:t>
            </w:r>
            <w:r w:rsidRPr="00005DA0">
              <w:rPr>
                <w:color w:val="000000"/>
                <w:spacing w:val="1"/>
                <w:w w:val="115"/>
                <w:sz w:val="20"/>
                <w:szCs w:val="20"/>
              </w:rPr>
              <w:t xml:space="preserve"> </w:t>
            </w:r>
            <w:r w:rsidRPr="00005DA0">
              <w:rPr>
                <w:color w:val="000000"/>
                <w:w w:val="115"/>
                <w:sz w:val="20"/>
                <w:szCs w:val="20"/>
              </w:rPr>
              <w:t>учебника, составлять</w:t>
            </w:r>
            <w:r w:rsidRPr="00005DA0">
              <w:rPr>
                <w:color w:val="000000"/>
                <w:spacing w:val="1"/>
                <w:w w:val="115"/>
                <w:sz w:val="20"/>
                <w:szCs w:val="20"/>
              </w:rPr>
              <w:t xml:space="preserve"> </w:t>
            </w:r>
            <w:r w:rsidRPr="00005DA0">
              <w:rPr>
                <w:color w:val="000000"/>
                <w:w w:val="115"/>
                <w:sz w:val="20"/>
                <w:szCs w:val="20"/>
              </w:rPr>
              <w:t>её план.</w:t>
            </w:r>
            <w:r w:rsidRPr="00005DA0">
              <w:rPr>
                <w:color w:val="000000"/>
                <w:spacing w:val="1"/>
                <w:w w:val="115"/>
                <w:sz w:val="20"/>
                <w:szCs w:val="20"/>
              </w:rPr>
              <w:t xml:space="preserve"> </w:t>
            </w:r>
            <w:r w:rsidRPr="00005DA0">
              <w:rPr>
                <w:color w:val="000000"/>
                <w:w w:val="115"/>
                <w:sz w:val="20"/>
                <w:szCs w:val="20"/>
              </w:rPr>
              <w:t>Подбирать и</w:t>
            </w:r>
            <w:r w:rsidRPr="00005DA0">
              <w:rPr>
                <w:color w:val="000000"/>
                <w:spacing w:val="1"/>
                <w:w w:val="115"/>
                <w:sz w:val="20"/>
                <w:szCs w:val="20"/>
              </w:rPr>
              <w:t xml:space="preserve"> </w:t>
            </w:r>
            <w:r w:rsidRPr="00005DA0">
              <w:rPr>
                <w:color w:val="000000"/>
                <w:w w:val="115"/>
                <w:sz w:val="20"/>
                <w:szCs w:val="20"/>
              </w:rPr>
              <w:t>обобщать</w:t>
            </w:r>
            <w:r w:rsidRPr="00005DA0">
              <w:rPr>
                <w:color w:val="000000"/>
                <w:spacing w:val="-49"/>
                <w:w w:val="115"/>
                <w:sz w:val="20"/>
                <w:szCs w:val="20"/>
              </w:rPr>
              <w:t xml:space="preserve"> </w:t>
            </w:r>
            <w:r w:rsidRPr="00005DA0">
              <w:rPr>
                <w:color w:val="000000"/>
                <w:w w:val="115"/>
                <w:sz w:val="20"/>
                <w:szCs w:val="20"/>
              </w:rPr>
              <w:t>материалы о</w:t>
            </w:r>
            <w:r w:rsidRPr="00005DA0">
              <w:rPr>
                <w:color w:val="000000"/>
                <w:spacing w:val="1"/>
                <w:w w:val="115"/>
                <w:sz w:val="20"/>
                <w:szCs w:val="20"/>
              </w:rPr>
              <w:t xml:space="preserve"> </w:t>
            </w:r>
            <w:r w:rsidRPr="00005DA0">
              <w:rPr>
                <w:color w:val="000000"/>
                <w:w w:val="115"/>
                <w:sz w:val="20"/>
                <w:szCs w:val="20"/>
              </w:rPr>
              <w:t>писателе</w:t>
            </w:r>
            <w:r w:rsidRPr="00005DA0">
              <w:rPr>
                <w:color w:val="000000"/>
                <w:spacing w:val="1"/>
                <w:w w:val="115"/>
                <w:sz w:val="20"/>
                <w:szCs w:val="20"/>
              </w:rPr>
              <w:t xml:space="preserve"> </w:t>
            </w:r>
            <w:r w:rsidRPr="00005DA0">
              <w:rPr>
                <w:color w:val="000000"/>
                <w:w w:val="115"/>
                <w:sz w:val="20"/>
                <w:szCs w:val="20"/>
              </w:rPr>
              <w:t>с использованием</w:t>
            </w:r>
            <w:r w:rsidRPr="00005DA0">
              <w:rPr>
                <w:color w:val="000000"/>
                <w:spacing w:val="1"/>
                <w:w w:val="115"/>
                <w:sz w:val="20"/>
                <w:szCs w:val="20"/>
              </w:rPr>
              <w:t xml:space="preserve"> </w:t>
            </w:r>
            <w:r w:rsidRPr="00005DA0">
              <w:rPr>
                <w:color w:val="000000"/>
                <w:w w:val="115"/>
                <w:sz w:val="20"/>
                <w:szCs w:val="20"/>
              </w:rPr>
              <w:t>справочной</w:t>
            </w:r>
            <w:r w:rsidRPr="00005DA0">
              <w:rPr>
                <w:color w:val="000000"/>
                <w:spacing w:val="1"/>
                <w:w w:val="115"/>
                <w:sz w:val="20"/>
                <w:szCs w:val="20"/>
              </w:rPr>
              <w:t xml:space="preserve"> </w:t>
            </w:r>
            <w:r w:rsidRPr="00005DA0">
              <w:rPr>
                <w:color w:val="000000"/>
                <w:w w:val="115"/>
                <w:sz w:val="20"/>
                <w:szCs w:val="20"/>
              </w:rPr>
              <w:t>литературы и ресурсов Интернета. Выразительно</w:t>
            </w:r>
            <w:r w:rsidRPr="00005DA0">
              <w:rPr>
                <w:color w:val="000000"/>
                <w:spacing w:val="1"/>
                <w:w w:val="115"/>
                <w:sz w:val="20"/>
                <w:szCs w:val="20"/>
              </w:rPr>
              <w:t xml:space="preserve"> </w:t>
            </w:r>
            <w:r w:rsidRPr="00005DA0">
              <w:rPr>
                <w:color w:val="000000"/>
                <w:w w:val="115"/>
                <w:sz w:val="20"/>
                <w:szCs w:val="20"/>
              </w:rPr>
              <w:t>читать</w:t>
            </w:r>
            <w:r w:rsidRPr="00005DA0">
              <w:rPr>
                <w:color w:val="000000"/>
                <w:spacing w:val="-3"/>
                <w:w w:val="115"/>
                <w:sz w:val="20"/>
                <w:szCs w:val="20"/>
              </w:rPr>
              <w:t xml:space="preserve"> </w:t>
            </w:r>
            <w:r w:rsidRPr="00005DA0">
              <w:rPr>
                <w:color w:val="000000"/>
                <w:w w:val="115"/>
                <w:sz w:val="20"/>
                <w:szCs w:val="20"/>
              </w:rPr>
              <w:t>фрагменты</w:t>
            </w:r>
            <w:r w:rsidRPr="00005DA0">
              <w:rPr>
                <w:color w:val="000000"/>
                <w:spacing w:val="-3"/>
                <w:w w:val="115"/>
                <w:sz w:val="20"/>
                <w:szCs w:val="20"/>
              </w:rPr>
              <w:t xml:space="preserve"> </w:t>
            </w:r>
            <w:r w:rsidRPr="00005DA0">
              <w:rPr>
                <w:color w:val="000000"/>
                <w:w w:val="115"/>
                <w:sz w:val="20"/>
                <w:szCs w:val="20"/>
              </w:rPr>
              <w:t>повести,</w:t>
            </w:r>
            <w:r w:rsidRPr="00005DA0">
              <w:rPr>
                <w:color w:val="000000"/>
                <w:spacing w:val="-3"/>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sidRPr="00005DA0">
              <w:rPr>
                <w:color w:val="000000"/>
                <w:w w:val="115"/>
                <w:sz w:val="20"/>
                <w:szCs w:val="20"/>
              </w:rPr>
              <w:t>том</w:t>
            </w:r>
            <w:r w:rsidRPr="00005DA0">
              <w:rPr>
                <w:color w:val="000000"/>
                <w:spacing w:val="-2"/>
                <w:w w:val="115"/>
                <w:sz w:val="20"/>
                <w:szCs w:val="20"/>
              </w:rPr>
              <w:t xml:space="preserve"> </w:t>
            </w:r>
            <w:r w:rsidRPr="00005DA0">
              <w:rPr>
                <w:color w:val="000000"/>
                <w:w w:val="115"/>
                <w:sz w:val="20"/>
                <w:szCs w:val="20"/>
              </w:rPr>
              <w:t>числе</w:t>
            </w:r>
            <w:r w:rsidRPr="00005DA0">
              <w:rPr>
                <w:color w:val="000000"/>
                <w:spacing w:val="-3"/>
                <w:w w:val="115"/>
                <w:sz w:val="20"/>
                <w:szCs w:val="20"/>
              </w:rPr>
              <w:t xml:space="preserve"> </w:t>
            </w:r>
            <w:r w:rsidRPr="00005DA0">
              <w:rPr>
                <w:color w:val="000000"/>
                <w:w w:val="115"/>
                <w:sz w:val="20"/>
                <w:szCs w:val="20"/>
              </w:rPr>
              <w:t>по</w:t>
            </w:r>
            <w:r w:rsidRPr="00005DA0">
              <w:rPr>
                <w:color w:val="000000"/>
                <w:spacing w:val="-3"/>
                <w:w w:val="115"/>
                <w:sz w:val="20"/>
                <w:szCs w:val="20"/>
              </w:rPr>
              <w:t xml:space="preserve"> </w:t>
            </w:r>
            <w:r w:rsidRPr="00005DA0">
              <w:rPr>
                <w:color w:val="000000"/>
                <w:w w:val="115"/>
                <w:sz w:val="20"/>
                <w:szCs w:val="20"/>
              </w:rPr>
              <w:t>ролям.</w:t>
            </w:r>
          </w:p>
          <w:p w14:paraId="3554652D" w14:textId="77777777" w:rsidR="005B2FBF" w:rsidRPr="00005DA0" w:rsidRDefault="00005DA0" w:rsidP="0027773B">
            <w:pPr>
              <w:pStyle w:val="TableParagraph"/>
              <w:ind w:left="0"/>
              <w:jc w:val="center"/>
              <w:rPr>
                <w:color w:val="000000"/>
                <w:sz w:val="20"/>
                <w:szCs w:val="20"/>
              </w:rPr>
            </w:pPr>
            <w:r w:rsidRPr="00005DA0">
              <w:rPr>
                <w:color w:val="000000"/>
                <w:w w:val="115"/>
                <w:sz w:val="20"/>
                <w:szCs w:val="20"/>
              </w:rPr>
              <w:t>Составлять лексические и историко-культурные</w:t>
            </w:r>
            <w:r w:rsidRPr="00005DA0">
              <w:rPr>
                <w:color w:val="000000"/>
                <w:spacing w:val="1"/>
                <w:w w:val="115"/>
                <w:sz w:val="20"/>
                <w:szCs w:val="20"/>
              </w:rPr>
              <w:t xml:space="preserve"> </w:t>
            </w:r>
            <w:r w:rsidRPr="00005DA0">
              <w:rPr>
                <w:color w:val="000000"/>
                <w:w w:val="115"/>
                <w:sz w:val="20"/>
                <w:szCs w:val="20"/>
              </w:rPr>
              <w:t>комментарии. Характеризовать сюжет и героев</w:t>
            </w:r>
            <w:r w:rsidRPr="00005DA0">
              <w:rPr>
                <w:color w:val="000000"/>
                <w:spacing w:val="1"/>
                <w:w w:val="115"/>
                <w:sz w:val="20"/>
                <w:szCs w:val="20"/>
              </w:rPr>
              <w:t xml:space="preserve"> </w:t>
            </w:r>
            <w:r w:rsidRPr="00005DA0">
              <w:rPr>
                <w:color w:val="000000"/>
                <w:w w:val="115"/>
                <w:sz w:val="20"/>
                <w:szCs w:val="20"/>
              </w:rPr>
              <w:t>повести, её идейно-эмоциональное содержание,</w:t>
            </w:r>
            <w:r w:rsidRPr="00005DA0">
              <w:rPr>
                <w:color w:val="000000"/>
                <w:spacing w:val="1"/>
                <w:w w:val="115"/>
                <w:sz w:val="20"/>
                <w:szCs w:val="20"/>
              </w:rPr>
              <w:t xml:space="preserve"> </w:t>
            </w:r>
            <w:r w:rsidRPr="00005DA0">
              <w:rPr>
                <w:color w:val="000000"/>
                <w:w w:val="115"/>
                <w:sz w:val="20"/>
                <w:szCs w:val="20"/>
              </w:rPr>
              <w:t>составлять</w:t>
            </w:r>
            <w:r w:rsidRPr="00005DA0">
              <w:rPr>
                <w:color w:val="000000"/>
                <w:spacing w:val="17"/>
                <w:w w:val="115"/>
                <w:sz w:val="20"/>
                <w:szCs w:val="20"/>
              </w:rPr>
              <w:t xml:space="preserve"> </w:t>
            </w:r>
            <w:r w:rsidRPr="00005DA0">
              <w:rPr>
                <w:color w:val="000000"/>
                <w:w w:val="115"/>
                <w:sz w:val="20"/>
                <w:szCs w:val="20"/>
              </w:rPr>
              <w:t>сравнительные</w:t>
            </w:r>
            <w:r w:rsidRPr="00005DA0">
              <w:rPr>
                <w:color w:val="000000"/>
                <w:spacing w:val="17"/>
                <w:w w:val="115"/>
                <w:sz w:val="20"/>
                <w:szCs w:val="20"/>
              </w:rPr>
              <w:t xml:space="preserve"> </w:t>
            </w:r>
            <w:r w:rsidRPr="00005DA0">
              <w:rPr>
                <w:color w:val="000000"/>
                <w:w w:val="115"/>
                <w:sz w:val="20"/>
                <w:szCs w:val="20"/>
              </w:rPr>
              <w:t>характеристики</w:t>
            </w:r>
            <w:r w:rsidRPr="00005DA0">
              <w:rPr>
                <w:color w:val="000000"/>
                <w:spacing w:val="17"/>
                <w:w w:val="115"/>
                <w:sz w:val="20"/>
                <w:szCs w:val="20"/>
              </w:rPr>
              <w:t xml:space="preserve"> </w:t>
            </w:r>
            <w:r w:rsidR="009546BC">
              <w:rPr>
                <w:color w:val="000000"/>
                <w:w w:val="115"/>
                <w:sz w:val="20"/>
                <w:szCs w:val="20"/>
              </w:rPr>
              <w:t>персона</w:t>
            </w:r>
            <w:r w:rsidRPr="00005DA0">
              <w:rPr>
                <w:color w:val="000000"/>
                <w:w w:val="115"/>
                <w:sz w:val="20"/>
                <w:szCs w:val="20"/>
              </w:rPr>
              <w:t xml:space="preserve">жей, эпизодов и </w:t>
            </w:r>
            <w:r w:rsidR="009546BC">
              <w:rPr>
                <w:color w:val="000000"/>
                <w:w w:val="115"/>
                <w:sz w:val="20"/>
                <w:szCs w:val="20"/>
              </w:rPr>
              <w:t>произведений с занесением инфор</w:t>
            </w:r>
            <w:r w:rsidRPr="00005DA0">
              <w:rPr>
                <w:color w:val="000000"/>
                <w:w w:val="115"/>
                <w:sz w:val="20"/>
                <w:szCs w:val="20"/>
              </w:rPr>
              <w:t>мации в таблицу. Устно или письменно отвечать на</w:t>
            </w:r>
            <w:r w:rsidRPr="00005DA0">
              <w:rPr>
                <w:color w:val="000000"/>
                <w:spacing w:val="1"/>
                <w:w w:val="115"/>
                <w:sz w:val="20"/>
                <w:szCs w:val="20"/>
              </w:rPr>
              <w:t xml:space="preserve"> </w:t>
            </w:r>
            <w:r w:rsidRPr="00005DA0">
              <w:rPr>
                <w:color w:val="000000"/>
                <w:w w:val="115"/>
                <w:sz w:val="20"/>
                <w:szCs w:val="20"/>
              </w:rPr>
              <w:t>вопрос, формулир</w:t>
            </w:r>
            <w:r w:rsidR="009546BC">
              <w:rPr>
                <w:color w:val="000000"/>
                <w:w w:val="115"/>
                <w:sz w:val="20"/>
                <w:szCs w:val="20"/>
              </w:rPr>
              <w:t xml:space="preserve">овать </w:t>
            </w:r>
            <w:r w:rsidR="009546BC">
              <w:rPr>
                <w:color w:val="000000"/>
                <w:w w:val="115"/>
                <w:sz w:val="20"/>
                <w:szCs w:val="20"/>
              </w:rPr>
              <w:lastRenderedPageBreak/>
              <w:t>вопросы к тексту самостоя</w:t>
            </w:r>
            <w:r w:rsidRPr="00005DA0">
              <w:rPr>
                <w:color w:val="000000"/>
                <w:w w:val="115"/>
                <w:sz w:val="20"/>
                <w:szCs w:val="20"/>
              </w:rPr>
              <w:t>тельно. Работать со словарём литературоведческих</w:t>
            </w:r>
            <w:r w:rsidRPr="00005DA0">
              <w:rPr>
                <w:color w:val="000000"/>
                <w:spacing w:val="1"/>
                <w:w w:val="115"/>
                <w:sz w:val="20"/>
                <w:szCs w:val="20"/>
              </w:rPr>
              <w:t xml:space="preserve"> </w:t>
            </w:r>
            <w:r w:rsidRPr="00005DA0">
              <w:rPr>
                <w:color w:val="000000"/>
                <w:w w:val="115"/>
                <w:sz w:val="20"/>
                <w:szCs w:val="20"/>
              </w:rPr>
              <w:t>терминов.</w:t>
            </w:r>
            <w:r w:rsidRPr="00005DA0">
              <w:rPr>
                <w:color w:val="000000"/>
                <w:spacing w:val="14"/>
                <w:w w:val="115"/>
                <w:sz w:val="20"/>
                <w:szCs w:val="20"/>
              </w:rPr>
              <w:t xml:space="preserve"> </w:t>
            </w:r>
            <w:r w:rsidRPr="00005DA0">
              <w:rPr>
                <w:color w:val="000000"/>
                <w:w w:val="115"/>
                <w:sz w:val="20"/>
                <w:szCs w:val="20"/>
              </w:rPr>
              <w:t>Выявлять</w:t>
            </w:r>
            <w:r w:rsidRPr="00005DA0">
              <w:rPr>
                <w:color w:val="000000"/>
                <w:spacing w:val="15"/>
                <w:w w:val="115"/>
                <w:sz w:val="20"/>
                <w:szCs w:val="20"/>
              </w:rPr>
              <w:t xml:space="preserve"> </w:t>
            </w:r>
            <w:r w:rsidRPr="00005DA0">
              <w:rPr>
                <w:color w:val="000000"/>
                <w:w w:val="115"/>
                <w:sz w:val="20"/>
                <w:szCs w:val="20"/>
              </w:rPr>
              <w:t>черты</w:t>
            </w:r>
            <w:r w:rsidRPr="00005DA0">
              <w:rPr>
                <w:color w:val="000000"/>
                <w:spacing w:val="15"/>
                <w:w w:val="115"/>
                <w:sz w:val="20"/>
                <w:szCs w:val="20"/>
              </w:rPr>
              <w:t xml:space="preserve"> </w:t>
            </w:r>
            <w:r w:rsidRPr="00005DA0">
              <w:rPr>
                <w:color w:val="000000"/>
                <w:w w:val="115"/>
                <w:sz w:val="20"/>
                <w:szCs w:val="20"/>
              </w:rPr>
              <w:t>литературного</w:t>
            </w:r>
            <w:r w:rsidRPr="00005DA0">
              <w:rPr>
                <w:color w:val="000000"/>
                <w:spacing w:val="15"/>
                <w:w w:val="115"/>
                <w:sz w:val="20"/>
                <w:szCs w:val="20"/>
              </w:rPr>
              <w:t xml:space="preserve"> </w:t>
            </w:r>
            <w:r w:rsidR="009546BC">
              <w:rPr>
                <w:color w:val="000000"/>
                <w:w w:val="115"/>
                <w:sz w:val="20"/>
                <w:szCs w:val="20"/>
              </w:rPr>
              <w:t>направле</w:t>
            </w:r>
            <w:r w:rsidRPr="00005DA0">
              <w:rPr>
                <w:color w:val="000000"/>
                <w:w w:val="115"/>
                <w:sz w:val="20"/>
                <w:szCs w:val="20"/>
              </w:rPr>
              <w:t>ния и анализировать повесть с учётом его идейно-эстетических особенностей. Письменно отвечать на</w:t>
            </w:r>
            <w:r w:rsidRPr="00005DA0">
              <w:rPr>
                <w:color w:val="000000"/>
                <w:spacing w:val="1"/>
                <w:w w:val="115"/>
                <w:sz w:val="20"/>
                <w:szCs w:val="20"/>
              </w:rPr>
              <w:t xml:space="preserve"> </w:t>
            </w:r>
            <w:r w:rsidRPr="00005DA0">
              <w:rPr>
                <w:color w:val="000000"/>
                <w:w w:val="115"/>
                <w:sz w:val="20"/>
                <w:szCs w:val="20"/>
              </w:rPr>
              <w:t>проблемный вопрос, писать</w:t>
            </w:r>
            <w:r w:rsidRPr="00005DA0">
              <w:rPr>
                <w:color w:val="000000"/>
                <w:spacing w:val="1"/>
                <w:w w:val="115"/>
                <w:sz w:val="20"/>
                <w:szCs w:val="20"/>
              </w:rPr>
              <w:t xml:space="preserve"> </w:t>
            </w:r>
            <w:r w:rsidRPr="00005DA0">
              <w:rPr>
                <w:color w:val="000000"/>
                <w:w w:val="115"/>
                <w:sz w:val="20"/>
                <w:szCs w:val="20"/>
              </w:rPr>
              <w:t>сочинение на</w:t>
            </w:r>
            <w:r w:rsidRPr="00005DA0">
              <w:rPr>
                <w:color w:val="000000"/>
                <w:spacing w:val="1"/>
                <w:w w:val="115"/>
                <w:sz w:val="20"/>
                <w:szCs w:val="20"/>
              </w:rPr>
              <w:t xml:space="preserve"> </w:t>
            </w:r>
            <w:r w:rsidR="009546BC">
              <w:rPr>
                <w:color w:val="000000"/>
                <w:w w:val="115"/>
                <w:sz w:val="20"/>
                <w:szCs w:val="20"/>
              </w:rPr>
              <w:t>литератур</w:t>
            </w:r>
            <w:r w:rsidRPr="00005DA0">
              <w:rPr>
                <w:color w:val="000000"/>
                <w:w w:val="115"/>
                <w:sz w:val="20"/>
                <w:szCs w:val="20"/>
              </w:rPr>
              <w:t>ную тему, редактировать собственные письменные</w:t>
            </w:r>
            <w:r w:rsidRPr="00005DA0">
              <w:rPr>
                <w:color w:val="000000"/>
                <w:spacing w:val="1"/>
                <w:w w:val="115"/>
                <w:sz w:val="20"/>
                <w:szCs w:val="20"/>
              </w:rPr>
              <w:t xml:space="preserve"> </w:t>
            </w:r>
            <w:r w:rsidRPr="00005DA0">
              <w:rPr>
                <w:color w:val="000000"/>
                <w:w w:val="115"/>
                <w:sz w:val="20"/>
                <w:szCs w:val="20"/>
              </w:rPr>
              <w:t>высказывания.</w:t>
            </w:r>
          </w:p>
        </w:tc>
      </w:tr>
      <w:tr w:rsidR="009546BC" w:rsidRPr="00005DA0" w14:paraId="45CC6573" w14:textId="77777777" w:rsidTr="00DA4997">
        <w:trPr>
          <w:trHeight w:val="4830"/>
        </w:trPr>
        <w:tc>
          <w:tcPr>
            <w:tcW w:w="1928" w:type="dxa"/>
            <w:tcBorders>
              <w:left w:val="single" w:sz="6" w:space="0" w:color="000000"/>
            </w:tcBorders>
          </w:tcPr>
          <w:p w14:paraId="63430059" w14:textId="77777777" w:rsidR="009546BC" w:rsidRPr="009546BC" w:rsidRDefault="009546BC" w:rsidP="009546BC">
            <w:pPr>
              <w:jc w:val="center"/>
              <w:rPr>
                <w:sz w:val="20"/>
              </w:rPr>
            </w:pPr>
            <w:r w:rsidRPr="009546BC">
              <w:rPr>
                <w:sz w:val="20"/>
              </w:rPr>
              <w:lastRenderedPageBreak/>
              <w:t>Литература первой половины XIX века (49 ч)</w:t>
            </w:r>
          </w:p>
        </w:tc>
        <w:tc>
          <w:tcPr>
            <w:tcW w:w="3175" w:type="dxa"/>
          </w:tcPr>
          <w:p w14:paraId="1C714502" w14:textId="77777777" w:rsidR="009546BC" w:rsidRPr="009546BC" w:rsidRDefault="009546BC" w:rsidP="009546BC">
            <w:pPr>
              <w:jc w:val="center"/>
              <w:rPr>
                <w:sz w:val="20"/>
              </w:rPr>
            </w:pPr>
            <w:r w:rsidRPr="009546BC">
              <w:rPr>
                <w:sz w:val="20"/>
              </w:rPr>
              <w:t>В. А. Жуковский. Баллады, элегии (одна-две по выбору). Например, «Светлана» «Невыразимое», «Море» и др. (3 ч)</w:t>
            </w:r>
          </w:p>
        </w:tc>
        <w:tc>
          <w:tcPr>
            <w:tcW w:w="5046" w:type="dxa"/>
            <w:tcBorders>
              <w:top w:val="single" w:sz="6" w:space="0" w:color="000000"/>
            </w:tcBorders>
          </w:tcPr>
          <w:p w14:paraId="40710CB5" w14:textId="77777777" w:rsidR="009546BC" w:rsidRPr="009546BC" w:rsidRDefault="009546BC" w:rsidP="009546BC">
            <w:pPr>
              <w:jc w:val="center"/>
              <w:rPr>
                <w:sz w:val="20"/>
              </w:rPr>
            </w:pPr>
            <w:r w:rsidRPr="009546BC">
              <w:rPr>
                <w:sz w:val="20"/>
              </w:rPr>
              <w:t>Конспектировать лекцию учителя или статью учебника, составлять её план. Подбирать и обобщать материалы о поэте с использованием справочной литературы и ресурсов Интернета. Выразительно читать лирические тексты, в том числе наизусть.</w:t>
            </w:r>
          </w:p>
          <w:p w14:paraId="4C015152" w14:textId="77777777" w:rsidR="009546BC" w:rsidRPr="009546BC" w:rsidRDefault="009546BC" w:rsidP="009546BC">
            <w:pPr>
              <w:jc w:val="center"/>
              <w:rPr>
                <w:sz w:val="20"/>
              </w:rPr>
            </w:pPr>
            <w:r w:rsidRPr="009546BC">
              <w:rPr>
                <w:sz w:val="20"/>
              </w:rPr>
              <w:t>Составлять лексические и историко-культурные комментарии, используя разные источники информации.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Анализировать лирические тексты по вопросам учителя и самостоятельно,</w:t>
            </w:r>
          </w:p>
          <w:p w14:paraId="6999A143" w14:textId="77777777" w:rsidR="009546BC" w:rsidRPr="009546BC" w:rsidRDefault="009546BC" w:rsidP="009546BC">
            <w:pPr>
              <w:jc w:val="center"/>
              <w:rPr>
                <w:sz w:val="20"/>
              </w:rPr>
            </w:pPr>
            <w:r w:rsidRPr="009546BC">
              <w:rPr>
                <w:sz w:val="20"/>
              </w:rPr>
              <w:t>составлять собственные интерпретации стихотворений. Осуществлять сопоставительный анализ произведений с учётом их жанров, составлять сравнительные схемы и таблицы.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 и сверстников.</w:t>
            </w:r>
          </w:p>
        </w:tc>
      </w:tr>
      <w:tr w:rsidR="009546BC" w:rsidRPr="00005DA0" w14:paraId="06891870" w14:textId="77777777" w:rsidTr="00DA4997">
        <w:trPr>
          <w:trHeight w:val="414"/>
        </w:trPr>
        <w:tc>
          <w:tcPr>
            <w:tcW w:w="1928" w:type="dxa"/>
            <w:vMerge w:val="restart"/>
            <w:tcBorders>
              <w:top w:val="nil"/>
              <w:left w:val="single" w:sz="6" w:space="0" w:color="000000"/>
              <w:bottom w:val="single" w:sz="6" w:space="0" w:color="000000"/>
              <w:right w:val="single" w:sz="6" w:space="0" w:color="000000"/>
            </w:tcBorders>
          </w:tcPr>
          <w:p w14:paraId="4D5CCC03" w14:textId="77777777" w:rsidR="009546BC" w:rsidRPr="009546BC" w:rsidRDefault="009546BC" w:rsidP="009546BC">
            <w:pPr>
              <w:jc w:val="center"/>
              <w:rPr>
                <w:sz w:val="20"/>
              </w:rPr>
            </w:pPr>
          </w:p>
          <w:p w14:paraId="7C0B63C1" w14:textId="77777777" w:rsidR="009546BC" w:rsidRPr="009546BC" w:rsidRDefault="009546BC" w:rsidP="009546BC">
            <w:pPr>
              <w:jc w:val="center"/>
              <w:rPr>
                <w:sz w:val="20"/>
              </w:rPr>
            </w:pPr>
          </w:p>
        </w:tc>
        <w:tc>
          <w:tcPr>
            <w:tcW w:w="3175" w:type="dxa"/>
            <w:tcBorders>
              <w:bottom w:val="single" w:sz="6" w:space="0" w:color="000000"/>
            </w:tcBorders>
          </w:tcPr>
          <w:p w14:paraId="5BFEED0E" w14:textId="77777777" w:rsidR="009546BC" w:rsidRPr="009546BC" w:rsidRDefault="009546BC" w:rsidP="009546BC">
            <w:pPr>
              <w:jc w:val="center"/>
              <w:rPr>
                <w:sz w:val="20"/>
              </w:rPr>
            </w:pPr>
            <w:r w:rsidRPr="009546BC">
              <w:rPr>
                <w:sz w:val="20"/>
              </w:rPr>
              <w:t>А. С. Грибоедов. Комедия «Горе от ума» (8 ч)</w:t>
            </w:r>
          </w:p>
        </w:tc>
        <w:tc>
          <w:tcPr>
            <w:tcW w:w="5046" w:type="dxa"/>
            <w:tcBorders>
              <w:top w:val="single" w:sz="6" w:space="0" w:color="000000"/>
            </w:tcBorders>
          </w:tcPr>
          <w:p w14:paraId="5DD91B5C" w14:textId="77777777" w:rsidR="009546BC" w:rsidRPr="009546BC" w:rsidRDefault="009546BC" w:rsidP="009546BC">
            <w:pPr>
              <w:jc w:val="center"/>
              <w:rPr>
                <w:sz w:val="20"/>
              </w:rPr>
            </w:pPr>
            <w:r w:rsidRPr="009546BC">
              <w:rPr>
                <w:sz w:val="20"/>
              </w:rPr>
              <w:t xml:space="preserve">Конспектировать лекцию учителя или статью учебника и составлять их планы. Составлять хронологическую таблицу жизни и творчества писателя. Подбирать и обобщать материалы о нём с использованием статьи </w:t>
            </w:r>
            <w:r w:rsidRPr="009546BC">
              <w:rPr>
                <w:sz w:val="20"/>
              </w:rPr>
              <w:lastRenderedPageBreak/>
              <w:t xml:space="preserve">учебника, справочной литературы и ресурсов Интернета.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родо-жанровых особенностей. Самостоятельно готовить устные монологические сообщения на литературоведческие темы. Составлять лексические и историко-культурные комментарии.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Определять тип конфликта в произведении и стадии его развития. Характеризовать персонажей произведения, с занесением информации в таблицу. Осуществлять сопоставительный анализ его фрагментов и героев с использованием схем и таблиц. Работать со словарём литературоведческих терминов. Составлять цитатные таблицы при анализе эпизодов. Выявлять черты литературных направлений в произведении. Анализировать язык произведения с учётом его жанра. Составлять речевые характеристики героев, в том числе сравнительные, с занесением информации в таблицу. Письменно отвечать на проблемные вопросы, </w:t>
            </w:r>
            <w:r w:rsidRPr="009546BC">
              <w:rPr>
                <w:sz w:val="20"/>
              </w:rPr>
              <w:lastRenderedPageBreak/>
              <w:t>используя произведения литературной критики. Писать сочинения на литературную тему, в том числе творческого характера, и редактировать собственные работы. Сопоставлять текст произведения с его театральными постановками и киноверсиями. Обсуждать театральные постановки и киноверсии комедии, писать на них рецензии. Участвовать в разработке коллективного учебного проекта или читательской конференции.</w:t>
            </w:r>
          </w:p>
          <w:p w14:paraId="6CFB7A20" w14:textId="77777777" w:rsidR="009546BC" w:rsidRPr="009546BC" w:rsidRDefault="009546BC" w:rsidP="009546BC">
            <w:pPr>
              <w:jc w:val="center"/>
              <w:rPr>
                <w:sz w:val="20"/>
              </w:rPr>
            </w:pPr>
            <w:r w:rsidRPr="009546BC">
              <w:rPr>
                <w:sz w:val="20"/>
              </w:rPr>
              <w:t>Планировать своё досуговое чтение, обогащать свой круг чтения по рекомендациям учителя и сверстников.</w:t>
            </w:r>
          </w:p>
        </w:tc>
      </w:tr>
      <w:tr w:rsidR="009546BC" w:rsidRPr="00005DA0" w14:paraId="3714723C" w14:textId="77777777" w:rsidTr="00DA4997">
        <w:trPr>
          <w:trHeight w:val="3734"/>
        </w:trPr>
        <w:tc>
          <w:tcPr>
            <w:tcW w:w="1928" w:type="dxa"/>
            <w:vMerge/>
            <w:tcBorders>
              <w:left w:val="single" w:sz="6" w:space="0" w:color="000000"/>
              <w:bottom w:val="single" w:sz="6" w:space="0" w:color="000000"/>
              <w:right w:val="single" w:sz="6" w:space="0" w:color="000000"/>
            </w:tcBorders>
          </w:tcPr>
          <w:p w14:paraId="547B2913" w14:textId="77777777" w:rsidR="009546BC" w:rsidRPr="00005DA0" w:rsidRDefault="009546BC" w:rsidP="0027773B">
            <w:pPr>
              <w:jc w:val="center"/>
              <w:rPr>
                <w:color w:val="000000"/>
                <w:sz w:val="20"/>
                <w:szCs w:val="20"/>
              </w:rPr>
            </w:pPr>
          </w:p>
        </w:tc>
        <w:tc>
          <w:tcPr>
            <w:tcW w:w="3175" w:type="dxa"/>
            <w:tcBorders>
              <w:left w:val="single" w:sz="6" w:space="0" w:color="000000"/>
              <w:bottom w:val="single" w:sz="6" w:space="0" w:color="000000"/>
            </w:tcBorders>
          </w:tcPr>
          <w:p w14:paraId="13E39413" w14:textId="77777777" w:rsidR="009546BC" w:rsidRPr="009546BC" w:rsidRDefault="009546BC" w:rsidP="009546BC">
            <w:pPr>
              <w:jc w:val="center"/>
              <w:rPr>
                <w:sz w:val="20"/>
              </w:rPr>
            </w:pPr>
          </w:p>
        </w:tc>
        <w:tc>
          <w:tcPr>
            <w:tcW w:w="5046" w:type="dxa"/>
            <w:vMerge w:val="restart"/>
          </w:tcPr>
          <w:p w14:paraId="1CB44C09" w14:textId="77777777" w:rsidR="009546BC" w:rsidRPr="009546BC" w:rsidRDefault="009546BC" w:rsidP="009546BC">
            <w:pPr>
              <w:jc w:val="center"/>
              <w:rPr>
                <w:sz w:val="20"/>
              </w:rPr>
            </w:pPr>
            <w:r w:rsidRPr="009546BC">
              <w:rPr>
                <w:sz w:val="20"/>
              </w:rPr>
              <w:t xml:space="preserve">Конспектировать лекцию учителя или статью учебника и составлять их планы. Составлять хронологическую таблицу жизни и творчества писателя. Подбирать и обобщать материалы о нём с использованием статьи учебника, справочной литературы и ресурсов Интернета.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родо-жанровых особенностей. Самостоятельно готовить устные монологические сообщения на литературоведческие темы. Составлять лексические и историко-культурные комментарии. Характеризовать сюжет произведения с учётом его тематики, проблематики, жанра, идейно-эмоционального содержания, исторических и </w:t>
            </w:r>
            <w:r w:rsidRPr="009546BC">
              <w:rPr>
                <w:sz w:val="20"/>
              </w:rPr>
              <w:lastRenderedPageBreak/>
              <w:t xml:space="preserve">общечеловеческих особенностей. Определять тип конфликта в произведении и стадии его развития. Характеризовать персонажей произведения, с занесением информации в таблицу. Осуществлять сопоставительный анализ его фрагментов и героев с использованием схем и таблиц. Работать со словарём литературоведческих терминов. Составлять цитатные таблицы при анализе эпизодов. Выявлять черты литературных направлений в произведении. Анализировать язык произведения с учётом его жанра. Составлять речевые характеристики героев, в том числе сравнительные, с занесением информации в таблицу. Письменно отвечать на проблемные вопросы, используя произведения литературной критики. Писать сочинения на литературную тему, в том числе творческого характера, и редактировать собственные работы. Сопоставлять текст произведения с его театральными постановками и киноверсиями. Обсуждать театральные постановки и киноверсии комедии, писать на них рецензии. Участвовать в </w:t>
            </w:r>
            <w:r w:rsidRPr="009546BC">
              <w:rPr>
                <w:sz w:val="20"/>
              </w:rPr>
              <w:lastRenderedPageBreak/>
              <w:t>разработке коллективного учебного проекта или читательской конференции.</w:t>
            </w:r>
          </w:p>
          <w:p w14:paraId="4BD5B269" w14:textId="77777777" w:rsidR="009546BC" w:rsidRPr="009546BC" w:rsidRDefault="009546BC" w:rsidP="009546BC">
            <w:pPr>
              <w:jc w:val="center"/>
              <w:rPr>
                <w:sz w:val="20"/>
              </w:rPr>
            </w:pPr>
            <w:r w:rsidRPr="009546BC">
              <w:rPr>
                <w:sz w:val="20"/>
              </w:rPr>
              <w:t>Планировать своё досуговое чтение, обогащать свой круг чтения по рекомендациям учителя и сверстников.</w:t>
            </w:r>
          </w:p>
          <w:p w14:paraId="602A4860" w14:textId="77777777" w:rsidR="009546BC" w:rsidRPr="009546BC" w:rsidRDefault="009546BC" w:rsidP="009546BC">
            <w:pPr>
              <w:jc w:val="center"/>
              <w:rPr>
                <w:sz w:val="20"/>
              </w:rPr>
            </w:pPr>
            <w:r w:rsidRPr="009546BC">
              <w:rPr>
                <w:sz w:val="20"/>
              </w:rPr>
              <w:t>Составлять тезисный план лекции учителя или статьи учебника. Выразительно читать, в том числе наизусть.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Анализировать различные формы выражения авторской позиции. Выявлять</w:t>
            </w:r>
          </w:p>
          <w:p w14:paraId="512769BC" w14:textId="77777777" w:rsidR="009546BC" w:rsidRPr="009546BC" w:rsidRDefault="009546BC" w:rsidP="009546BC">
            <w:pPr>
              <w:jc w:val="center"/>
              <w:rPr>
                <w:sz w:val="20"/>
              </w:rPr>
            </w:pPr>
            <w:r w:rsidRPr="009546BC">
              <w:rPr>
                <w:sz w:val="20"/>
              </w:rPr>
              <w:t>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письменный ответ на вопрос</w:t>
            </w:r>
          </w:p>
          <w:p w14:paraId="7010297C" w14:textId="77777777" w:rsidR="009546BC" w:rsidRPr="009546BC" w:rsidRDefault="009546BC" w:rsidP="009546BC">
            <w:pPr>
              <w:jc w:val="center"/>
            </w:pPr>
            <w:r w:rsidRPr="009546BC">
              <w:rPr>
                <w:sz w:val="20"/>
              </w:rPr>
              <w:t>(с использование</w:t>
            </w:r>
            <w:r>
              <w:rPr>
                <w:sz w:val="20"/>
              </w:rPr>
              <w:t>м цитирования). Работать со сло</w:t>
            </w:r>
            <w:r w:rsidRPr="009546BC">
              <w:rPr>
                <w:sz w:val="20"/>
              </w:rPr>
              <w:t>варём литературоведческих терминов. Составлять устные сообщения на литературоведческие темы.</w:t>
            </w:r>
          </w:p>
        </w:tc>
      </w:tr>
      <w:tr w:rsidR="009546BC" w:rsidRPr="00005DA0" w14:paraId="79DA2B43" w14:textId="77777777" w:rsidTr="00DA4997">
        <w:trPr>
          <w:trHeight w:val="4750"/>
        </w:trPr>
        <w:tc>
          <w:tcPr>
            <w:tcW w:w="1928" w:type="dxa"/>
            <w:vMerge w:val="restart"/>
            <w:tcBorders>
              <w:top w:val="nil"/>
              <w:left w:val="single" w:sz="6" w:space="0" w:color="000000"/>
              <w:right w:val="single" w:sz="6" w:space="0" w:color="000000"/>
            </w:tcBorders>
          </w:tcPr>
          <w:p w14:paraId="266F28C3" w14:textId="77777777" w:rsidR="009546BC" w:rsidRPr="00005DA0" w:rsidRDefault="009546BC" w:rsidP="0027773B">
            <w:pPr>
              <w:pStyle w:val="TableParagraph"/>
              <w:ind w:left="0"/>
              <w:jc w:val="center"/>
              <w:rPr>
                <w:color w:val="000000"/>
                <w:sz w:val="20"/>
                <w:szCs w:val="20"/>
              </w:rPr>
            </w:pPr>
          </w:p>
        </w:tc>
        <w:tc>
          <w:tcPr>
            <w:tcW w:w="3175" w:type="dxa"/>
            <w:tcBorders>
              <w:top w:val="single" w:sz="6" w:space="0" w:color="000000"/>
              <w:bottom w:val="single" w:sz="6" w:space="0" w:color="000000"/>
            </w:tcBorders>
          </w:tcPr>
          <w:p w14:paraId="117B86D3" w14:textId="77777777" w:rsidR="009546BC" w:rsidRPr="009546BC" w:rsidRDefault="009546BC" w:rsidP="009546BC">
            <w:pPr>
              <w:jc w:val="center"/>
              <w:rPr>
                <w:sz w:val="20"/>
              </w:rPr>
            </w:pPr>
            <w:r w:rsidRPr="009546BC">
              <w:rPr>
                <w:sz w:val="20"/>
              </w:rPr>
              <w:t>Поэзия пушкинской эпохи.</w:t>
            </w:r>
          </w:p>
          <w:p w14:paraId="4AF01927" w14:textId="77777777" w:rsidR="009546BC" w:rsidRPr="009546BC" w:rsidRDefault="009546BC" w:rsidP="009546BC">
            <w:pPr>
              <w:jc w:val="center"/>
              <w:rPr>
                <w:sz w:val="20"/>
              </w:rPr>
            </w:pPr>
            <w:r w:rsidRPr="009546BC">
              <w:rPr>
                <w:sz w:val="20"/>
              </w:rPr>
              <w:t xml:space="preserve">К. Н. Батюшков, А. А. Дельвиг, </w:t>
            </w:r>
            <w:r>
              <w:rPr>
                <w:sz w:val="20"/>
              </w:rPr>
              <w:t>Н. М. Языков, Е. А. Баратын</w:t>
            </w:r>
            <w:r w:rsidRPr="009546BC">
              <w:rPr>
                <w:sz w:val="20"/>
              </w:rPr>
              <w:t>ский (не менее тр</w:t>
            </w:r>
            <w:r>
              <w:rPr>
                <w:sz w:val="20"/>
              </w:rPr>
              <w:t>ёх стихотворе</w:t>
            </w:r>
            <w:r w:rsidRPr="009546BC">
              <w:rPr>
                <w:sz w:val="20"/>
              </w:rPr>
              <w:t>ний по выбору) (2 ч)</w:t>
            </w:r>
          </w:p>
        </w:tc>
        <w:tc>
          <w:tcPr>
            <w:tcW w:w="5046" w:type="dxa"/>
            <w:vMerge/>
          </w:tcPr>
          <w:p w14:paraId="7801D876" w14:textId="77777777" w:rsidR="009546BC" w:rsidRPr="009546BC" w:rsidRDefault="009546BC" w:rsidP="0027773B">
            <w:pPr>
              <w:pStyle w:val="TableParagraph"/>
              <w:ind w:left="0"/>
              <w:jc w:val="center"/>
              <w:rPr>
                <w:sz w:val="20"/>
              </w:rPr>
            </w:pPr>
          </w:p>
        </w:tc>
      </w:tr>
      <w:tr w:rsidR="009546BC" w:rsidRPr="00005DA0" w14:paraId="61284926" w14:textId="77777777" w:rsidTr="00DA4997">
        <w:trPr>
          <w:trHeight w:val="2126"/>
        </w:trPr>
        <w:tc>
          <w:tcPr>
            <w:tcW w:w="1928" w:type="dxa"/>
            <w:vMerge/>
            <w:tcBorders>
              <w:left w:val="single" w:sz="6" w:space="0" w:color="000000"/>
              <w:bottom w:val="single" w:sz="6" w:space="0" w:color="000000"/>
              <w:right w:val="single" w:sz="6" w:space="0" w:color="000000"/>
            </w:tcBorders>
          </w:tcPr>
          <w:p w14:paraId="41BAA80B" w14:textId="77777777" w:rsidR="009546BC" w:rsidRPr="00005DA0" w:rsidRDefault="009546BC" w:rsidP="0027773B">
            <w:pPr>
              <w:jc w:val="center"/>
              <w:rPr>
                <w:color w:val="000000"/>
                <w:sz w:val="20"/>
                <w:szCs w:val="20"/>
              </w:rPr>
            </w:pPr>
          </w:p>
        </w:tc>
        <w:tc>
          <w:tcPr>
            <w:tcW w:w="3175" w:type="dxa"/>
            <w:tcBorders>
              <w:top w:val="single" w:sz="6" w:space="0" w:color="000000"/>
              <w:bottom w:val="single" w:sz="4" w:space="0" w:color="000000"/>
            </w:tcBorders>
          </w:tcPr>
          <w:p w14:paraId="30CD8DD5" w14:textId="77777777" w:rsidR="009546BC" w:rsidRPr="009546BC" w:rsidRDefault="009546BC" w:rsidP="009546BC">
            <w:pPr>
              <w:jc w:val="center"/>
              <w:rPr>
                <w:sz w:val="20"/>
              </w:rPr>
            </w:pPr>
          </w:p>
        </w:tc>
        <w:tc>
          <w:tcPr>
            <w:tcW w:w="5046" w:type="dxa"/>
            <w:vMerge/>
            <w:tcBorders>
              <w:bottom w:val="single" w:sz="6" w:space="0" w:color="000000"/>
            </w:tcBorders>
          </w:tcPr>
          <w:p w14:paraId="58C6E411" w14:textId="77777777" w:rsidR="009546BC" w:rsidRPr="009546BC" w:rsidRDefault="009546BC" w:rsidP="0027773B">
            <w:pPr>
              <w:pStyle w:val="TableParagraph"/>
              <w:ind w:left="0"/>
              <w:jc w:val="center"/>
              <w:rPr>
                <w:sz w:val="20"/>
              </w:rPr>
            </w:pPr>
          </w:p>
        </w:tc>
      </w:tr>
      <w:tr w:rsidR="004A78C0" w:rsidRPr="00005DA0" w14:paraId="735B8BEE" w14:textId="77777777" w:rsidTr="00DA4997">
        <w:trPr>
          <w:trHeight w:val="1651"/>
        </w:trPr>
        <w:tc>
          <w:tcPr>
            <w:tcW w:w="1928" w:type="dxa"/>
            <w:tcBorders>
              <w:top w:val="nil"/>
              <w:left w:val="single" w:sz="6" w:space="0" w:color="000000"/>
              <w:bottom w:val="single" w:sz="6" w:space="0" w:color="000000"/>
              <w:right w:val="single" w:sz="6" w:space="0" w:color="000000"/>
            </w:tcBorders>
          </w:tcPr>
          <w:p w14:paraId="618B2300" w14:textId="77777777" w:rsidR="004A78C0" w:rsidRPr="00005DA0" w:rsidRDefault="004A78C0" w:rsidP="0027773B">
            <w:pPr>
              <w:pStyle w:val="TableParagraph"/>
              <w:ind w:left="0"/>
              <w:jc w:val="center"/>
              <w:rPr>
                <w:color w:val="000000"/>
                <w:sz w:val="20"/>
                <w:szCs w:val="20"/>
              </w:rPr>
            </w:pPr>
          </w:p>
        </w:tc>
        <w:tc>
          <w:tcPr>
            <w:tcW w:w="3175" w:type="dxa"/>
            <w:vMerge w:val="restart"/>
            <w:tcBorders>
              <w:bottom w:val="single" w:sz="4" w:space="0" w:color="000000"/>
            </w:tcBorders>
          </w:tcPr>
          <w:p w14:paraId="31CA9BEE" w14:textId="77777777" w:rsidR="004A78C0" w:rsidRPr="009546BC" w:rsidRDefault="004A78C0" w:rsidP="009546BC">
            <w:pPr>
              <w:jc w:val="center"/>
              <w:rPr>
                <w:sz w:val="20"/>
              </w:rPr>
            </w:pPr>
            <w:r w:rsidRPr="009546BC">
              <w:rPr>
                <w:sz w:val="20"/>
              </w:rPr>
              <w:t>А. С. Пушкин. Стихотворения. Например, «Бесы», «Брожу ли я вдоль улиц шумных…»,</w:t>
            </w:r>
          </w:p>
          <w:p w14:paraId="44CCC6A3" w14:textId="77777777" w:rsidR="004A78C0" w:rsidRPr="009546BC" w:rsidRDefault="004A78C0" w:rsidP="009546BC">
            <w:pPr>
              <w:jc w:val="center"/>
              <w:rPr>
                <w:sz w:val="20"/>
              </w:rPr>
            </w:pPr>
            <w:r w:rsidRPr="009546BC">
              <w:rPr>
                <w:sz w:val="20"/>
              </w:rPr>
              <w:t>«…Вновь я посетил…», «Из Пиндемонти», «К морю»,</w:t>
            </w:r>
          </w:p>
          <w:p w14:paraId="7EED387F" w14:textId="77777777" w:rsidR="004A78C0" w:rsidRPr="009546BC" w:rsidRDefault="004A78C0" w:rsidP="009546BC">
            <w:pPr>
              <w:jc w:val="center"/>
              <w:rPr>
                <w:sz w:val="20"/>
              </w:rPr>
            </w:pPr>
            <w:r w:rsidRPr="009546BC">
              <w:rPr>
                <w:sz w:val="20"/>
              </w:rPr>
              <w:t>«К***» («Я помню чудное мгновенье…»), «Мадонна»,</w:t>
            </w:r>
          </w:p>
          <w:p w14:paraId="6D9D65CE" w14:textId="77777777" w:rsidR="004A78C0" w:rsidRPr="009546BC" w:rsidRDefault="004A78C0" w:rsidP="009546BC">
            <w:pPr>
              <w:jc w:val="center"/>
              <w:rPr>
                <w:sz w:val="20"/>
              </w:rPr>
            </w:pPr>
            <w:r w:rsidRPr="009546BC">
              <w:rPr>
                <w:sz w:val="20"/>
              </w:rPr>
              <w:t>«Осень» (отрывок), «Отцы-пустынники и жёны непорочны…», «Пора, мой друг, пора! Покоя сердце просит…», «Поэт»,</w:t>
            </w:r>
          </w:p>
          <w:p w14:paraId="4A5791D6" w14:textId="77777777" w:rsidR="004A78C0" w:rsidRPr="009546BC" w:rsidRDefault="004A78C0" w:rsidP="009546BC">
            <w:pPr>
              <w:jc w:val="center"/>
              <w:rPr>
                <w:sz w:val="20"/>
              </w:rPr>
            </w:pPr>
            <w:r w:rsidRPr="009546BC">
              <w:rPr>
                <w:sz w:val="20"/>
              </w:rPr>
              <w:t xml:space="preserve">«Пророк», «Свободы сеятель пустынный…», «Элегия» </w:t>
            </w:r>
            <w:r>
              <w:rPr>
                <w:sz w:val="20"/>
              </w:rPr>
              <w:t>(«Безумных лет угасшее весе</w:t>
            </w:r>
            <w:r w:rsidRPr="009546BC">
              <w:rPr>
                <w:sz w:val="20"/>
              </w:rPr>
              <w:t xml:space="preserve">лье…»), «Я вас любил: любовь ещё, быть может…», «Я </w:t>
            </w:r>
            <w:r>
              <w:rPr>
                <w:sz w:val="20"/>
              </w:rPr>
              <w:t>памятник себе воздвиг нерукотвор</w:t>
            </w:r>
            <w:r w:rsidRPr="009546BC">
              <w:rPr>
                <w:sz w:val="20"/>
              </w:rPr>
              <w:t>ный…» и др.</w:t>
            </w:r>
          </w:p>
          <w:p w14:paraId="1C829E47" w14:textId="77777777" w:rsidR="004A78C0" w:rsidRPr="009546BC" w:rsidRDefault="004A78C0" w:rsidP="004A78C0">
            <w:pPr>
              <w:jc w:val="center"/>
              <w:rPr>
                <w:sz w:val="20"/>
              </w:rPr>
            </w:pPr>
            <w:r w:rsidRPr="004A78C0">
              <w:rPr>
                <w:sz w:val="20"/>
              </w:rPr>
              <w:t>Поэма «Медный всадник». Роман в стихах «Евгений Онегин» (15 ч)</w:t>
            </w:r>
          </w:p>
        </w:tc>
        <w:tc>
          <w:tcPr>
            <w:tcW w:w="5046" w:type="dxa"/>
            <w:vMerge w:val="restart"/>
            <w:tcBorders>
              <w:top w:val="single" w:sz="6" w:space="0" w:color="000000"/>
              <w:bottom w:val="single" w:sz="4" w:space="0" w:color="000000"/>
            </w:tcBorders>
          </w:tcPr>
          <w:p w14:paraId="59FED3F9" w14:textId="77777777" w:rsidR="004A78C0" w:rsidRPr="009546BC" w:rsidRDefault="004A78C0" w:rsidP="009546BC">
            <w:pPr>
              <w:jc w:val="center"/>
              <w:rPr>
                <w:sz w:val="20"/>
              </w:rPr>
            </w:pPr>
            <w:r w:rsidRPr="009546BC">
              <w:rPr>
                <w:sz w:val="20"/>
              </w:rPr>
              <w:t>Конспектировать лекцию учителя и статью учебника и составлять их планы и тезисы. Составлять хронологическую таблицу жизни и творчества писателя.</w:t>
            </w:r>
          </w:p>
          <w:p w14:paraId="2016CA8E" w14:textId="77777777" w:rsidR="004A78C0" w:rsidRPr="004A78C0" w:rsidRDefault="004A78C0" w:rsidP="004A78C0">
            <w:pPr>
              <w:jc w:val="center"/>
              <w:rPr>
                <w:sz w:val="20"/>
              </w:rPr>
            </w:pPr>
            <w:r w:rsidRPr="009546BC">
              <w:rPr>
                <w:sz w:val="20"/>
              </w:rPr>
              <w:t>Подбирать и обобщать материалы о нём, а также об истории создания произведений и прототипах героев с использованием справочной литературы и ресурсов Интернета. Выразительно читать, в том</w:t>
            </w:r>
            <w:r>
              <w:rPr>
                <w:sz w:val="20"/>
              </w:rPr>
              <w:t xml:space="preserve"> </w:t>
            </w:r>
            <w:r w:rsidRPr="009546BC">
              <w:rPr>
                <w:sz w:val="20"/>
              </w:rPr>
              <w:t xml:space="preserve">числе наизусть и по ролям.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Различать образы лирического героя и автора с составлением сравнительной таблицы. </w:t>
            </w:r>
            <w:r>
              <w:rPr>
                <w:sz w:val="20"/>
              </w:rPr>
              <w:t>Анализиро</w:t>
            </w:r>
            <w:r w:rsidRPr="009546BC">
              <w:rPr>
                <w:sz w:val="20"/>
              </w:rPr>
              <w:t xml:space="preserve">вать различные формы выражения авторской </w:t>
            </w:r>
            <w:r>
              <w:rPr>
                <w:sz w:val="20"/>
              </w:rPr>
              <w:t>пози</w:t>
            </w:r>
            <w:r w:rsidRPr="009546BC">
              <w:rPr>
                <w:sz w:val="20"/>
              </w:rPr>
              <w:t>ции. Выявлять тематику, проблематику, идейно-эмоциональное с</w:t>
            </w:r>
            <w:r>
              <w:rPr>
                <w:sz w:val="20"/>
              </w:rPr>
              <w:t>одержание стихотворений, особен</w:t>
            </w:r>
            <w:r w:rsidRPr="009546BC">
              <w:rPr>
                <w:sz w:val="20"/>
              </w:rPr>
              <w:t>ности их ритмики, метрики и строфики. Составлять план анализа стихотворения и осуществлять</w:t>
            </w:r>
            <w:r>
              <w:rPr>
                <w:sz w:val="20"/>
              </w:rPr>
              <w:t xml:space="preserve"> </w:t>
            </w:r>
            <w:r w:rsidRPr="004A78C0">
              <w:rPr>
                <w:sz w:val="20"/>
              </w:rPr>
              <w:t>письменный ана</w:t>
            </w:r>
            <w:r>
              <w:rPr>
                <w:sz w:val="20"/>
              </w:rPr>
              <w:t>лиз лирического текста. Осущест</w:t>
            </w:r>
            <w:r w:rsidRPr="004A78C0">
              <w:rPr>
                <w:sz w:val="20"/>
              </w:rPr>
              <w:t>влять сопоставительный анализ стихотворений по заданным основаниям с занесением информации в таблицу.</w:t>
            </w:r>
          </w:p>
          <w:p w14:paraId="25656DEC" w14:textId="77777777" w:rsidR="004A78C0" w:rsidRPr="004A78C0" w:rsidRDefault="004A78C0" w:rsidP="004A78C0">
            <w:pPr>
              <w:jc w:val="center"/>
              <w:rPr>
                <w:sz w:val="20"/>
              </w:rPr>
            </w:pPr>
            <w:r w:rsidRPr="004A78C0">
              <w:rPr>
                <w:sz w:val="20"/>
              </w:rPr>
              <w:t xml:space="preserve">Письменно отвечать на проблемный вопрос, </w:t>
            </w:r>
            <w:r>
              <w:rPr>
                <w:sz w:val="20"/>
              </w:rPr>
              <w:t>анализи</w:t>
            </w:r>
            <w:r w:rsidRPr="004A78C0">
              <w:rPr>
                <w:sz w:val="20"/>
              </w:rPr>
              <w:t xml:space="preserve">ровать эпизод, писать сочинения на литературную тему и редактировать их. </w:t>
            </w:r>
            <w:r w:rsidRPr="004A78C0">
              <w:rPr>
                <w:sz w:val="20"/>
              </w:rPr>
              <w:lastRenderedPageBreak/>
              <w:t>Самостоятельно готовить устные монологиче</w:t>
            </w:r>
            <w:r>
              <w:rPr>
                <w:sz w:val="20"/>
              </w:rPr>
              <w:t>ские сообщения на литературовед</w:t>
            </w:r>
            <w:r w:rsidRPr="004A78C0">
              <w:rPr>
                <w:sz w:val="20"/>
              </w:rPr>
              <w:t>ческие темы.</w:t>
            </w:r>
          </w:p>
          <w:p w14:paraId="3F36C363" w14:textId="77777777" w:rsidR="004A78C0" w:rsidRPr="004A78C0" w:rsidRDefault="004A78C0" w:rsidP="004A78C0">
            <w:pPr>
              <w:jc w:val="center"/>
              <w:rPr>
                <w:sz w:val="20"/>
              </w:rPr>
            </w:pPr>
            <w:r w:rsidRPr="004A78C0">
              <w:rPr>
                <w:sz w:val="20"/>
              </w:rPr>
              <w:t>Анализировать лиро-эпические произведения</w:t>
            </w:r>
          </w:p>
          <w:p w14:paraId="32F27FD6" w14:textId="77777777" w:rsidR="004A78C0" w:rsidRPr="004A78C0" w:rsidRDefault="004A78C0" w:rsidP="004A78C0">
            <w:pPr>
              <w:jc w:val="center"/>
              <w:rPr>
                <w:sz w:val="20"/>
              </w:rPr>
            </w:pPr>
            <w:r w:rsidRPr="004A78C0">
              <w:rPr>
                <w:sz w:val="20"/>
              </w:rPr>
              <w:t>с учётом их род</w:t>
            </w:r>
            <w:r>
              <w:rPr>
                <w:sz w:val="20"/>
              </w:rPr>
              <w:t>о-жанровой специфики и особенно</w:t>
            </w:r>
            <w:r w:rsidRPr="004A78C0">
              <w:rPr>
                <w:sz w:val="20"/>
              </w:rPr>
              <w:t xml:space="preserve">стей литературного направления. Выявлять </w:t>
            </w:r>
            <w:r>
              <w:rPr>
                <w:sz w:val="20"/>
              </w:rPr>
              <w:t>художе</w:t>
            </w:r>
            <w:r w:rsidRPr="004A78C0">
              <w:rPr>
                <w:sz w:val="20"/>
              </w:rPr>
              <w:t xml:space="preserve">ственно значимые изобразительно-выразительные средства языка поэта и определять их </w:t>
            </w:r>
            <w:r>
              <w:rPr>
                <w:sz w:val="20"/>
              </w:rPr>
              <w:t>художествен</w:t>
            </w:r>
            <w:r w:rsidRPr="004A78C0">
              <w:rPr>
                <w:sz w:val="20"/>
              </w:rPr>
              <w:t>ные функции с с</w:t>
            </w:r>
            <w:r>
              <w:rPr>
                <w:sz w:val="20"/>
              </w:rPr>
              <w:t>оставлением схем и таблиц. Сопо</w:t>
            </w:r>
            <w:r w:rsidRPr="004A78C0">
              <w:rPr>
                <w:sz w:val="20"/>
              </w:rPr>
              <w:t xml:space="preserve">ставлять литературные произведения с другими видами искусства. Характеризовать персонажей лиро-эпических произведений с учётом их жанров, выявлять динамику развития образов с помощью ключевых цитат, осуществлять сравнительную характеристику событий и героев с занесением информации в таблицы. Характеризовать образ автора и анализировать различные формы </w:t>
            </w:r>
            <w:r>
              <w:rPr>
                <w:sz w:val="20"/>
              </w:rPr>
              <w:t>выраже</w:t>
            </w:r>
            <w:r w:rsidRPr="004A78C0">
              <w:rPr>
                <w:sz w:val="20"/>
              </w:rPr>
              <w:t>ния авторской позиции, выявлять смысловую роль лирических отступлений.</w:t>
            </w:r>
          </w:p>
          <w:p w14:paraId="1C1F0A8A" w14:textId="77777777" w:rsidR="004A78C0" w:rsidRPr="004A78C0" w:rsidRDefault="004A78C0" w:rsidP="004A78C0">
            <w:pPr>
              <w:jc w:val="center"/>
              <w:rPr>
                <w:sz w:val="20"/>
              </w:rPr>
            </w:pPr>
            <w:r w:rsidRPr="004A78C0">
              <w:rPr>
                <w:sz w:val="20"/>
              </w:rPr>
              <w:t>Развивать умение устно и письменно передавать</w:t>
            </w:r>
          </w:p>
          <w:p w14:paraId="6DE402C8" w14:textId="77777777" w:rsidR="004A78C0" w:rsidRPr="004A78C0" w:rsidRDefault="004A78C0" w:rsidP="004A78C0">
            <w:pPr>
              <w:jc w:val="center"/>
              <w:rPr>
                <w:sz w:val="20"/>
              </w:rPr>
            </w:pPr>
            <w:r w:rsidRPr="004A78C0">
              <w:rPr>
                <w:sz w:val="20"/>
              </w:rPr>
              <w:t>содержание те</w:t>
            </w:r>
            <w:r>
              <w:rPr>
                <w:sz w:val="20"/>
              </w:rPr>
              <w:t>кста, проводить его информационно-</w:t>
            </w:r>
            <w:r w:rsidRPr="004A78C0">
              <w:rPr>
                <w:sz w:val="20"/>
              </w:rPr>
              <w:t>смысловой анал</w:t>
            </w:r>
            <w:r>
              <w:rPr>
                <w:sz w:val="20"/>
              </w:rPr>
              <w:t>из, осуществлять подбор аргумен</w:t>
            </w:r>
            <w:r w:rsidRPr="004A78C0">
              <w:rPr>
                <w:sz w:val="20"/>
              </w:rPr>
              <w:t>тов, формулирование выводов.</w:t>
            </w:r>
          </w:p>
          <w:p w14:paraId="5F4BAAC4" w14:textId="77777777" w:rsidR="004A78C0" w:rsidRPr="004A78C0" w:rsidRDefault="004A78C0" w:rsidP="004A78C0">
            <w:pPr>
              <w:jc w:val="center"/>
              <w:rPr>
                <w:sz w:val="20"/>
              </w:rPr>
            </w:pPr>
            <w:r w:rsidRPr="004A78C0">
              <w:rPr>
                <w:sz w:val="20"/>
              </w:rPr>
              <w:t>Работать со словарём литературоведческих терминов.</w:t>
            </w:r>
          </w:p>
          <w:p w14:paraId="74E301A2" w14:textId="77777777" w:rsidR="004A78C0" w:rsidRPr="004A78C0" w:rsidRDefault="004A78C0" w:rsidP="004A78C0">
            <w:pPr>
              <w:jc w:val="center"/>
              <w:rPr>
                <w:sz w:val="20"/>
              </w:rPr>
            </w:pPr>
            <w:r w:rsidRPr="004A78C0">
              <w:rPr>
                <w:sz w:val="20"/>
              </w:rPr>
              <w:t>Составлять устн</w:t>
            </w:r>
            <w:r>
              <w:rPr>
                <w:sz w:val="20"/>
              </w:rPr>
              <w:t>ые сообщения на литературоведче</w:t>
            </w:r>
            <w:r w:rsidRPr="004A78C0">
              <w:rPr>
                <w:sz w:val="20"/>
              </w:rPr>
              <w:t>ские темы.</w:t>
            </w:r>
          </w:p>
          <w:p w14:paraId="43C29B4A" w14:textId="77777777" w:rsidR="004A78C0" w:rsidRPr="004A78C0" w:rsidRDefault="004A78C0" w:rsidP="004A78C0">
            <w:pPr>
              <w:jc w:val="center"/>
              <w:rPr>
                <w:sz w:val="20"/>
              </w:rPr>
            </w:pPr>
            <w:r w:rsidRPr="004A78C0">
              <w:rPr>
                <w:sz w:val="20"/>
              </w:rPr>
              <w:t xml:space="preserve">Конспектировать литературно-критические статьи и </w:t>
            </w:r>
            <w:r w:rsidRPr="004A78C0">
              <w:rPr>
                <w:sz w:val="20"/>
              </w:rPr>
              <w:lastRenderedPageBreak/>
              <w:t xml:space="preserve">использовать их в анализе </w:t>
            </w:r>
            <w:r>
              <w:rPr>
                <w:sz w:val="20"/>
              </w:rPr>
              <w:t>произведений. Обсуж</w:t>
            </w:r>
            <w:r w:rsidRPr="004A78C0">
              <w:rPr>
                <w:sz w:val="20"/>
              </w:rPr>
              <w:t>дать театральные или кинематографические версии литературных произведений, рецензировать их.</w:t>
            </w:r>
          </w:p>
          <w:p w14:paraId="1BCC2E0B" w14:textId="77777777" w:rsidR="004A78C0" w:rsidRPr="004A78C0" w:rsidRDefault="004A78C0" w:rsidP="004A78C0">
            <w:pPr>
              <w:jc w:val="center"/>
              <w:rPr>
                <w:sz w:val="20"/>
              </w:rPr>
            </w:pPr>
            <w:r w:rsidRPr="004A78C0">
              <w:rPr>
                <w:sz w:val="20"/>
              </w:rPr>
              <w:t>Участвовать в разработке коллективного учебного проекта или читательской конференции.</w:t>
            </w:r>
          </w:p>
          <w:p w14:paraId="030F0C67" w14:textId="77777777" w:rsidR="004A78C0" w:rsidRPr="009546BC" w:rsidRDefault="004A78C0" w:rsidP="004A78C0">
            <w:pPr>
              <w:jc w:val="center"/>
              <w:rPr>
                <w:sz w:val="20"/>
              </w:rPr>
            </w:pPr>
            <w:r w:rsidRPr="004A78C0">
              <w:rPr>
                <w:sz w:val="20"/>
              </w:rPr>
              <w:t>Планировать своё досуговое чтение, обогащать свой круг чтения по р</w:t>
            </w:r>
            <w:r>
              <w:rPr>
                <w:sz w:val="20"/>
              </w:rPr>
              <w:t>екомендациям учителя и сверстни</w:t>
            </w:r>
            <w:r w:rsidRPr="004A78C0">
              <w:rPr>
                <w:sz w:val="20"/>
              </w:rPr>
              <w:t>ков.</w:t>
            </w:r>
          </w:p>
        </w:tc>
      </w:tr>
      <w:tr w:rsidR="004A78C0" w:rsidRPr="00005DA0" w14:paraId="133ED330" w14:textId="77777777" w:rsidTr="00DA4997">
        <w:trPr>
          <w:trHeight w:val="2362"/>
        </w:trPr>
        <w:tc>
          <w:tcPr>
            <w:tcW w:w="1928" w:type="dxa"/>
            <w:vMerge w:val="restart"/>
            <w:tcBorders>
              <w:left w:val="single" w:sz="6" w:space="0" w:color="000000"/>
              <w:bottom w:val="single" w:sz="6" w:space="0" w:color="000000"/>
            </w:tcBorders>
          </w:tcPr>
          <w:p w14:paraId="1A14125E" w14:textId="77777777" w:rsidR="004A78C0" w:rsidRPr="004A78C0" w:rsidRDefault="004A78C0" w:rsidP="004A78C0">
            <w:pPr>
              <w:jc w:val="center"/>
              <w:rPr>
                <w:sz w:val="20"/>
              </w:rPr>
            </w:pPr>
          </w:p>
        </w:tc>
        <w:tc>
          <w:tcPr>
            <w:tcW w:w="3175" w:type="dxa"/>
            <w:vMerge/>
          </w:tcPr>
          <w:p w14:paraId="0F114FBB" w14:textId="77777777" w:rsidR="004A78C0" w:rsidRPr="004A78C0" w:rsidRDefault="004A78C0" w:rsidP="004A78C0">
            <w:pPr>
              <w:jc w:val="center"/>
              <w:rPr>
                <w:sz w:val="20"/>
              </w:rPr>
            </w:pPr>
          </w:p>
        </w:tc>
        <w:tc>
          <w:tcPr>
            <w:tcW w:w="5046" w:type="dxa"/>
            <w:vMerge/>
            <w:tcBorders>
              <w:bottom w:val="single" w:sz="6" w:space="0" w:color="000000"/>
            </w:tcBorders>
          </w:tcPr>
          <w:p w14:paraId="262C7986" w14:textId="77777777" w:rsidR="004A78C0" w:rsidRPr="004A78C0" w:rsidRDefault="004A78C0" w:rsidP="004A78C0">
            <w:pPr>
              <w:jc w:val="center"/>
              <w:rPr>
                <w:sz w:val="20"/>
              </w:rPr>
            </w:pPr>
          </w:p>
        </w:tc>
      </w:tr>
      <w:tr w:rsidR="004A78C0" w:rsidRPr="00005DA0" w14:paraId="33C86900" w14:textId="77777777" w:rsidTr="00DA4997">
        <w:trPr>
          <w:trHeight w:val="4950"/>
        </w:trPr>
        <w:tc>
          <w:tcPr>
            <w:tcW w:w="1928" w:type="dxa"/>
            <w:vMerge/>
            <w:tcBorders>
              <w:top w:val="nil"/>
              <w:left w:val="single" w:sz="6" w:space="0" w:color="000000"/>
              <w:bottom w:val="single" w:sz="6" w:space="0" w:color="000000"/>
              <w:right w:val="single" w:sz="6" w:space="0" w:color="000000"/>
            </w:tcBorders>
          </w:tcPr>
          <w:p w14:paraId="6C38932E" w14:textId="77777777" w:rsidR="004A78C0" w:rsidRPr="004A78C0" w:rsidRDefault="004A78C0" w:rsidP="004A78C0">
            <w:pPr>
              <w:jc w:val="center"/>
              <w:rPr>
                <w:sz w:val="20"/>
              </w:rPr>
            </w:pPr>
          </w:p>
        </w:tc>
        <w:tc>
          <w:tcPr>
            <w:tcW w:w="3175" w:type="dxa"/>
            <w:vMerge w:val="restart"/>
          </w:tcPr>
          <w:p w14:paraId="51733522" w14:textId="77777777" w:rsidR="004A78C0" w:rsidRPr="004A78C0" w:rsidRDefault="004A78C0" w:rsidP="004A78C0">
            <w:pPr>
              <w:jc w:val="center"/>
              <w:rPr>
                <w:sz w:val="20"/>
              </w:rPr>
            </w:pPr>
            <w:r w:rsidRPr="004A78C0">
              <w:rPr>
                <w:sz w:val="20"/>
              </w:rPr>
              <w:t>М. Ю. Лермонтов. Стихотворения. Например,</w:t>
            </w:r>
          </w:p>
          <w:p w14:paraId="4BCA4912" w14:textId="77777777" w:rsidR="004A78C0" w:rsidRPr="004A78C0" w:rsidRDefault="004A78C0" w:rsidP="004A78C0">
            <w:pPr>
              <w:jc w:val="center"/>
              <w:rPr>
                <w:sz w:val="20"/>
              </w:rPr>
            </w:pPr>
            <w:r w:rsidRPr="004A78C0">
              <w:rPr>
                <w:sz w:val="20"/>
              </w:rPr>
              <w:t>«Выхожу один я на дорогу…»,</w:t>
            </w:r>
          </w:p>
          <w:p w14:paraId="2A620AB6" w14:textId="77777777" w:rsidR="004A78C0" w:rsidRPr="004A78C0" w:rsidRDefault="004A78C0" w:rsidP="004A78C0">
            <w:pPr>
              <w:jc w:val="center"/>
              <w:rPr>
                <w:sz w:val="20"/>
              </w:rPr>
            </w:pPr>
            <w:r w:rsidRPr="004A78C0">
              <w:rPr>
                <w:sz w:val="20"/>
              </w:rPr>
              <w:t>«Дума», «И скучно и грустно»,</w:t>
            </w:r>
          </w:p>
          <w:p w14:paraId="0E41B36C" w14:textId="77777777" w:rsidR="004A78C0" w:rsidRPr="004A78C0" w:rsidRDefault="004A78C0" w:rsidP="004A78C0">
            <w:pPr>
              <w:jc w:val="center"/>
              <w:rPr>
                <w:sz w:val="20"/>
              </w:rPr>
            </w:pPr>
            <w:r w:rsidRPr="004A78C0">
              <w:rPr>
                <w:sz w:val="20"/>
              </w:rPr>
              <w:t>«Как часто, пёстрою толпою окружён…», «Молитва» («Я, Матерь Божия, ныне</w:t>
            </w:r>
          </w:p>
          <w:p w14:paraId="098CFEC5" w14:textId="77777777" w:rsidR="004A78C0" w:rsidRPr="004A78C0" w:rsidRDefault="004A78C0" w:rsidP="004A78C0">
            <w:pPr>
              <w:jc w:val="center"/>
              <w:rPr>
                <w:sz w:val="20"/>
              </w:rPr>
            </w:pPr>
            <w:r w:rsidRPr="004A78C0">
              <w:rPr>
                <w:sz w:val="20"/>
              </w:rPr>
              <w:t>с молитвою…»), «Нет, не тебя так пылко я люблю…», «Нет,</w:t>
            </w:r>
          </w:p>
          <w:p w14:paraId="01167874" w14:textId="77777777" w:rsidR="004A78C0" w:rsidRPr="004A78C0" w:rsidRDefault="004A78C0" w:rsidP="004A78C0">
            <w:pPr>
              <w:jc w:val="center"/>
              <w:rPr>
                <w:sz w:val="20"/>
              </w:rPr>
            </w:pPr>
            <w:r w:rsidRPr="004A78C0">
              <w:rPr>
                <w:sz w:val="20"/>
              </w:rPr>
              <w:t>я не Байрон, я другой…», «Поэт» («Отделкой золотой блистает мой кинжал…»), «Пророк»,</w:t>
            </w:r>
          </w:p>
          <w:p w14:paraId="5617A60C" w14:textId="77777777" w:rsidR="004A78C0" w:rsidRPr="004A78C0" w:rsidRDefault="004A78C0" w:rsidP="004A78C0">
            <w:pPr>
              <w:jc w:val="center"/>
              <w:rPr>
                <w:sz w:val="20"/>
              </w:rPr>
            </w:pPr>
            <w:r w:rsidRPr="004A78C0">
              <w:rPr>
                <w:sz w:val="20"/>
              </w:rPr>
              <w:t>«Родина», «Смерть Поэта»,</w:t>
            </w:r>
          </w:p>
          <w:p w14:paraId="644A0522" w14:textId="77777777" w:rsidR="004A78C0" w:rsidRPr="004A78C0" w:rsidRDefault="004A78C0" w:rsidP="004A78C0">
            <w:pPr>
              <w:jc w:val="center"/>
              <w:rPr>
                <w:sz w:val="20"/>
              </w:rPr>
            </w:pPr>
            <w:r w:rsidRPr="004A78C0">
              <w:rPr>
                <w:sz w:val="20"/>
              </w:rPr>
              <w:t>«Сон» («В полдневный жар</w:t>
            </w:r>
          </w:p>
          <w:p w14:paraId="06B3C870" w14:textId="77777777" w:rsidR="004A78C0" w:rsidRPr="00005DA0" w:rsidRDefault="004A78C0" w:rsidP="0027773B">
            <w:pPr>
              <w:pStyle w:val="TableParagraph"/>
              <w:ind w:left="0"/>
              <w:jc w:val="center"/>
              <w:rPr>
                <w:color w:val="000000"/>
                <w:sz w:val="20"/>
                <w:szCs w:val="20"/>
              </w:rPr>
            </w:pPr>
            <w:r w:rsidRPr="00005DA0">
              <w:rPr>
                <w:color w:val="000000"/>
                <w:w w:val="115"/>
                <w:sz w:val="20"/>
                <w:szCs w:val="20"/>
              </w:rPr>
              <w:t>в</w:t>
            </w:r>
            <w:r w:rsidRPr="00005DA0">
              <w:rPr>
                <w:color w:val="000000"/>
                <w:spacing w:val="-10"/>
                <w:w w:val="115"/>
                <w:sz w:val="20"/>
                <w:szCs w:val="20"/>
              </w:rPr>
              <w:t xml:space="preserve"> </w:t>
            </w:r>
            <w:r w:rsidRPr="00005DA0">
              <w:rPr>
                <w:color w:val="000000"/>
                <w:w w:val="115"/>
                <w:sz w:val="20"/>
                <w:szCs w:val="20"/>
              </w:rPr>
              <w:t>долине</w:t>
            </w:r>
            <w:r w:rsidRPr="00005DA0">
              <w:rPr>
                <w:color w:val="000000"/>
                <w:spacing w:val="-9"/>
                <w:w w:val="115"/>
                <w:sz w:val="20"/>
                <w:szCs w:val="20"/>
              </w:rPr>
              <w:t xml:space="preserve"> </w:t>
            </w:r>
            <w:r w:rsidRPr="00005DA0">
              <w:rPr>
                <w:color w:val="000000"/>
                <w:w w:val="115"/>
                <w:sz w:val="20"/>
                <w:szCs w:val="20"/>
              </w:rPr>
              <w:t>Дагестана…»),</w:t>
            </w:r>
            <w:r w:rsidRPr="00005DA0">
              <w:rPr>
                <w:color w:val="000000"/>
                <w:spacing w:val="-9"/>
                <w:w w:val="115"/>
                <w:sz w:val="20"/>
                <w:szCs w:val="20"/>
              </w:rPr>
              <w:t xml:space="preserve"> </w:t>
            </w:r>
            <w:r w:rsidRPr="00005DA0">
              <w:rPr>
                <w:color w:val="000000"/>
                <w:w w:val="115"/>
                <w:sz w:val="20"/>
                <w:szCs w:val="20"/>
              </w:rPr>
              <w:t>«Я</w:t>
            </w:r>
            <w:r w:rsidRPr="00005DA0">
              <w:rPr>
                <w:color w:val="000000"/>
                <w:spacing w:val="-9"/>
                <w:w w:val="115"/>
                <w:sz w:val="20"/>
                <w:szCs w:val="20"/>
              </w:rPr>
              <w:t xml:space="preserve"> </w:t>
            </w:r>
            <w:r w:rsidRPr="00005DA0">
              <w:rPr>
                <w:color w:val="000000"/>
                <w:w w:val="115"/>
                <w:sz w:val="20"/>
                <w:szCs w:val="20"/>
              </w:rPr>
              <w:t>жить</w:t>
            </w:r>
            <w:r w:rsidRPr="00005DA0">
              <w:rPr>
                <w:color w:val="000000"/>
                <w:spacing w:val="-49"/>
                <w:w w:val="115"/>
                <w:sz w:val="20"/>
                <w:szCs w:val="20"/>
              </w:rPr>
              <w:t xml:space="preserve"> </w:t>
            </w:r>
            <w:r w:rsidRPr="00005DA0">
              <w:rPr>
                <w:color w:val="000000"/>
                <w:w w:val="115"/>
                <w:sz w:val="20"/>
                <w:szCs w:val="20"/>
              </w:rPr>
              <w:t>хочу,</w:t>
            </w:r>
            <w:r w:rsidRPr="00005DA0">
              <w:rPr>
                <w:color w:val="000000"/>
                <w:spacing w:val="-9"/>
                <w:w w:val="115"/>
                <w:sz w:val="20"/>
                <w:szCs w:val="20"/>
              </w:rPr>
              <w:t xml:space="preserve"> </w:t>
            </w:r>
            <w:r w:rsidRPr="00005DA0">
              <w:rPr>
                <w:color w:val="000000"/>
                <w:w w:val="115"/>
                <w:sz w:val="20"/>
                <w:szCs w:val="20"/>
              </w:rPr>
              <w:t>хочу</w:t>
            </w:r>
            <w:r w:rsidRPr="00005DA0">
              <w:rPr>
                <w:color w:val="000000"/>
                <w:spacing w:val="-8"/>
                <w:w w:val="115"/>
                <w:sz w:val="20"/>
                <w:szCs w:val="20"/>
              </w:rPr>
              <w:t xml:space="preserve"> </w:t>
            </w:r>
            <w:r w:rsidRPr="00005DA0">
              <w:rPr>
                <w:color w:val="000000"/>
                <w:w w:val="115"/>
                <w:sz w:val="20"/>
                <w:szCs w:val="20"/>
              </w:rPr>
              <w:t>печали…»</w:t>
            </w:r>
            <w:r w:rsidRPr="00005DA0">
              <w:rPr>
                <w:color w:val="000000"/>
                <w:spacing w:val="-9"/>
                <w:w w:val="115"/>
                <w:sz w:val="20"/>
                <w:szCs w:val="20"/>
              </w:rPr>
              <w:t xml:space="preserve"> </w:t>
            </w:r>
            <w:r w:rsidRPr="00005DA0">
              <w:rPr>
                <w:color w:val="000000"/>
                <w:w w:val="115"/>
                <w:sz w:val="20"/>
                <w:szCs w:val="20"/>
              </w:rPr>
              <w:t>и</w:t>
            </w:r>
            <w:r w:rsidRPr="00005DA0">
              <w:rPr>
                <w:color w:val="000000"/>
                <w:spacing w:val="-8"/>
                <w:w w:val="115"/>
                <w:sz w:val="20"/>
                <w:szCs w:val="20"/>
              </w:rPr>
              <w:t xml:space="preserve"> </w:t>
            </w:r>
            <w:r w:rsidRPr="00005DA0">
              <w:rPr>
                <w:color w:val="000000"/>
                <w:w w:val="115"/>
                <w:sz w:val="20"/>
                <w:szCs w:val="20"/>
              </w:rPr>
              <w:t>др.</w:t>
            </w:r>
          </w:p>
          <w:p w14:paraId="3A1D376C" w14:textId="77777777" w:rsidR="004A78C0" w:rsidRPr="004A78C0" w:rsidRDefault="004A78C0" w:rsidP="0027773B">
            <w:pPr>
              <w:pStyle w:val="TableParagraph"/>
              <w:ind w:left="0"/>
              <w:jc w:val="center"/>
              <w:rPr>
                <w:sz w:val="20"/>
              </w:rPr>
            </w:pPr>
            <w:r w:rsidRPr="00005DA0">
              <w:rPr>
                <w:color w:val="000000"/>
                <w:w w:val="115"/>
                <w:sz w:val="20"/>
                <w:szCs w:val="20"/>
              </w:rPr>
              <w:t>Роман «Герой нашего времени»</w:t>
            </w:r>
            <w:r w:rsidRPr="00005DA0">
              <w:rPr>
                <w:color w:val="000000"/>
                <w:spacing w:val="-50"/>
                <w:w w:val="115"/>
                <w:sz w:val="20"/>
                <w:szCs w:val="20"/>
              </w:rPr>
              <w:t xml:space="preserve"> </w:t>
            </w:r>
            <w:r w:rsidRPr="00005DA0">
              <w:rPr>
                <w:color w:val="000000"/>
                <w:w w:val="115"/>
                <w:sz w:val="20"/>
                <w:szCs w:val="20"/>
              </w:rPr>
              <w:t>(11</w:t>
            </w:r>
            <w:r w:rsidRPr="00005DA0">
              <w:rPr>
                <w:color w:val="000000"/>
                <w:spacing w:val="-9"/>
                <w:w w:val="115"/>
                <w:sz w:val="20"/>
                <w:szCs w:val="20"/>
              </w:rPr>
              <w:t xml:space="preserve"> </w:t>
            </w:r>
            <w:r w:rsidRPr="00005DA0">
              <w:rPr>
                <w:color w:val="000000"/>
                <w:w w:val="115"/>
                <w:sz w:val="20"/>
                <w:szCs w:val="20"/>
              </w:rPr>
              <w:t>ч)</w:t>
            </w:r>
          </w:p>
        </w:tc>
        <w:tc>
          <w:tcPr>
            <w:tcW w:w="5046" w:type="dxa"/>
            <w:vMerge w:val="restart"/>
            <w:tcBorders>
              <w:top w:val="single" w:sz="6" w:space="0" w:color="000000"/>
            </w:tcBorders>
          </w:tcPr>
          <w:p w14:paraId="0DE3EFB2" w14:textId="77777777" w:rsidR="004A78C0" w:rsidRPr="004A78C0" w:rsidRDefault="004A78C0" w:rsidP="004A78C0">
            <w:pPr>
              <w:jc w:val="center"/>
              <w:rPr>
                <w:sz w:val="20"/>
              </w:rPr>
            </w:pPr>
            <w:r w:rsidRPr="004A78C0">
              <w:rPr>
                <w:sz w:val="20"/>
              </w:rPr>
              <w:t>Конспектировать лекцию учителя и статью учебника и составлять их пла</w:t>
            </w:r>
            <w:r>
              <w:rPr>
                <w:sz w:val="20"/>
              </w:rPr>
              <w:t>ны и тезисы. Составлять хроноло</w:t>
            </w:r>
            <w:r w:rsidRPr="004A78C0">
              <w:rPr>
                <w:sz w:val="20"/>
              </w:rPr>
              <w:t>гическую таблицу жизни и творчества писателя.</w:t>
            </w:r>
          </w:p>
          <w:p w14:paraId="7C6F41BF" w14:textId="77777777" w:rsidR="004A78C0" w:rsidRPr="004A78C0" w:rsidRDefault="004A78C0" w:rsidP="004A78C0">
            <w:pPr>
              <w:jc w:val="center"/>
              <w:rPr>
                <w:sz w:val="20"/>
              </w:rPr>
            </w:pPr>
            <w:r w:rsidRPr="004A78C0">
              <w:rPr>
                <w:sz w:val="20"/>
              </w:rPr>
              <w:t>Подбирать и обобщать материалы о нём, а также</w:t>
            </w:r>
          </w:p>
          <w:p w14:paraId="533A4488" w14:textId="77777777" w:rsidR="004A78C0" w:rsidRPr="004A78C0" w:rsidRDefault="004A78C0" w:rsidP="004A78C0">
            <w:pPr>
              <w:jc w:val="center"/>
              <w:rPr>
                <w:sz w:val="20"/>
              </w:rPr>
            </w:pPr>
            <w:r w:rsidRPr="004A78C0">
              <w:rPr>
                <w:sz w:val="20"/>
              </w:rPr>
              <w:t>об истории создания произведений с использованием справочной литературы и ресурсов Интернета.</w:t>
            </w:r>
          </w:p>
          <w:p w14:paraId="7D63F0E4" w14:textId="77777777" w:rsidR="004A78C0" w:rsidRPr="004A78C0" w:rsidRDefault="004A78C0" w:rsidP="004A78C0">
            <w:pPr>
              <w:jc w:val="center"/>
              <w:rPr>
                <w:sz w:val="20"/>
              </w:rPr>
            </w:pPr>
            <w:r w:rsidRPr="004A78C0">
              <w:rPr>
                <w:sz w:val="20"/>
              </w:rPr>
              <w:t>Выразительно читат</w:t>
            </w:r>
            <w:r>
              <w:rPr>
                <w:sz w:val="20"/>
              </w:rPr>
              <w:t>ь, в том числе наизусть и по ро</w:t>
            </w:r>
            <w:r w:rsidRPr="004A78C0">
              <w:rPr>
                <w:sz w:val="20"/>
              </w:rPr>
              <w:t>лям. Составлять лексические и историко-культурные комментарии. Уст</w:t>
            </w:r>
            <w:r>
              <w:rPr>
                <w:sz w:val="20"/>
              </w:rPr>
              <w:t>но или письменно отвечать на во</w:t>
            </w:r>
            <w:r w:rsidRPr="004A78C0">
              <w:rPr>
                <w:sz w:val="20"/>
              </w:rPr>
              <w:t xml:space="preserve">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Анализировать лирические </w:t>
            </w:r>
            <w:r>
              <w:rPr>
                <w:sz w:val="20"/>
              </w:rPr>
              <w:t>произве</w:t>
            </w:r>
            <w:r w:rsidRPr="004A78C0">
              <w:rPr>
                <w:sz w:val="20"/>
              </w:rPr>
              <w:t>дения с учётом их жанровой специфики. Выявлять</w:t>
            </w:r>
          </w:p>
          <w:p w14:paraId="7E1D52B6" w14:textId="77777777" w:rsidR="004A78C0" w:rsidRPr="00005DA0" w:rsidRDefault="004A78C0" w:rsidP="0027773B">
            <w:pPr>
              <w:pStyle w:val="TableParagraph"/>
              <w:ind w:left="0"/>
              <w:jc w:val="center"/>
              <w:rPr>
                <w:color w:val="000000"/>
                <w:sz w:val="20"/>
                <w:szCs w:val="20"/>
              </w:rPr>
            </w:pPr>
            <w:r w:rsidRPr="00005DA0">
              <w:rPr>
                <w:color w:val="000000"/>
                <w:w w:val="115"/>
                <w:sz w:val="20"/>
                <w:szCs w:val="20"/>
              </w:rPr>
              <w:t>художественно</w:t>
            </w:r>
            <w:r>
              <w:rPr>
                <w:color w:val="000000"/>
                <w:w w:val="115"/>
                <w:sz w:val="20"/>
                <w:szCs w:val="20"/>
              </w:rPr>
              <w:t xml:space="preserve"> значимые изобразительно-вырази</w:t>
            </w:r>
            <w:r w:rsidRPr="00005DA0">
              <w:rPr>
                <w:color w:val="000000"/>
                <w:w w:val="115"/>
                <w:sz w:val="20"/>
                <w:szCs w:val="20"/>
              </w:rPr>
              <w:t>тельные средства языка поэта и определять их</w:t>
            </w:r>
            <w:r w:rsidRPr="00005DA0">
              <w:rPr>
                <w:color w:val="000000"/>
                <w:spacing w:val="1"/>
                <w:w w:val="115"/>
                <w:sz w:val="20"/>
                <w:szCs w:val="20"/>
              </w:rPr>
              <w:t xml:space="preserve"> </w:t>
            </w:r>
            <w:r w:rsidRPr="00005DA0">
              <w:rPr>
                <w:color w:val="000000"/>
                <w:w w:val="115"/>
                <w:sz w:val="20"/>
                <w:szCs w:val="20"/>
              </w:rPr>
              <w:t>художественные</w:t>
            </w:r>
            <w:r w:rsidRPr="00005DA0">
              <w:rPr>
                <w:color w:val="000000"/>
                <w:spacing w:val="6"/>
                <w:w w:val="115"/>
                <w:sz w:val="20"/>
                <w:szCs w:val="20"/>
              </w:rPr>
              <w:t xml:space="preserve"> </w:t>
            </w:r>
            <w:r w:rsidRPr="00005DA0">
              <w:rPr>
                <w:color w:val="000000"/>
                <w:w w:val="115"/>
                <w:sz w:val="20"/>
                <w:szCs w:val="20"/>
              </w:rPr>
              <w:t>функции.</w:t>
            </w:r>
            <w:r w:rsidRPr="00005DA0">
              <w:rPr>
                <w:color w:val="000000"/>
                <w:spacing w:val="7"/>
                <w:w w:val="115"/>
                <w:sz w:val="20"/>
                <w:szCs w:val="20"/>
              </w:rPr>
              <w:t xml:space="preserve"> </w:t>
            </w:r>
            <w:r w:rsidRPr="00005DA0">
              <w:rPr>
                <w:color w:val="000000"/>
                <w:w w:val="115"/>
                <w:sz w:val="20"/>
                <w:szCs w:val="20"/>
              </w:rPr>
              <w:t>Сопоставлять</w:t>
            </w:r>
            <w:r w:rsidRPr="00005DA0">
              <w:rPr>
                <w:color w:val="000000"/>
                <w:spacing w:val="7"/>
                <w:w w:val="115"/>
                <w:sz w:val="20"/>
                <w:szCs w:val="20"/>
              </w:rPr>
              <w:t xml:space="preserve"> </w:t>
            </w:r>
            <w:r w:rsidRPr="00005DA0">
              <w:rPr>
                <w:color w:val="000000"/>
                <w:w w:val="115"/>
                <w:sz w:val="20"/>
                <w:szCs w:val="20"/>
              </w:rPr>
              <w:t>стихотво</w:t>
            </w:r>
            <w:r>
              <w:rPr>
                <w:color w:val="000000"/>
                <w:w w:val="115"/>
                <w:sz w:val="20"/>
                <w:szCs w:val="20"/>
              </w:rPr>
              <w:t>ре</w:t>
            </w:r>
            <w:r w:rsidRPr="00005DA0">
              <w:rPr>
                <w:color w:val="000000"/>
                <w:w w:val="115"/>
                <w:sz w:val="20"/>
                <w:szCs w:val="20"/>
              </w:rPr>
              <w:t>ния по заданным основаниям (в том числе с другими</w:t>
            </w:r>
            <w:r w:rsidRPr="00005DA0">
              <w:rPr>
                <w:color w:val="000000"/>
                <w:spacing w:val="1"/>
                <w:w w:val="115"/>
                <w:sz w:val="20"/>
                <w:szCs w:val="20"/>
              </w:rPr>
              <w:t xml:space="preserve"> </w:t>
            </w:r>
            <w:r w:rsidRPr="00005DA0">
              <w:rPr>
                <w:color w:val="000000"/>
                <w:w w:val="115"/>
                <w:sz w:val="20"/>
                <w:szCs w:val="20"/>
              </w:rPr>
              <w:t xml:space="preserve">видами </w:t>
            </w:r>
            <w:r w:rsidRPr="00005DA0">
              <w:rPr>
                <w:color w:val="000000"/>
                <w:w w:val="115"/>
                <w:sz w:val="20"/>
                <w:szCs w:val="20"/>
              </w:rPr>
              <w:lastRenderedPageBreak/>
              <w:t>искусства) с занесением информации в</w:t>
            </w:r>
            <w:r w:rsidRPr="00005DA0">
              <w:rPr>
                <w:color w:val="000000"/>
                <w:spacing w:val="1"/>
                <w:w w:val="115"/>
                <w:sz w:val="20"/>
                <w:szCs w:val="20"/>
              </w:rPr>
              <w:t xml:space="preserve"> </w:t>
            </w:r>
            <w:r w:rsidRPr="00005DA0">
              <w:rPr>
                <w:color w:val="000000"/>
                <w:w w:val="115"/>
                <w:sz w:val="20"/>
                <w:szCs w:val="20"/>
              </w:rPr>
              <w:t>таблицу.</w:t>
            </w:r>
            <w:r w:rsidRPr="00005DA0">
              <w:rPr>
                <w:color w:val="000000"/>
                <w:spacing w:val="1"/>
                <w:w w:val="115"/>
                <w:sz w:val="20"/>
                <w:szCs w:val="20"/>
              </w:rPr>
              <w:t xml:space="preserve"> </w:t>
            </w:r>
            <w:r w:rsidRPr="00005DA0">
              <w:rPr>
                <w:color w:val="000000"/>
                <w:w w:val="115"/>
                <w:sz w:val="20"/>
                <w:szCs w:val="20"/>
              </w:rPr>
              <w:t>Конспектировать</w:t>
            </w:r>
            <w:r w:rsidRPr="00005DA0">
              <w:rPr>
                <w:color w:val="000000"/>
                <w:spacing w:val="1"/>
                <w:w w:val="115"/>
                <w:sz w:val="20"/>
                <w:szCs w:val="20"/>
              </w:rPr>
              <w:t xml:space="preserve"> </w:t>
            </w:r>
            <w:r w:rsidRPr="00005DA0">
              <w:rPr>
                <w:color w:val="000000"/>
                <w:w w:val="115"/>
                <w:sz w:val="20"/>
                <w:szCs w:val="20"/>
              </w:rPr>
              <w:t>литературно-критические</w:t>
            </w:r>
            <w:r w:rsidRPr="00005DA0">
              <w:rPr>
                <w:color w:val="000000"/>
                <w:spacing w:val="-49"/>
                <w:w w:val="115"/>
                <w:sz w:val="20"/>
                <w:szCs w:val="20"/>
              </w:rPr>
              <w:t xml:space="preserve"> </w:t>
            </w:r>
            <w:r w:rsidRPr="00005DA0">
              <w:rPr>
                <w:color w:val="000000"/>
                <w:w w:val="115"/>
                <w:sz w:val="20"/>
                <w:szCs w:val="20"/>
              </w:rPr>
              <w:t>статьи и использова</w:t>
            </w:r>
            <w:r>
              <w:rPr>
                <w:color w:val="000000"/>
                <w:w w:val="115"/>
                <w:sz w:val="20"/>
                <w:szCs w:val="20"/>
              </w:rPr>
              <w:t>ть их в анализе текстов. Состав</w:t>
            </w:r>
            <w:r w:rsidRPr="00005DA0">
              <w:rPr>
                <w:color w:val="000000"/>
                <w:w w:val="115"/>
                <w:sz w:val="20"/>
                <w:szCs w:val="20"/>
              </w:rPr>
              <w:t>лять</w:t>
            </w:r>
            <w:r w:rsidRPr="00005DA0">
              <w:rPr>
                <w:color w:val="000000"/>
                <w:spacing w:val="7"/>
                <w:w w:val="115"/>
                <w:sz w:val="20"/>
                <w:szCs w:val="20"/>
              </w:rPr>
              <w:t xml:space="preserve"> </w:t>
            </w:r>
            <w:r w:rsidRPr="00005DA0">
              <w:rPr>
                <w:color w:val="000000"/>
                <w:w w:val="115"/>
                <w:sz w:val="20"/>
                <w:szCs w:val="20"/>
              </w:rPr>
              <w:t>письменный</w:t>
            </w:r>
            <w:r w:rsidRPr="00005DA0">
              <w:rPr>
                <w:color w:val="000000"/>
                <w:spacing w:val="7"/>
                <w:w w:val="115"/>
                <w:sz w:val="20"/>
                <w:szCs w:val="20"/>
              </w:rPr>
              <w:t xml:space="preserve"> </w:t>
            </w:r>
            <w:r w:rsidRPr="00005DA0">
              <w:rPr>
                <w:color w:val="000000"/>
                <w:w w:val="115"/>
                <w:sz w:val="20"/>
                <w:szCs w:val="20"/>
              </w:rPr>
              <w:t>ответ</w:t>
            </w:r>
            <w:r w:rsidRPr="00005DA0">
              <w:rPr>
                <w:color w:val="000000"/>
                <w:spacing w:val="8"/>
                <w:w w:val="115"/>
                <w:sz w:val="20"/>
                <w:szCs w:val="20"/>
              </w:rPr>
              <w:t xml:space="preserve"> </w:t>
            </w:r>
            <w:r w:rsidRPr="00005DA0">
              <w:rPr>
                <w:color w:val="000000"/>
                <w:w w:val="115"/>
                <w:sz w:val="20"/>
                <w:szCs w:val="20"/>
              </w:rPr>
              <w:t>на</w:t>
            </w:r>
            <w:r w:rsidRPr="00005DA0">
              <w:rPr>
                <w:color w:val="000000"/>
                <w:spacing w:val="7"/>
                <w:w w:val="115"/>
                <w:sz w:val="20"/>
                <w:szCs w:val="20"/>
              </w:rPr>
              <w:t xml:space="preserve"> </w:t>
            </w:r>
            <w:r w:rsidRPr="00005DA0">
              <w:rPr>
                <w:color w:val="000000"/>
                <w:w w:val="115"/>
                <w:sz w:val="20"/>
                <w:szCs w:val="20"/>
              </w:rPr>
              <w:t>проблемный</w:t>
            </w:r>
            <w:r w:rsidRPr="00005DA0">
              <w:rPr>
                <w:color w:val="000000"/>
                <w:spacing w:val="8"/>
                <w:w w:val="115"/>
                <w:sz w:val="20"/>
                <w:szCs w:val="20"/>
              </w:rPr>
              <w:t xml:space="preserve"> </w:t>
            </w:r>
            <w:r w:rsidRPr="00005DA0">
              <w:rPr>
                <w:color w:val="000000"/>
                <w:w w:val="115"/>
                <w:sz w:val="20"/>
                <w:szCs w:val="20"/>
              </w:rPr>
              <w:t>вопрос,</w:t>
            </w:r>
            <w:r w:rsidRPr="00005DA0">
              <w:rPr>
                <w:color w:val="000000"/>
                <w:spacing w:val="1"/>
                <w:w w:val="115"/>
                <w:sz w:val="20"/>
                <w:szCs w:val="20"/>
              </w:rPr>
              <w:t xml:space="preserve"> </w:t>
            </w:r>
            <w:r w:rsidRPr="00005DA0">
              <w:rPr>
                <w:color w:val="000000"/>
                <w:w w:val="115"/>
                <w:sz w:val="20"/>
                <w:szCs w:val="20"/>
              </w:rPr>
              <w:t>писать</w:t>
            </w:r>
            <w:r w:rsidRPr="00005DA0">
              <w:rPr>
                <w:color w:val="000000"/>
                <w:spacing w:val="2"/>
                <w:w w:val="115"/>
                <w:sz w:val="20"/>
                <w:szCs w:val="20"/>
              </w:rPr>
              <w:t xml:space="preserve"> </w:t>
            </w:r>
            <w:r w:rsidRPr="00005DA0">
              <w:rPr>
                <w:color w:val="000000"/>
                <w:w w:val="115"/>
                <w:sz w:val="20"/>
                <w:szCs w:val="20"/>
              </w:rPr>
              <w:t>сочинение</w:t>
            </w:r>
            <w:r w:rsidRPr="00005DA0">
              <w:rPr>
                <w:color w:val="000000"/>
                <w:spacing w:val="2"/>
                <w:w w:val="115"/>
                <w:sz w:val="20"/>
                <w:szCs w:val="20"/>
              </w:rPr>
              <w:t xml:space="preserve"> </w:t>
            </w:r>
            <w:r w:rsidRPr="00005DA0">
              <w:rPr>
                <w:color w:val="000000"/>
                <w:w w:val="115"/>
                <w:sz w:val="20"/>
                <w:szCs w:val="20"/>
              </w:rPr>
              <w:t>на</w:t>
            </w:r>
            <w:r w:rsidRPr="00005DA0">
              <w:rPr>
                <w:color w:val="000000"/>
                <w:spacing w:val="3"/>
                <w:w w:val="115"/>
                <w:sz w:val="20"/>
                <w:szCs w:val="20"/>
              </w:rPr>
              <w:t xml:space="preserve"> </w:t>
            </w:r>
            <w:r w:rsidRPr="00005DA0">
              <w:rPr>
                <w:color w:val="000000"/>
                <w:w w:val="115"/>
                <w:sz w:val="20"/>
                <w:szCs w:val="20"/>
              </w:rPr>
              <w:t>литературную</w:t>
            </w:r>
            <w:r w:rsidRPr="00005DA0">
              <w:rPr>
                <w:color w:val="000000"/>
                <w:spacing w:val="2"/>
                <w:w w:val="115"/>
                <w:sz w:val="20"/>
                <w:szCs w:val="20"/>
              </w:rPr>
              <w:t xml:space="preserve"> </w:t>
            </w:r>
            <w:r w:rsidRPr="00005DA0">
              <w:rPr>
                <w:color w:val="000000"/>
                <w:w w:val="115"/>
                <w:sz w:val="20"/>
                <w:szCs w:val="20"/>
              </w:rPr>
              <w:t>тему</w:t>
            </w:r>
            <w:r w:rsidRPr="00005DA0">
              <w:rPr>
                <w:color w:val="000000"/>
                <w:spacing w:val="3"/>
                <w:w w:val="115"/>
                <w:sz w:val="20"/>
                <w:szCs w:val="20"/>
              </w:rPr>
              <w:t xml:space="preserve"> </w:t>
            </w:r>
            <w:r w:rsidRPr="00005DA0">
              <w:rPr>
                <w:color w:val="000000"/>
                <w:w w:val="115"/>
                <w:sz w:val="20"/>
                <w:szCs w:val="20"/>
              </w:rPr>
              <w:t>и</w:t>
            </w:r>
            <w:r w:rsidRPr="00005DA0">
              <w:rPr>
                <w:color w:val="000000"/>
                <w:spacing w:val="2"/>
                <w:w w:val="115"/>
                <w:sz w:val="20"/>
                <w:szCs w:val="20"/>
              </w:rPr>
              <w:t xml:space="preserve"> </w:t>
            </w:r>
            <w:r>
              <w:rPr>
                <w:color w:val="000000"/>
                <w:w w:val="115"/>
                <w:sz w:val="20"/>
                <w:szCs w:val="20"/>
              </w:rPr>
              <w:t>редактиро</w:t>
            </w:r>
            <w:r w:rsidRPr="00005DA0">
              <w:rPr>
                <w:color w:val="000000"/>
                <w:w w:val="115"/>
                <w:sz w:val="20"/>
                <w:szCs w:val="20"/>
              </w:rPr>
              <w:t>вать собственные работы. Самостоятельно готовить</w:t>
            </w:r>
            <w:r w:rsidRPr="00005DA0">
              <w:rPr>
                <w:color w:val="000000"/>
                <w:spacing w:val="1"/>
                <w:w w:val="115"/>
                <w:sz w:val="20"/>
                <w:szCs w:val="20"/>
              </w:rPr>
              <w:t xml:space="preserve"> </w:t>
            </w:r>
            <w:r w:rsidRPr="00005DA0">
              <w:rPr>
                <w:color w:val="000000"/>
                <w:w w:val="115"/>
                <w:sz w:val="20"/>
                <w:szCs w:val="20"/>
              </w:rPr>
              <w:t>устные монологиче</w:t>
            </w:r>
            <w:r>
              <w:rPr>
                <w:color w:val="000000"/>
                <w:w w:val="115"/>
                <w:sz w:val="20"/>
                <w:szCs w:val="20"/>
              </w:rPr>
              <w:t>ские сообщения на литературовед</w:t>
            </w:r>
            <w:r w:rsidRPr="00005DA0">
              <w:rPr>
                <w:color w:val="000000"/>
                <w:w w:val="115"/>
                <w:sz w:val="20"/>
                <w:szCs w:val="20"/>
              </w:rPr>
              <w:t>ческие</w:t>
            </w:r>
            <w:r w:rsidRPr="00005DA0">
              <w:rPr>
                <w:color w:val="000000"/>
                <w:spacing w:val="-3"/>
                <w:w w:val="115"/>
                <w:sz w:val="20"/>
                <w:szCs w:val="20"/>
              </w:rPr>
              <w:t xml:space="preserve"> </w:t>
            </w:r>
            <w:r w:rsidRPr="00005DA0">
              <w:rPr>
                <w:color w:val="000000"/>
                <w:w w:val="115"/>
                <w:sz w:val="20"/>
                <w:szCs w:val="20"/>
              </w:rPr>
              <w:t>темы,</w:t>
            </w:r>
            <w:r w:rsidRPr="00005DA0">
              <w:rPr>
                <w:color w:val="000000"/>
                <w:spacing w:val="-3"/>
                <w:w w:val="115"/>
                <w:sz w:val="20"/>
                <w:szCs w:val="20"/>
              </w:rPr>
              <w:t xml:space="preserve"> </w:t>
            </w:r>
            <w:r w:rsidRPr="00005DA0">
              <w:rPr>
                <w:color w:val="000000"/>
                <w:w w:val="115"/>
                <w:sz w:val="20"/>
                <w:szCs w:val="20"/>
              </w:rPr>
              <w:t>в</w:t>
            </w:r>
            <w:r w:rsidRPr="00005DA0">
              <w:rPr>
                <w:color w:val="000000"/>
                <w:spacing w:val="-3"/>
                <w:w w:val="115"/>
                <w:sz w:val="20"/>
                <w:szCs w:val="20"/>
              </w:rPr>
              <w:t xml:space="preserve"> </w:t>
            </w:r>
            <w:r w:rsidRPr="00005DA0">
              <w:rPr>
                <w:color w:val="000000"/>
                <w:w w:val="115"/>
                <w:sz w:val="20"/>
                <w:szCs w:val="20"/>
              </w:rPr>
              <w:t>том</w:t>
            </w:r>
            <w:r w:rsidRPr="00005DA0">
              <w:rPr>
                <w:color w:val="000000"/>
                <w:spacing w:val="-3"/>
                <w:w w:val="115"/>
                <w:sz w:val="20"/>
                <w:szCs w:val="20"/>
              </w:rPr>
              <w:t xml:space="preserve"> </w:t>
            </w:r>
            <w:r w:rsidRPr="00005DA0">
              <w:rPr>
                <w:color w:val="000000"/>
                <w:w w:val="115"/>
                <w:sz w:val="20"/>
                <w:szCs w:val="20"/>
              </w:rPr>
              <w:t>числе</w:t>
            </w:r>
            <w:r w:rsidRPr="00005DA0">
              <w:rPr>
                <w:color w:val="000000"/>
                <w:spacing w:val="-3"/>
                <w:w w:val="115"/>
                <w:sz w:val="20"/>
                <w:szCs w:val="20"/>
              </w:rPr>
              <w:t xml:space="preserve"> </w:t>
            </w:r>
            <w:r w:rsidRPr="00005DA0">
              <w:rPr>
                <w:color w:val="000000"/>
                <w:w w:val="115"/>
                <w:sz w:val="20"/>
                <w:szCs w:val="20"/>
              </w:rPr>
              <w:t>творческого</w:t>
            </w:r>
            <w:r w:rsidRPr="00005DA0">
              <w:rPr>
                <w:color w:val="000000"/>
                <w:spacing w:val="-3"/>
                <w:w w:val="115"/>
                <w:sz w:val="20"/>
                <w:szCs w:val="20"/>
              </w:rPr>
              <w:t xml:space="preserve"> </w:t>
            </w:r>
            <w:r w:rsidRPr="00005DA0">
              <w:rPr>
                <w:color w:val="000000"/>
                <w:w w:val="115"/>
                <w:sz w:val="20"/>
                <w:szCs w:val="20"/>
              </w:rPr>
              <w:t>характера.</w:t>
            </w:r>
          </w:p>
          <w:p w14:paraId="45FB01EF" w14:textId="77777777" w:rsidR="004A78C0" w:rsidRPr="00005DA0" w:rsidRDefault="004A78C0" w:rsidP="0027773B">
            <w:pPr>
              <w:pStyle w:val="TableParagraph"/>
              <w:ind w:left="0"/>
              <w:jc w:val="center"/>
              <w:rPr>
                <w:color w:val="000000"/>
                <w:sz w:val="20"/>
                <w:szCs w:val="20"/>
              </w:rPr>
            </w:pPr>
            <w:r w:rsidRPr="00005DA0">
              <w:rPr>
                <w:color w:val="000000"/>
                <w:w w:val="115"/>
                <w:sz w:val="20"/>
                <w:szCs w:val="20"/>
              </w:rPr>
              <w:t>Работать со словарём литературоведческих терминов.</w:t>
            </w:r>
            <w:r w:rsidRPr="00005DA0">
              <w:rPr>
                <w:color w:val="000000"/>
                <w:spacing w:val="-49"/>
                <w:w w:val="115"/>
                <w:sz w:val="20"/>
                <w:szCs w:val="20"/>
              </w:rPr>
              <w:t xml:space="preserve"> </w:t>
            </w:r>
            <w:r w:rsidRPr="00005DA0">
              <w:rPr>
                <w:color w:val="000000"/>
                <w:w w:val="115"/>
                <w:sz w:val="20"/>
                <w:szCs w:val="20"/>
              </w:rPr>
              <w:t>Характеризовать сист</w:t>
            </w:r>
            <w:r>
              <w:rPr>
                <w:color w:val="000000"/>
                <w:w w:val="115"/>
                <w:sz w:val="20"/>
                <w:szCs w:val="20"/>
              </w:rPr>
              <w:t>ему образов, особенности сюже</w:t>
            </w:r>
            <w:r w:rsidRPr="00005DA0">
              <w:rPr>
                <w:color w:val="000000"/>
                <w:w w:val="115"/>
                <w:sz w:val="20"/>
                <w:szCs w:val="20"/>
              </w:rPr>
              <w:t>та</w:t>
            </w:r>
            <w:r w:rsidRPr="00005DA0">
              <w:rPr>
                <w:color w:val="000000"/>
                <w:spacing w:val="-8"/>
                <w:w w:val="115"/>
                <w:sz w:val="20"/>
                <w:szCs w:val="20"/>
              </w:rPr>
              <w:t xml:space="preserve"> </w:t>
            </w:r>
            <w:r w:rsidRPr="00005DA0">
              <w:rPr>
                <w:color w:val="000000"/>
                <w:w w:val="115"/>
                <w:sz w:val="20"/>
                <w:szCs w:val="20"/>
              </w:rPr>
              <w:t>и</w:t>
            </w:r>
            <w:r w:rsidRPr="00005DA0">
              <w:rPr>
                <w:color w:val="000000"/>
                <w:spacing w:val="-7"/>
                <w:w w:val="115"/>
                <w:sz w:val="20"/>
                <w:szCs w:val="20"/>
              </w:rPr>
              <w:t xml:space="preserve"> </w:t>
            </w:r>
            <w:r w:rsidRPr="00005DA0">
              <w:rPr>
                <w:color w:val="000000"/>
                <w:w w:val="115"/>
                <w:sz w:val="20"/>
                <w:szCs w:val="20"/>
              </w:rPr>
              <w:t>композиции</w:t>
            </w:r>
            <w:r w:rsidRPr="00005DA0">
              <w:rPr>
                <w:color w:val="000000"/>
                <w:spacing w:val="-7"/>
                <w:w w:val="115"/>
                <w:sz w:val="20"/>
                <w:szCs w:val="20"/>
              </w:rPr>
              <w:t xml:space="preserve"> </w:t>
            </w:r>
            <w:r w:rsidRPr="00005DA0">
              <w:rPr>
                <w:color w:val="000000"/>
                <w:w w:val="115"/>
                <w:sz w:val="20"/>
                <w:szCs w:val="20"/>
              </w:rPr>
              <w:t>произведения.</w:t>
            </w:r>
          </w:p>
          <w:p w14:paraId="4986045E" w14:textId="77777777" w:rsidR="004A78C0" w:rsidRPr="00005DA0" w:rsidRDefault="004A78C0" w:rsidP="0027773B">
            <w:pPr>
              <w:pStyle w:val="TableParagraph"/>
              <w:ind w:left="0"/>
              <w:jc w:val="center"/>
              <w:rPr>
                <w:color w:val="000000"/>
                <w:sz w:val="20"/>
                <w:szCs w:val="20"/>
              </w:rPr>
            </w:pPr>
            <w:r w:rsidRPr="00005DA0">
              <w:rPr>
                <w:color w:val="000000"/>
                <w:w w:val="115"/>
                <w:sz w:val="20"/>
                <w:szCs w:val="20"/>
              </w:rPr>
              <w:t>Давать</w:t>
            </w:r>
            <w:r w:rsidRPr="00005DA0">
              <w:rPr>
                <w:color w:val="000000"/>
                <w:spacing w:val="5"/>
                <w:w w:val="115"/>
                <w:sz w:val="20"/>
                <w:szCs w:val="20"/>
              </w:rPr>
              <w:t xml:space="preserve"> </w:t>
            </w:r>
            <w:r w:rsidRPr="00005DA0">
              <w:rPr>
                <w:color w:val="000000"/>
                <w:w w:val="115"/>
                <w:sz w:val="20"/>
                <w:szCs w:val="20"/>
              </w:rPr>
              <w:t>характеристику</w:t>
            </w:r>
            <w:r w:rsidRPr="00005DA0">
              <w:rPr>
                <w:color w:val="000000"/>
                <w:spacing w:val="6"/>
                <w:w w:val="115"/>
                <w:sz w:val="20"/>
                <w:szCs w:val="20"/>
              </w:rPr>
              <w:t xml:space="preserve"> </w:t>
            </w:r>
            <w:r w:rsidRPr="00005DA0">
              <w:rPr>
                <w:color w:val="000000"/>
                <w:w w:val="115"/>
                <w:sz w:val="20"/>
                <w:szCs w:val="20"/>
              </w:rPr>
              <w:t>персонажей,</w:t>
            </w:r>
            <w:r w:rsidRPr="00005DA0">
              <w:rPr>
                <w:color w:val="000000"/>
                <w:spacing w:val="6"/>
                <w:w w:val="115"/>
                <w:sz w:val="20"/>
                <w:szCs w:val="20"/>
              </w:rPr>
              <w:t xml:space="preserve"> </w:t>
            </w:r>
            <w:r w:rsidRPr="00005DA0">
              <w:rPr>
                <w:color w:val="000000"/>
                <w:w w:val="115"/>
                <w:sz w:val="20"/>
                <w:szCs w:val="20"/>
              </w:rPr>
              <w:t>в</w:t>
            </w:r>
            <w:r w:rsidRPr="00005DA0">
              <w:rPr>
                <w:color w:val="000000"/>
                <w:spacing w:val="6"/>
                <w:w w:val="115"/>
                <w:sz w:val="20"/>
                <w:szCs w:val="20"/>
              </w:rPr>
              <w:t xml:space="preserve"> </w:t>
            </w:r>
            <w:r w:rsidRPr="00005DA0">
              <w:rPr>
                <w:color w:val="000000"/>
                <w:w w:val="115"/>
                <w:sz w:val="20"/>
                <w:szCs w:val="20"/>
              </w:rPr>
              <w:t>том</w:t>
            </w:r>
            <w:r w:rsidRPr="00005DA0">
              <w:rPr>
                <w:color w:val="000000"/>
                <w:spacing w:val="5"/>
                <w:w w:val="115"/>
                <w:sz w:val="20"/>
                <w:szCs w:val="20"/>
              </w:rPr>
              <w:t xml:space="preserve"> </w:t>
            </w:r>
            <w:r w:rsidRPr="00005DA0">
              <w:rPr>
                <w:color w:val="000000"/>
                <w:w w:val="115"/>
                <w:sz w:val="20"/>
                <w:szCs w:val="20"/>
              </w:rPr>
              <w:t>числе</w:t>
            </w:r>
            <w:r w:rsidRPr="00005DA0">
              <w:rPr>
                <w:color w:val="000000"/>
                <w:spacing w:val="1"/>
                <w:w w:val="115"/>
                <w:sz w:val="20"/>
                <w:szCs w:val="20"/>
              </w:rPr>
              <w:t xml:space="preserve"> </w:t>
            </w:r>
            <w:r w:rsidRPr="00005DA0">
              <w:rPr>
                <w:color w:val="000000"/>
                <w:w w:val="115"/>
                <w:sz w:val="20"/>
                <w:szCs w:val="20"/>
              </w:rPr>
              <w:t>сравнительную и групповую, с составлением схем</w:t>
            </w:r>
            <w:r w:rsidRPr="00005DA0">
              <w:rPr>
                <w:color w:val="000000"/>
                <w:spacing w:val="-49"/>
                <w:w w:val="115"/>
                <w:sz w:val="20"/>
                <w:szCs w:val="20"/>
              </w:rPr>
              <w:t xml:space="preserve"> </w:t>
            </w:r>
            <w:r w:rsidRPr="00005DA0">
              <w:rPr>
                <w:color w:val="000000"/>
                <w:w w:val="115"/>
                <w:sz w:val="20"/>
                <w:szCs w:val="20"/>
              </w:rPr>
              <w:t>и таблиц. Анализировать ключевые эпизоды и</w:t>
            </w:r>
            <w:r w:rsidRPr="00005DA0">
              <w:rPr>
                <w:color w:val="000000"/>
                <w:spacing w:val="1"/>
                <w:w w:val="115"/>
                <w:sz w:val="20"/>
                <w:szCs w:val="20"/>
              </w:rPr>
              <w:t xml:space="preserve"> </w:t>
            </w:r>
            <w:r w:rsidRPr="00005DA0">
              <w:rPr>
                <w:color w:val="000000"/>
                <w:w w:val="115"/>
                <w:sz w:val="20"/>
                <w:szCs w:val="20"/>
              </w:rPr>
              <w:t>различные</w:t>
            </w:r>
            <w:r w:rsidRPr="00005DA0">
              <w:rPr>
                <w:color w:val="000000"/>
                <w:spacing w:val="16"/>
                <w:w w:val="115"/>
                <w:sz w:val="20"/>
                <w:szCs w:val="20"/>
              </w:rPr>
              <w:t xml:space="preserve"> </w:t>
            </w:r>
            <w:r w:rsidRPr="00005DA0">
              <w:rPr>
                <w:color w:val="000000"/>
                <w:w w:val="115"/>
                <w:sz w:val="20"/>
                <w:szCs w:val="20"/>
              </w:rPr>
              <w:t>формы</w:t>
            </w:r>
            <w:r w:rsidRPr="00005DA0">
              <w:rPr>
                <w:color w:val="000000"/>
                <w:spacing w:val="17"/>
                <w:w w:val="115"/>
                <w:sz w:val="20"/>
                <w:szCs w:val="20"/>
              </w:rPr>
              <w:t xml:space="preserve"> </w:t>
            </w:r>
            <w:r w:rsidRPr="00005DA0">
              <w:rPr>
                <w:color w:val="000000"/>
                <w:w w:val="115"/>
                <w:sz w:val="20"/>
                <w:szCs w:val="20"/>
              </w:rPr>
              <w:t>выражения</w:t>
            </w:r>
            <w:r w:rsidRPr="00005DA0">
              <w:rPr>
                <w:color w:val="000000"/>
                <w:spacing w:val="16"/>
                <w:w w:val="115"/>
                <w:sz w:val="20"/>
                <w:szCs w:val="20"/>
              </w:rPr>
              <w:t xml:space="preserve"> </w:t>
            </w:r>
            <w:r w:rsidRPr="00005DA0">
              <w:rPr>
                <w:color w:val="000000"/>
                <w:w w:val="115"/>
                <w:sz w:val="20"/>
                <w:szCs w:val="20"/>
              </w:rPr>
              <w:t>авторской</w:t>
            </w:r>
            <w:r w:rsidRPr="00005DA0">
              <w:rPr>
                <w:color w:val="000000"/>
                <w:spacing w:val="17"/>
                <w:w w:val="115"/>
                <w:sz w:val="20"/>
                <w:szCs w:val="20"/>
              </w:rPr>
              <w:t xml:space="preserve"> </w:t>
            </w:r>
            <w:r w:rsidRPr="00005DA0">
              <w:rPr>
                <w:color w:val="000000"/>
                <w:w w:val="115"/>
                <w:sz w:val="20"/>
                <w:szCs w:val="20"/>
              </w:rPr>
              <w:t>позиции</w:t>
            </w:r>
            <w:r w:rsidRPr="00005DA0">
              <w:rPr>
                <w:color w:val="000000"/>
                <w:spacing w:val="-49"/>
                <w:w w:val="115"/>
                <w:sz w:val="20"/>
                <w:szCs w:val="20"/>
              </w:rPr>
              <w:t xml:space="preserve"> </w:t>
            </w:r>
            <w:r w:rsidRPr="00005DA0">
              <w:rPr>
                <w:color w:val="000000"/>
                <w:w w:val="115"/>
                <w:sz w:val="20"/>
                <w:szCs w:val="20"/>
              </w:rPr>
              <w:t>с</w:t>
            </w:r>
            <w:r w:rsidRPr="00005DA0">
              <w:rPr>
                <w:color w:val="000000"/>
                <w:spacing w:val="11"/>
                <w:w w:val="115"/>
                <w:sz w:val="20"/>
                <w:szCs w:val="20"/>
              </w:rPr>
              <w:t xml:space="preserve"> </w:t>
            </w:r>
            <w:r w:rsidRPr="00005DA0">
              <w:rPr>
                <w:color w:val="000000"/>
                <w:w w:val="115"/>
                <w:sz w:val="20"/>
                <w:szCs w:val="20"/>
              </w:rPr>
              <w:t>учётом</w:t>
            </w:r>
            <w:r w:rsidRPr="00005DA0">
              <w:rPr>
                <w:color w:val="000000"/>
                <w:spacing w:val="12"/>
                <w:w w:val="115"/>
                <w:sz w:val="20"/>
                <w:szCs w:val="20"/>
              </w:rPr>
              <w:t xml:space="preserve"> </w:t>
            </w:r>
            <w:r w:rsidRPr="00005DA0">
              <w:rPr>
                <w:color w:val="000000"/>
                <w:w w:val="115"/>
                <w:sz w:val="20"/>
                <w:szCs w:val="20"/>
              </w:rPr>
              <w:t>специфики</w:t>
            </w:r>
            <w:r w:rsidRPr="00005DA0">
              <w:rPr>
                <w:color w:val="000000"/>
                <w:spacing w:val="12"/>
                <w:w w:val="115"/>
                <w:sz w:val="20"/>
                <w:szCs w:val="20"/>
              </w:rPr>
              <w:t xml:space="preserve"> </w:t>
            </w:r>
            <w:r w:rsidRPr="00005DA0">
              <w:rPr>
                <w:color w:val="000000"/>
                <w:w w:val="115"/>
                <w:sz w:val="20"/>
                <w:szCs w:val="20"/>
              </w:rPr>
              <w:t>литературных</w:t>
            </w:r>
            <w:r w:rsidRPr="00005DA0">
              <w:rPr>
                <w:color w:val="000000"/>
                <w:spacing w:val="11"/>
                <w:w w:val="115"/>
                <w:sz w:val="20"/>
                <w:szCs w:val="20"/>
              </w:rPr>
              <w:t xml:space="preserve"> </w:t>
            </w:r>
            <w:r w:rsidRPr="00005DA0">
              <w:rPr>
                <w:color w:val="000000"/>
                <w:w w:val="115"/>
                <w:sz w:val="20"/>
                <w:szCs w:val="20"/>
              </w:rPr>
              <w:t>направлений.</w:t>
            </w:r>
            <w:r w:rsidRPr="00005DA0">
              <w:rPr>
                <w:color w:val="000000"/>
                <w:spacing w:val="1"/>
                <w:w w:val="115"/>
                <w:sz w:val="20"/>
                <w:szCs w:val="20"/>
              </w:rPr>
              <w:t xml:space="preserve"> </w:t>
            </w:r>
            <w:r w:rsidRPr="00005DA0">
              <w:rPr>
                <w:color w:val="000000"/>
                <w:w w:val="115"/>
                <w:sz w:val="20"/>
                <w:szCs w:val="20"/>
              </w:rPr>
              <w:t>Составлять</w:t>
            </w:r>
            <w:r w:rsidRPr="00005DA0">
              <w:rPr>
                <w:color w:val="000000"/>
                <w:spacing w:val="2"/>
                <w:w w:val="115"/>
                <w:sz w:val="20"/>
                <w:szCs w:val="20"/>
              </w:rPr>
              <w:t xml:space="preserve"> </w:t>
            </w:r>
            <w:r w:rsidRPr="00005DA0">
              <w:rPr>
                <w:color w:val="000000"/>
                <w:w w:val="115"/>
                <w:sz w:val="20"/>
                <w:szCs w:val="20"/>
              </w:rPr>
              <w:t>отзыв</w:t>
            </w:r>
            <w:r w:rsidRPr="00005DA0">
              <w:rPr>
                <w:color w:val="000000"/>
                <w:spacing w:val="3"/>
                <w:w w:val="115"/>
                <w:sz w:val="20"/>
                <w:szCs w:val="20"/>
              </w:rPr>
              <w:t xml:space="preserve"> </w:t>
            </w:r>
            <w:r w:rsidRPr="00005DA0">
              <w:rPr>
                <w:color w:val="000000"/>
                <w:w w:val="115"/>
                <w:sz w:val="20"/>
                <w:szCs w:val="20"/>
              </w:rPr>
              <w:t>(рецензию)</w:t>
            </w:r>
            <w:r w:rsidRPr="00005DA0">
              <w:rPr>
                <w:color w:val="000000"/>
                <w:spacing w:val="2"/>
                <w:w w:val="115"/>
                <w:sz w:val="20"/>
                <w:szCs w:val="20"/>
              </w:rPr>
              <w:t xml:space="preserve"> </w:t>
            </w:r>
            <w:r w:rsidRPr="00005DA0">
              <w:rPr>
                <w:color w:val="000000"/>
                <w:w w:val="115"/>
                <w:sz w:val="20"/>
                <w:szCs w:val="20"/>
              </w:rPr>
              <w:t>на</w:t>
            </w:r>
            <w:r w:rsidRPr="00005DA0">
              <w:rPr>
                <w:color w:val="000000"/>
                <w:spacing w:val="3"/>
                <w:w w:val="115"/>
                <w:sz w:val="20"/>
                <w:szCs w:val="20"/>
              </w:rPr>
              <w:t xml:space="preserve"> </w:t>
            </w:r>
            <w:r w:rsidRPr="00005DA0">
              <w:rPr>
                <w:color w:val="000000"/>
                <w:w w:val="115"/>
                <w:sz w:val="20"/>
                <w:szCs w:val="20"/>
              </w:rPr>
              <w:t>театральные</w:t>
            </w:r>
            <w:r w:rsidRPr="00005DA0">
              <w:rPr>
                <w:color w:val="000000"/>
                <w:spacing w:val="3"/>
                <w:w w:val="115"/>
                <w:sz w:val="20"/>
                <w:szCs w:val="20"/>
              </w:rPr>
              <w:t xml:space="preserve"> </w:t>
            </w:r>
            <w:r w:rsidRPr="00005DA0">
              <w:rPr>
                <w:color w:val="000000"/>
                <w:w w:val="115"/>
                <w:sz w:val="20"/>
                <w:szCs w:val="20"/>
              </w:rPr>
              <w:t>или</w:t>
            </w:r>
            <w:r w:rsidRPr="00005DA0">
              <w:rPr>
                <w:color w:val="000000"/>
                <w:spacing w:val="1"/>
                <w:w w:val="115"/>
                <w:sz w:val="20"/>
                <w:szCs w:val="20"/>
              </w:rPr>
              <w:t xml:space="preserve"> </w:t>
            </w:r>
            <w:r w:rsidRPr="00005DA0">
              <w:rPr>
                <w:color w:val="000000"/>
                <w:w w:val="115"/>
                <w:sz w:val="20"/>
                <w:szCs w:val="20"/>
              </w:rPr>
              <w:t>кинематографические</w:t>
            </w:r>
            <w:r w:rsidRPr="00005DA0">
              <w:rPr>
                <w:color w:val="000000"/>
                <w:spacing w:val="-2"/>
                <w:w w:val="115"/>
                <w:sz w:val="20"/>
                <w:szCs w:val="20"/>
              </w:rPr>
              <w:t xml:space="preserve"> </w:t>
            </w:r>
            <w:r w:rsidRPr="00005DA0">
              <w:rPr>
                <w:color w:val="000000"/>
                <w:w w:val="115"/>
                <w:sz w:val="20"/>
                <w:szCs w:val="20"/>
              </w:rPr>
              <w:t>версии</w:t>
            </w:r>
            <w:r w:rsidRPr="00005DA0">
              <w:rPr>
                <w:color w:val="000000"/>
                <w:spacing w:val="-2"/>
                <w:w w:val="115"/>
                <w:sz w:val="20"/>
                <w:szCs w:val="20"/>
              </w:rPr>
              <w:t xml:space="preserve"> </w:t>
            </w:r>
            <w:r w:rsidRPr="00005DA0">
              <w:rPr>
                <w:color w:val="000000"/>
                <w:w w:val="115"/>
                <w:sz w:val="20"/>
                <w:szCs w:val="20"/>
              </w:rPr>
              <w:t>произведений.</w:t>
            </w:r>
          </w:p>
          <w:p w14:paraId="35625C1F" w14:textId="77777777" w:rsidR="004A78C0" w:rsidRPr="00005DA0" w:rsidRDefault="004A78C0" w:rsidP="004A78C0">
            <w:pPr>
              <w:pStyle w:val="TableParagraph"/>
              <w:ind w:left="0"/>
              <w:jc w:val="center"/>
              <w:rPr>
                <w:color w:val="000000"/>
                <w:sz w:val="20"/>
                <w:szCs w:val="20"/>
              </w:rPr>
            </w:pPr>
            <w:r w:rsidRPr="00005DA0">
              <w:rPr>
                <w:color w:val="000000"/>
                <w:w w:val="115"/>
                <w:sz w:val="20"/>
                <w:szCs w:val="20"/>
              </w:rPr>
              <w:t>Участвовать в разработке коллективного учебного</w:t>
            </w:r>
            <w:r w:rsidRPr="00005DA0">
              <w:rPr>
                <w:color w:val="000000"/>
                <w:spacing w:val="-49"/>
                <w:w w:val="115"/>
                <w:sz w:val="20"/>
                <w:szCs w:val="20"/>
              </w:rPr>
              <w:t xml:space="preserve"> </w:t>
            </w:r>
            <w:r w:rsidRPr="00005DA0">
              <w:rPr>
                <w:color w:val="000000"/>
                <w:w w:val="115"/>
                <w:sz w:val="20"/>
                <w:szCs w:val="20"/>
              </w:rPr>
              <w:t>проекта (заочно</w:t>
            </w:r>
            <w:r>
              <w:rPr>
                <w:color w:val="000000"/>
                <w:w w:val="115"/>
                <w:sz w:val="20"/>
                <w:szCs w:val="20"/>
              </w:rPr>
              <w:t>й экскурсии, читательской конфе</w:t>
            </w:r>
            <w:r w:rsidRPr="00005DA0">
              <w:rPr>
                <w:color w:val="000000"/>
                <w:w w:val="115"/>
                <w:sz w:val="20"/>
                <w:szCs w:val="20"/>
              </w:rPr>
              <w:t>ренции,</w:t>
            </w:r>
            <w:r w:rsidRPr="00005DA0">
              <w:rPr>
                <w:color w:val="000000"/>
                <w:spacing w:val="-3"/>
                <w:w w:val="115"/>
                <w:sz w:val="20"/>
                <w:szCs w:val="20"/>
              </w:rPr>
              <w:t xml:space="preserve"> </w:t>
            </w:r>
            <w:r w:rsidRPr="00005DA0">
              <w:rPr>
                <w:color w:val="000000"/>
                <w:w w:val="115"/>
                <w:sz w:val="20"/>
                <w:szCs w:val="20"/>
              </w:rPr>
              <w:t>сборника</w:t>
            </w:r>
            <w:r w:rsidRPr="00005DA0">
              <w:rPr>
                <w:color w:val="000000"/>
                <w:spacing w:val="-2"/>
                <w:w w:val="115"/>
                <w:sz w:val="20"/>
                <w:szCs w:val="20"/>
              </w:rPr>
              <w:t xml:space="preserve"> </w:t>
            </w:r>
            <w:r w:rsidRPr="00005DA0">
              <w:rPr>
                <w:color w:val="000000"/>
                <w:w w:val="115"/>
                <w:sz w:val="20"/>
                <w:szCs w:val="20"/>
              </w:rPr>
              <w:lastRenderedPageBreak/>
              <w:t>ученических</w:t>
            </w:r>
            <w:r w:rsidRPr="00005DA0">
              <w:rPr>
                <w:color w:val="000000"/>
                <w:spacing w:val="-2"/>
                <w:w w:val="115"/>
                <w:sz w:val="20"/>
                <w:szCs w:val="20"/>
              </w:rPr>
              <w:t xml:space="preserve"> </w:t>
            </w:r>
            <w:r w:rsidRPr="00005DA0">
              <w:rPr>
                <w:color w:val="000000"/>
                <w:w w:val="115"/>
                <w:sz w:val="20"/>
                <w:szCs w:val="20"/>
              </w:rPr>
              <w:t>исследований</w:t>
            </w:r>
            <w:r>
              <w:rPr>
                <w:color w:val="000000"/>
                <w:sz w:val="20"/>
                <w:szCs w:val="20"/>
              </w:rPr>
              <w:t xml:space="preserve"> </w:t>
            </w:r>
            <w:r w:rsidRPr="00005DA0">
              <w:rPr>
                <w:color w:val="000000"/>
                <w:w w:val="120"/>
                <w:sz w:val="20"/>
                <w:szCs w:val="20"/>
              </w:rPr>
              <w:t>и</w:t>
            </w:r>
            <w:r w:rsidRPr="00005DA0">
              <w:rPr>
                <w:color w:val="000000"/>
                <w:spacing w:val="-10"/>
                <w:w w:val="120"/>
                <w:sz w:val="20"/>
                <w:szCs w:val="20"/>
              </w:rPr>
              <w:t xml:space="preserve"> </w:t>
            </w:r>
            <w:r w:rsidRPr="00005DA0">
              <w:rPr>
                <w:color w:val="000000"/>
                <w:w w:val="120"/>
                <w:sz w:val="20"/>
                <w:szCs w:val="20"/>
              </w:rPr>
              <w:t>др.).</w:t>
            </w:r>
          </w:p>
          <w:p w14:paraId="1974E02A" w14:textId="77777777" w:rsidR="004A78C0" w:rsidRPr="004A78C0" w:rsidRDefault="004A78C0" w:rsidP="0027773B">
            <w:pPr>
              <w:pStyle w:val="TableParagraph"/>
              <w:ind w:left="0"/>
              <w:jc w:val="center"/>
              <w:rPr>
                <w:sz w:val="20"/>
              </w:rPr>
            </w:pPr>
            <w:r w:rsidRPr="00005DA0">
              <w:rPr>
                <w:color w:val="000000"/>
                <w:w w:val="115"/>
                <w:sz w:val="20"/>
                <w:szCs w:val="20"/>
              </w:rPr>
              <w:t>Планировать</w:t>
            </w:r>
            <w:r w:rsidRPr="00005DA0">
              <w:rPr>
                <w:color w:val="000000"/>
                <w:spacing w:val="-5"/>
                <w:w w:val="115"/>
                <w:sz w:val="20"/>
                <w:szCs w:val="20"/>
              </w:rPr>
              <w:t xml:space="preserve"> </w:t>
            </w:r>
            <w:r w:rsidRPr="00005DA0">
              <w:rPr>
                <w:color w:val="000000"/>
                <w:w w:val="115"/>
                <w:sz w:val="20"/>
                <w:szCs w:val="20"/>
              </w:rPr>
              <w:t>своё</w:t>
            </w:r>
            <w:r w:rsidRPr="00005DA0">
              <w:rPr>
                <w:color w:val="000000"/>
                <w:spacing w:val="-4"/>
                <w:w w:val="115"/>
                <w:sz w:val="20"/>
                <w:szCs w:val="20"/>
              </w:rPr>
              <w:t xml:space="preserve"> </w:t>
            </w:r>
            <w:r w:rsidRPr="00005DA0">
              <w:rPr>
                <w:color w:val="000000"/>
                <w:w w:val="115"/>
                <w:sz w:val="20"/>
                <w:szCs w:val="20"/>
              </w:rPr>
              <w:t>досуговое</w:t>
            </w:r>
            <w:r w:rsidRPr="00005DA0">
              <w:rPr>
                <w:color w:val="000000"/>
                <w:spacing w:val="-4"/>
                <w:w w:val="115"/>
                <w:sz w:val="20"/>
                <w:szCs w:val="20"/>
              </w:rPr>
              <w:t xml:space="preserve"> </w:t>
            </w:r>
            <w:r w:rsidRPr="00005DA0">
              <w:rPr>
                <w:color w:val="000000"/>
                <w:w w:val="115"/>
                <w:sz w:val="20"/>
                <w:szCs w:val="20"/>
              </w:rPr>
              <w:t>чтение,</w:t>
            </w:r>
            <w:r w:rsidRPr="00005DA0">
              <w:rPr>
                <w:color w:val="000000"/>
                <w:spacing w:val="-4"/>
                <w:w w:val="115"/>
                <w:sz w:val="20"/>
                <w:szCs w:val="20"/>
              </w:rPr>
              <w:t xml:space="preserve"> </w:t>
            </w:r>
            <w:r w:rsidRPr="00005DA0">
              <w:rPr>
                <w:color w:val="000000"/>
                <w:w w:val="115"/>
                <w:sz w:val="20"/>
                <w:szCs w:val="20"/>
              </w:rPr>
              <w:t>обогащать</w:t>
            </w:r>
            <w:r w:rsidRPr="00005DA0">
              <w:rPr>
                <w:color w:val="000000"/>
                <w:spacing w:val="-5"/>
                <w:w w:val="115"/>
                <w:sz w:val="20"/>
                <w:szCs w:val="20"/>
              </w:rPr>
              <w:t xml:space="preserve"> </w:t>
            </w:r>
            <w:r w:rsidRPr="00005DA0">
              <w:rPr>
                <w:color w:val="000000"/>
                <w:w w:val="115"/>
                <w:sz w:val="20"/>
                <w:szCs w:val="20"/>
              </w:rPr>
              <w:t>свой</w:t>
            </w:r>
            <w:r w:rsidRPr="00005DA0">
              <w:rPr>
                <w:color w:val="000000"/>
                <w:spacing w:val="-49"/>
                <w:w w:val="115"/>
                <w:sz w:val="20"/>
                <w:szCs w:val="20"/>
              </w:rPr>
              <w:t xml:space="preserve"> </w:t>
            </w:r>
            <w:r w:rsidRPr="00005DA0">
              <w:rPr>
                <w:color w:val="000000"/>
                <w:w w:val="115"/>
                <w:sz w:val="20"/>
                <w:szCs w:val="20"/>
              </w:rPr>
              <w:t>круг чтения по р</w:t>
            </w:r>
            <w:r>
              <w:rPr>
                <w:color w:val="000000"/>
                <w:w w:val="115"/>
                <w:sz w:val="20"/>
                <w:szCs w:val="20"/>
              </w:rPr>
              <w:t>екомендациям учителя и сверстни</w:t>
            </w:r>
            <w:r w:rsidRPr="00005DA0">
              <w:rPr>
                <w:color w:val="000000"/>
                <w:w w:val="120"/>
                <w:sz w:val="20"/>
                <w:szCs w:val="20"/>
              </w:rPr>
              <w:t>ков.</w:t>
            </w:r>
          </w:p>
        </w:tc>
      </w:tr>
      <w:tr w:rsidR="004A78C0" w:rsidRPr="00005DA0" w14:paraId="669A8BBC" w14:textId="77777777" w:rsidTr="00DA4997">
        <w:trPr>
          <w:trHeight w:val="6301"/>
        </w:trPr>
        <w:tc>
          <w:tcPr>
            <w:tcW w:w="1928" w:type="dxa"/>
            <w:tcBorders>
              <w:left w:val="single" w:sz="6" w:space="0" w:color="000000"/>
              <w:bottom w:val="single" w:sz="6" w:space="0" w:color="000000"/>
            </w:tcBorders>
          </w:tcPr>
          <w:p w14:paraId="2A70F241" w14:textId="77777777" w:rsidR="004A78C0" w:rsidRPr="00005DA0" w:rsidRDefault="004A78C0" w:rsidP="0027773B">
            <w:pPr>
              <w:pStyle w:val="TableParagraph"/>
              <w:ind w:left="0"/>
              <w:jc w:val="center"/>
              <w:rPr>
                <w:color w:val="000000"/>
                <w:sz w:val="20"/>
                <w:szCs w:val="20"/>
              </w:rPr>
            </w:pPr>
          </w:p>
        </w:tc>
        <w:tc>
          <w:tcPr>
            <w:tcW w:w="3175" w:type="dxa"/>
            <w:vMerge/>
            <w:tcBorders>
              <w:bottom w:val="single" w:sz="6" w:space="0" w:color="000000"/>
            </w:tcBorders>
          </w:tcPr>
          <w:p w14:paraId="4A0A6581" w14:textId="77777777" w:rsidR="004A78C0" w:rsidRPr="00005DA0" w:rsidRDefault="004A78C0" w:rsidP="0027773B">
            <w:pPr>
              <w:pStyle w:val="TableParagraph"/>
              <w:ind w:left="0"/>
              <w:jc w:val="center"/>
              <w:rPr>
                <w:color w:val="000000"/>
                <w:sz w:val="20"/>
                <w:szCs w:val="20"/>
              </w:rPr>
            </w:pPr>
          </w:p>
        </w:tc>
        <w:tc>
          <w:tcPr>
            <w:tcW w:w="5046" w:type="dxa"/>
            <w:vMerge/>
            <w:tcBorders>
              <w:bottom w:val="single" w:sz="6" w:space="0" w:color="000000"/>
            </w:tcBorders>
          </w:tcPr>
          <w:p w14:paraId="0BE4E10E" w14:textId="77777777" w:rsidR="004A78C0" w:rsidRPr="00005DA0" w:rsidRDefault="004A78C0" w:rsidP="0027773B">
            <w:pPr>
              <w:pStyle w:val="TableParagraph"/>
              <w:ind w:left="0"/>
              <w:jc w:val="center"/>
              <w:rPr>
                <w:color w:val="000000"/>
                <w:sz w:val="20"/>
                <w:szCs w:val="20"/>
              </w:rPr>
            </w:pPr>
          </w:p>
        </w:tc>
      </w:tr>
      <w:tr w:rsidR="00005DA0" w:rsidRPr="00005DA0" w14:paraId="4C0FF309" w14:textId="77777777" w:rsidTr="00DA4997">
        <w:trPr>
          <w:trHeight w:val="563"/>
        </w:trPr>
        <w:tc>
          <w:tcPr>
            <w:tcW w:w="1928" w:type="dxa"/>
          </w:tcPr>
          <w:p w14:paraId="51EF873C" w14:textId="77777777" w:rsidR="005B2FBF" w:rsidRPr="00005DA0" w:rsidRDefault="00005DA0" w:rsidP="0027773B">
            <w:pPr>
              <w:pStyle w:val="TableParagraph"/>
              <w:ind w:left="0"/>
              <w:jc w:val="center"/>
              <w:rPr>
                <w:b/>
                <w:color w:val="000000"/>
                <w:sz w:val="20"/>
                <w:szCs w:val="20"/>
              </w:rPr>
            </w:pPr>
            <w:r w:rsidRPr="00005DA0">
              <w:rPr>
                <w:b/>
                <w:color w:val="000000"/>
                <w:spacing w:val="-2"/>
                <w:w w:val="110"/>
                <w:sz w:val="20"/>
                <w:szCs w:val="20"/>
              </w:rPr>
              <w:lastRenderedPageBreak/>
              <w:t>Тематический</w:t>
            </w:r>
            <w:r w:rsidRPr="00005DA0">
              <w:rPr>
                <w:b/>
                <w:color w:val="000000"/>
                <w:spacing w:val="-47"/>
                <w:w w:val="110"/>
                <w:sz w:val="20"/>
                <w:szCs w:val="20"/>
              </w:rPr>
              <w:t xml:space="preserve"> </w:t>
            </w:r>
            <w:r w:rsidRPr="00005DA0">
              <w:rPr>
                <w:b/>
                <w:color w:val="000000"/>
                <w:w w:val="115"/>
                <w:sz w:val="20"/>
                <w:szCs w:val="20"/>
              </w:rPr>
              <w:t>блок/раздел</w:t>
            </w:r>
          </w:p>
        </w:tc>
        <w:tc>
          <w:tcPr>
            <w:tcW w:w="3175" w:type="dxa"/>
          </w:tcPr>
          <w:p w14:paraId="6D23DDC3" w14:textId="77777777" w:rsidR="005B2FBF" w:rsidRPr="00005DA0" w:rsidRDefault="00005DA0" w:rsidP="0027773B">
            <w:pPr>
              <w:pStyle w:val="TableParagraph"/>
              <w:ind w:left="0"/>
              <w:jc w:val="center"/>
              <w:rPr>
                <w:b/>
                <w:color w:val="000000"/>
                <w:sz w:val="20"/>
                <w:szCs w:val="20"/>
              </w:rPr>
            </w:pPr>
            <w:r w:rsidRPr="00005DA0">
              <w:rPr>
                <w:b/>
                <w:color w:val="000000"/>
                <w:w w:val="110"/>
                <w:sz w:val="20"/>
                <w:szCs w:val="20"/>
              </w:rPr>
              <w:t>Основное</w:t>
            </w:r>
            <w:r w:rsidRPr="00005DA0">
              <w:rPr>
                <w:b/>
                <w:color w:val="000000"/>
                <w:spacing w:val="-2"/>
                <w:w w:val="110"/>
                <w:sz w:val="20"/>
                <w:szCs w:val="20"/>
              </w:rPr>
              <w:t xml:space="preserve"> </w:t>
            </w:r>
            <w:r w:rsidRPr="00005DA0">
              <w:rPr>
                <w:b/>
                <w:color w:val="000000"/>
                <w:w w:val="110"/>
                <w:sz w:val="20"/>
                <w:szCs w:val="20"/>
              </w:rPr>
              <w:t>содержание</w:t>
            </w:r>
          </w:p>
        </w:tc>
        <w:tc>
          <w:tcPr>
            <w:tcW w:w="5046" w:type="dxa"/>
          </w:tcPr>
          <w:p w14:paraId="13FF814C" w14:textId="77777777" w:rsidR="005B2FBF" w:rsidRPr="00005DA0" w:rsidRDefault="00005DA0" w:rsidP="0027773B">
            <w:pPr>
              <w:pStyle w:val="TableParagraph"/>
              <w:ind w:left="0"/>
              <w:jc w:val="center"/>
              <w:rPr>
                <w:b/>
                <w:color w:val="000000"/>
                <w:sz w:val="20"/>
                <w:szCs w:val="20"/>
              </w:rPr>
            </w:pPr>
            <w:r w:rsidRPr="00005DA0">
              <w:rPr>
                <w:b/>
                <w:color w:val="000000"/>
                <w:w w:val="110"/>
                <w:sz w:val="20"/>
                <w:szCs w:val="20"/>
              </w:rPr>
              <w:t>Основные</w:t>
            </w:r>
            <w:r w:rsidRPr="00005DA0">
              <w:rPr>
                <w:b/>
                <w:color w:val="000000"/>
                <w:spacing w:val="-10"/>
                <w:w w:val="110"/>
                <w:sz w:val="20"/>
                <w:szCs w:val="20"/>
              </w:rPr>
              <w:t xml:space="preserve"> </w:t>
            </w:r>
            <w:r w:rsidRPr="00005DA0">
              <w:rPr>
                <w:b/>
                <w:color w:val="000000"/>
                <w:w w:val="110"/>
                <w:sz w:val="20"/>
                <w:szCs w:val="20"/>
              </w:rPr>
              <w:t>виды</w:t>
            </w:r>
            <w:r w:rsidRPr="00005DA0">
              <w:rPr>
                <w:b/>
                <w:color w:val="000000"/>
                <w:spacing w:val="-9"/>
                <w:w w:val="110"/>
                <w:sz w:val="20"/>
                <w:szCs w:val="20"/>
              </w:rPr>
              <w:t xml:space="preserve"> </w:t>
            </w:r>
            <w:r w:rsidRPr="00005DA0">
              <w:rPr>
                <w:b/>
                <w:color w:val="000000"/>
                <w:w w:val="110"/>
                <w:sz w:val="20"/>
                <w:szCs w:val="20"/>
              </w:rPr>
              <w:t>деятельности</w:t>
            </w:r>
            <w:r w:rsidRPr="00005DA0">
              <w:rPr>
                <w:b/>
                <w:color w:val="000000"/>
                <w:spacing w:val="-9"/>
                <w:w w:val="110"/>
                <w:sz w:val="20"/>
                <w:szCs w:val="20"/>
              </w:rPr>
              <w:t xml:space="preserve"> </w:t>
            </w:r>
            <w:r w:rsidRPr="00005DA0">
              <w:rPr>
                <w:b/>
                <w:color w:val="000000"/>
                <w:w w:val="110"/>
                <w:sz w:val="20"/>
                <w:szCs w:val="20"/>
              </w:rPr>
              <w:t>обучающихся</w:t>
            </w:r>
          </w:p>
        </w:tc>
      </w:tr>
      <w:tr w:rsidR="004A78C0" w:rsidRPr="00005DA0" w14:paraId="10E61243" w14:textId="77777777" w:rsidTr="00DA4997">
        <w:trPr>
          <w:trHeight w:val="5477"/>
        </w:trPr>
        <w:tc>
          <w:tcPr>
            <w:tcW w:w="1928" w:type="dxa"/>
            <w:tcBorders>
              <w:left w:val="single" w:sz="6" w:space="0" w:color="000000"/>
              <w:bottom w:val="single" w:sz="6" w:space="0" w:color="000000"/>
              <w:right w:val="single" w:sz="6" w:space="0" w:color="000000"/>
            </w:tcBorders>
          </w:tcPr>
          <w:p w14:paraId="1AEB837A" w14:textId="77777777" w:rsidR="004A78C0" w:rsidRPr="00005DA0" w:rsidRDefault="004A78C0" w:rsidP="0027773B">
            <w:pPr>
              <w:pStyle w:val="TableParagraph"/>
              <w:ind w:left="0"/>
              <w:jc w:val="center"/>
              <w:rPr>
                <w:color w:val="000000"/>
                <w:sz w:val="20"/>
                <w:szCs w:val="20"/>
              </w:rPr>
            </w:pPr>
          </w:p>
        </w:tc>
        <w:tc>
          <w:tcPr>
            <w:tcW w:w="3175" w:type="dxa"/>
            <w:tcBorders>
              <w:left w:val="single" w:sz="6" w:space="0" w:color="000000"/>
              <w:bottom w:val="single" w:sz="6" w:space="0" w:color="000000"/>
            </w:tcBorders>
          </w:tcPr>
          <w:p w14:paraId="581FA5AD" w14:textId="77777777" w:rsidR="004A78C0" w:rsidRPr="004A78C0" w:rsidRDefault="004A78C0" w:rsidP="004A78C0">
            <w:pPr>
              <w:jc w:val="center"/>
              <w:rPr>
                <w:sz w:val="20"/>
              </w:rPr>
            </w:pPr>
            <w:r w:rsidRPr="004A78C0">
              <w:rPr>
                <w:sz w:val="20"/>
              </w:rPr>
              <w:t>Н. В. Гоголь. Поэма «Мёртвые души» (8 ч)</w:t>
            </w:r>
          </w:p>
        </w:tc>
        <w:tc>
          <w:tcPr>
            <w:tcW w:w="5046" w:type="dxa"/>
            <w:vMerge w:val="restart"/>
          </w:tcPr>
          <w:p w14:paraId="5123CD31" w14:textId="77777777" w:rsidR="004A78C0" w:rsidRPr="004A78C0" w:rsidRDefault="004A78C0" w:rsidP="004A78C0">
            <w:pPr>
              <w:jc w:val="center"/>
              <w:rPr>
                <w:sz w:val="20"/>
              </w:rPr>
            </w:pPr>
            <w:r w:rsidRPr="004A78C0">
              <w:rPr>
                <w:sz w:val="20"/>
              </w:rPr>
              <w:t>Конспектировать лекцию учителя и статью учебника и составлять их планы и тезисы. Составлять хронологическую таблицу жизни и творчества писателя.</w:t>
            </w:r>
          </w:p>
          <w:p w14:paraId="6583A77E" w14:textId="77777777" w:rsidR="004A78C0" w:rsidRPr="004A78C0" w:rsidRDefault="004A78C0" w:rsidP="004A78C0">
            <w:pPr>
              <w:jc w:val="center"/>
              <w:rPr>
                <w:sz w:val="20"/>
              </w:rPr>
            </w:pPr>
            <w:r w:rsidRPr="004A78C0">
              <w:rPr>
                <w:sz w:val="20"/>
              </w:rPr>
              <w:t>Подбирать и обобщать материалы о нём, а также</w:t>
            </w:r>
          </w:p>
          <w:p w14:paraId="06BD6CAF" w14:textId="77777777" w:rsidR="004A78C0" w:rsidRPr="004A78C0" w:rsidRDefault="004A78C0" w:rsidP="004A78C0">
            <w:pPr>
              <w:jc w:val="center"/>
              <w:rPr>
                <w:sz w:val="20"/>
              </w:rPr>
            </w:pPr>
            <w:r w:rsidRPr="004A78C0">
              <w:rPr>
                <w:sz w:val="20"/>
              </w:rPr>
              <w:t>об истории создания произведения с использованием справочной литературы и ресурсов Интернета.</w:t>
            </w:r>
          </w:p>
          <w:p w14:paraId="2BFF3C3C" w14:textId="77777777" w:rsidR="004A78C0" w:rsidRPr="004A78C0" w:rsidRDefault="004A78C0" w:rsidP="004A78C0">
            <w:pPr>
              <w:jc w:val="center"/>
              <w:rPr>
                <w:sz w:val="20"/>
              </w:rPr>
            </w:pPr>
            <w:r w:rsidRPr="004A78C0">
              <w:rPr>
                <w:sz w:val="20"/>
              </w:rPr>
              <w:t>Выразительно читать,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w:t>
            </w:r>
          </w:p>
          <w:p w14:paraId="79B68849" w14:textId="77777777" w:rsidR="004A78C0" w:rsidRPr="004A78C0" w:rsidRDefault="004A78C0" w:rsidP="004A78C0">
            <w:pPr>
              <w:jc w:val="center"/>
              <w:rPr>
                <w:sz w:val="20"/>
              </w:rPr>
            </w:pPr>
            <w:r w:rsidRPr="004A78C0">
              <w:rPr>
                <w:sz w:val="20"/>
              </w:rPr>
              <w:t xml:space="preserve">и композицию, образ автора произведения. Анализировать эпизоды с учётом различных форм выражения авторской позиции. Выделять этапы развития сюжета, определять художественные функции внесюжетных элементов композиции. Составлять характеристику персонажей, в том числе сравнительную и групповую, с занесением информации в таблицу. Сопоставлять текст с другими </w:t>
            </w:r>
            <w:r w:rsidRPr="004A78C0">
              <w:rPr>
                <w:sz w:val="20"/>
              </w:rPr>
              <w:lastRenderedPageBreak/>
              <w:t>произведениями русской и мировой литературы, иллюстративным материалом, театральными и киноверсиями.</w:t>
            </w:r>
          </w:p>
          <w:p w14:paraId="6A974517" w14:textId="77777777" w:rsidR="004A78C0" w:rsidRPr="004A78C0" w:rsidRDefault="004A78C0" w:rsidP="004A78C0">
            <w:pPr>
              <w:jc w:val="center"/>
              <w:rPr>
                <w:sz w:val="20"/>
              </w:rPr>
            </w:pPr>
            <w:r w:rsidRPr="004A78C0">
              <w:rPr>
                <w:sz w:val="20"/>
              </w:rPr>
              <w:t>Работать со словарём литературоведческих терминов.</w:t>
            </w:r>
          </w:p>
          <w:p w14:paraId="484264D6" w14:textId="77777777" w:rsidR="004A78C0" w:rsidRPr="004A78C0" w:rsidRDefault="004A78C0" w:rsidP="004A78C0">
            <w:pPr>
              <w:jc w:val="center"/>
              <w:rPr>
                <w:sz w:val="20"/>
              </w:rPr>
            </w:pPr>
            <w:r w:rsidRPr="004A78C0">
              <w:rPr>
                <w:sz w:val="20"/>
              </w:rPr>
              <w:t>Конспектировать литературно-критическую статью и использовать её в анализе текста. Письменно</w:t>
            </w:r>
          </w:p>
          <w:p w14:paraId="36234BA5" w14:textId="77777777" w:rsidR="004A78C0" w:rsidRPr="004A78C0" w:rsidRDefault="004A78C0" w:rsidP="004A78C0">
            <w:pPr>
              <w:jc w:val="center"/>
              <w:rPr>
                <w:sz w:val="20"/>
              </w:rPr>
            </w:pPr>
            <w:r w:rsidRPr="004A78C0">
              <w:rPr>
                <w:sz w:val="20"/>
              </w:rPr>
              <w:t>отвечать на проблемный вопрос, писать сочинение на литературную тему и редактировать собственные работы. Участвовать в разработке коллективного учебного проекта (заочной экскурсии, читательской конференции, сборника ученических исследований и др.).</w:t>
            </w:r>
          </w:p>
          <w:p w14:paraId="0319D3FC" w14:textId="77777777" w:rsidR="004A78C0" w:rsidRPr="004A78C0" w:rsidRDefault="004A78C0" w:rsidP="004A78C0">
            <w:pPr>
              <w:jc w:val="center"/>
              <w:rPr>
                <w:sz w:val="20"/>
              </w:rPr>
            </w:pPr>
            <w:r w:rsidRPr="004A78C0">
              <w:rPr>
                <w:sz w:val="20"/>
              </w:rPr>
              <w:t>Планировать своё досуговое чтение, обогащать свой круг чтения по рекомендациям учителя и сверстников.</w:t>
            </w:r>
          </w:p>
        </w:tc>
      </w:tr>
      <w:tr w:rsidR="004A78C0" w:rsidRPr="00005DA0" w14:paraId="03D4231A" w14:textId="77777777" w:rsidTr="00DA4997">
        <w:trPr>
          <w:trHeight w:val="2053"/>
        </w:trPr>
        <w:tc>
          <w:tcPr>
            <w:tcW w:w="1928" w:type="dxa"/>
            <w:vMerge w:val="restart"/>
            <w:tcBorders>
              <w:left w:val="single" w:sz="6" w:space="0" w:color="000000"/>
              <w:bottom w:val="single" w:sz="6" w:space="0" w:color="000000"/>
              <w:right w:val="single" w:sz="6" w:space="0" w:color="000000"/>
            </w:tcBorders>
          </w:tcPr>
          <w:p w14:paraId="65575228" w14:textId="77777777" w:rsidR="004A78C0" w:rsidRPr="00005DA0" w:rsidRDefault="004A78C0" w:rsidP="0027773B">
            <w:pPr>
              <w:pStyle w:val="TableParagraph"/>
              <w:ind w:left="0"/>
              <w:jc w:val="center"/>
              <w:rPr>
                <w:color w:val="000000"/>
                <w:sz w:val="20"/>
                <w:szCs w:val="20"/>
              </w:rPr>
            </w:pPr>
          </w:p>
        </w:tc>
        <w:tc>
          <w:tcPr>
            <w:tcW w:w="3175" w:type="dxa"/>
          </w:tcPr>
          <w:p w14:paraId="61F7B3C0" w14:textId="77777777" w:rsidR="004A78C0" w:rsidRPr="004A78C0" w:rsidRDefault="004A78C0" w:rsidP="004A78C0">
            <w:pPr>
              <w:jc w:val="center"/>
              <w:rPr>
                <w:sz w:val="20"/>
              </w:rPr>
            </w:pPr>
          </w:p>
        </w:tc>
        <w:tc>
          <w:tcPr>
            <w:tcW w:w="5046" w:type="dxa"/>
            <w:vMerge/>
            <w:tcBorders>
              <w:bottom w:val="single" w:sz="6" w:space="0" w:color="000000"/>
            </w:tcBorders>
          </w:tcPr>
          <w:p w14:paraId="76B7CA2D" w14:textId="77777777" w:rsidR="004A78C0" w:rsidRPr="004A78C0" w:rsidRDefault="004A78C0" w:rsidP="004A78C0">
            <w:pPr>
              <w:jc w:val="center"/>
              <w:rPr>
                <w:sz w:val="20"/>
              </w:rPr>
            </w:pPr>
          </w:p>
        </w:tc>
      </w:tr>
      <w:tr w:rsidR="00005DA0" w:rsidRPr="00005DA0" w14:paraId="43EE078E" w14:textId="77777777" w:rsidTr="00DA4997">
        <w:trPr>
          <w:trHeight w:val="4295"/>
        </w:trPr>
        <w:tc>
          <w:tcPr>
            <w:tcW w:w="1928" w:type="dxa"/>
            <w:vMerge/>
            <w:tcBorders>
              <w:top w:val="nil"/>
              <w:left w:val="single" w:sz="6" w:space="0" w:color="000000"/>
              <w:bottom w:val="single" w:sz="6" w:space="0" w:color="000000"/>
              <w:right w:val="single" w:sz="6" w:space="0" w:color="000000"/>
            </w:tcBorders>
          </w:tcPr>
          <w:p w14:paraId="7C534E92" w14:textId="77777777" w:rsidR="005B2FBF" w:rsidRPr="00005DA0" w:rsidRDefault="005B2FBF" w:rsidP="0027773B">
            <w:pPr>
              <w:jc w:val="center"/>
              <w:rPr>
                <w:color w:val="000000"/>
                <w:sz w:val="20"/>
                <w:szCs w:val="20"/>
              </w:rPr>
            </w:pPr>
          </w:p>
        </w:tc>
        <w:tc>
          <w:tcPr>
            <w:tcW w:w="3175" w:type="dxa"/>
            <w:tcBorders>
              <w:bottom w:val="single" w:sz="6" w:space="0" w:color="000000"/>
            </w:tcBorders>
          </w:tcPr>
          <w:p w14:paraId="22FA24BC" w14:textId="77777777" w:rsidR="005B2FBF" w:rsidRPr="004A78C0" w:rsidRDefault="00005DA0" w:rsidP="004A78C0">
            <w:pPr>
              <w:jc w:val="center"/>
              <w:rPr>
                <w:sz w:val="20"/>
              </w:rPr>
            </w:pPr>
            <w:r w:rsidRPr="004A78C0">
              <w:rPr>
                <w:sz w:val="20"/>
              </w:rPr>
              <w:t xml:space="preserve">Отечественная проза первой половины XIX в. (одно </w:t>
            </w:r>
            <w:r w:rsidR="004A78C0" w:rsidRPr="004A78C0">
              <w:rPr>
                <w:sz w:val="20"/>
              </w:rPr>
              <w:t>произве</w:t>
            </w:r>
            <w:r w:rsidRPr="004A78C0">
              <w:rPr>
                <w:sz w:val="20"/>
              </w:rPr>
              <w:t>дение по выбору). Например,</w:t>
            </w:r>
          </w:p>
          <w:p w14:paraId="71601723" w14:textId="77777777" w:rsidR="005B2FBF" w:rsidRPr="004A78C0" w:rsidRDefault="00005DA0" w:rsidP="004A78C0">
            <w:pPr>
              <w:jc w:val="center"/>
              <w:rPr>
                <w:sz w:val="20"/>
              </w:rPr>
            </w:pPr>
            <w:r w:rsidRPr="004A78C0">
              <w:rPr>
                <w:sz w:val="20"/>
              </w:rPr>
              <w:t>«Лафертовская маковница» Антония Погорельского,</w:t>
            </w:r>
          </w:p>
          <w:p w14:paraId="0E648790" w14:textId="77777777" w:rsidR="005B2FBF" w:rsidRPr="004A78C0" w:rsidRDefault="00005DA0" w:rsidP="004A78C0">
            <w:pPr>
              <w:jc w:val="center"/>
              <w:rPr>
                <w:sz w:val="20"/>
              </w:rPr>
            </w:pPr>
            <w:r w:rsidRPr="004A78C0">
              <w:rPr>
                <w:sz w:val="20"/>
              </w:rPr>
              <w:t xml:space="preserve">«Часы и зеркало» А. А. </w:t>
            </w:r>
            <w:r w:rsidR="004A78C0" w:rsidRPr="004A78C0">
              <w:rPr>
                <w:sz w:val="20"/>
              </w:rPr>
              <w:t>Бесту</w:t>
            </w:r>
            <w:r w:rsidRPr="004A78C0">
              <w:rPr>
                <w:sz w:val="20"/>
              </w:rPr>
              <w:t>жева-Марлинского, «Кто виноват?» (главы по выбору) А. И. Герцена и др. (2 ч)</w:t>
            </w:r>
          </w:p>
        </w:tc>
        <w:tc>
          <w:tcPr>
            <w:tcW w:w="5046" w:type="dxa"/>
            <w:tcBorders>
              <w:top w:val="single" w:sz="6" w:space="0" w:color="000000"/>
              <w:bottom w:val="single" w:sz="6" w:space="0" w:color="000000"/>
            </w:tcBorders>
          </w:tcPr>
          <w:p w14:paraId="41B15DE1" w14:textId="77777777" w:rsidR="005B2FBF" w:rsidRPr="004A78C0" w:rsidRDefault="00005DA0" w:rsidP="004A78C0">
            <w:pPr>
              <w:jc w:val="center"/>
              <w:rPr>
                <w:sz w:val="20"/>
              </w:rPr>
            </w:pPr>
            <w:r w:rsidRPr="004A78C0">
              <w:rPr>
                <w:sz w:val="20"/>
              </w:rPr>
              <w:t>Конспектировать лекцию учителя, составлять план и тезисы. Подбир</w:t>
            </w:r>
            <w:r w:rsidR="004A78C0">
              <w:rPr>
                <w:sz w:val="20"/>
              </w:rPr>
              <w:t>ать и обобщать материалы о писа</w:t>
            </w:r>
            <w:r w:rsidRPr="004A78C0">
              <w:rPr>
                <w:sz w:val="20"/>
              </w:rPr>
              <w:t>телях, а также об истории создания произведений</w:t>
            </w:r>
          </w:p>
          <w:p w14:paraId="4C6B4DEA" w14:textId="77777777" w:rsidR="005B2FBF" w:rsidRPr="004A78C0" w:rsidRDefault="00005DA0" w:rsidP="004A78C0">
            <w:pPr>
              <w:jc w:val="center"/>
              <w:rPr>
                <w:sz w:val="20"/>
              </w:rPr>
            </w:pPr>
            <w:r w:rsidRPr="004A78C0">
              <w:rPr>
                <w:sz w:val="20"/>
              </w:rPr>
              <w:t xml:space="preserve">с использованием справочной литературы и ресурсов Интернета. Выразительно читать, в том числе по ролям. Составлять лексические и </w:t>
            </w:r>
            <w:r w:rsidR="004A78C0">
              <w:rPr>
                <w:sz w:val="20"/>
              </w:rPr>
              <w:t>историко-культур</w:t>
            </w:r>
            <w:r w:rsidRPr="004A78C0">
              <w:rPr>
                <w:sz w:val="20"/>
              </w:rPr>
              <w:t>ные комментарии. Устно или письменно отвечать на вопросы (с испол</w:t>
            </w:r>
            <w:r w:rsidR="004A78C0">
              <w:rPr>
                <w:sz w:val="20"/>
              </w:rPr>
              <w:t>ьзованием цитирования). Участво</w:t>
            </w:r>
            <w:r w:rsidRPr="004A78C0">
              <w:rPr>
                <w:sz w:val="20"/>
              </w:rPr>
              <w:t xml:space="preserve">вать в коллективном диалоге. Характеризовать тематику, проблематику, идейно-эмоциональное содержания стихотворений. Выявлять </w:t>
            </w:r>
            <w:r w:rsidR="004A78C0">
              <w:rPr>
                <w:sz w:val="20"/>
              </w:rPr>
              <w:t>художествен</w:t>
            </w:r>
            <w:r w:rsidRPr="004A78C0">
              <w:rPr>
                <w:sz w:val="20"/>
              </w:rPr>
              <w:t>но значимые из</w:t>
            </w:r>
            <w:r w:rsidR="004A78C0">
              <w:rPr>
                <w:sz w:val="20"/>
              </w:rPr>
              <w:t>образительно-выразительные средс</w:t>
            </w:r>
            <w:r w:rsidRPr="004A78C0">
              <w:rPr>
                <w:sz w:val="20"/>
              </w:rPr>
              <w:t>тва языка произведения. Составлять письменный ответ на проблемный вопрос, писать сочинение на литературную тему и редактировать собственные работы. Самостоя</w:t>
            </w:r>
            <w:r w:rsidR="004A78C0">
              <w:rPr>
                <w:sz w:val="20"/>
              </w:rPr>
              <w:t>тельно готовить устные монологи</w:t>
            </w:r>
            <w:r w:rsidRPr="004A78C0">
              <w:rPr>
                <w:sz w:val="20"/>
              </w:rPr>
              <w:t>ческие сообщения на литературоведческие темы,</w:t>
            </w:r>
          </w:p>
          <w:p w14:paraId="4B98E74B" w14:textId="77777777" w:rsidR="005B2FBF" w:rsidRPr="004A78C0" w:rsidRDefault="00005DA0" w:rsidP="004A78C0">
            <w:pPr>
              <w:jc w:val="center"/>
              <w:rPr>
                <w:sz w:val="20"/>
              </w:rPr>
            </w:pPr>
            <w:r w:rsidRPr="004A78C0">
              <w:rPr>
                <w:sz w:val="20"/>
              </w:rPr>
              <w:t xml:space="preserve">в том числе творческого характера. Давать </w:t>
            </w:r>
            <w:r w:rsidR="004A78C0">
              <w:rPr>
                <w:sz w:val="20"/>
              </w:rPr>
              <w:t>характе</w:t>
            </w:r>
            <w:r w:rsidRPr="004A78C0">
              <w:rPr>
                <w:sz w:val="20"/>
              </w:rPr>
              <w:t>ристику персонажей, в том числе сравнительную и групповую, с занесением информации в таблицу.</w:t>
            </w:r>
          </w:p>
        </w:tc>
      </w:tr>
      <w:tr w:rsidR="00005DA0" w:rsidRPr="00005DA0" w14:paraId="1A184699" w14:textId="77777777" w:rsidTr="00DA4997">
        <w:trPr>
          <w:trHeight w:val="563"/>
        </w:trPr>
        <w:tc>
          <w:tcPr>
            <w:tcW w:w="1928" w:type="dxa"/>
          </w:tcPr>
          <w:p w14:paraId="1DA4AE3A" w14:textId="77777777" w:rsidR="005B2FBF" w:rsidRPr="004A78C0" w:rsidRDefault="00005DA0" w:rsidP="004A78C0">
            <w:pPr>
              <w:jc w:val="center"/>
              <w:rPr>
                <w:sz w:val="20"/>
              </w:rPr>
            </w:pPr>
            <w:r w:rsidRPr="004A78C0">
              <w:rPr>
                <w:sz w:val="20"/>
              </w:rPr>
              <w:t>Тематический блок/раздел</w:t>
            </w:r>
          </w:p>
        </w:tc>
        <w:tc>
          <w:tcPr>
            <w:tcW w:w="3175" w:type="dxa"/>
          </w:tcPr>
          <w:p w14:paraId="51BCA02A" w14:textId="77777777" w:rsidR="005B2FBF" w:rsidRPr="004A78C0" w:rsidRDefault="00005DA0" w:rsidP="004A78C0">
            <w:pPr>
              <w:jc w:val="center"/>
              <w:rPr>
                <w:sz w:val="20"/>
              </w:rPr>
            </w:pPr>
            <w:r w:rsidRPr="004A78C0">
              <w:rPr>
                <w:sz w:val="20"/>
              </w:rPr>
              <w:t>Основное содержание</w:t>
            </w:r>
          </w:p>
        </w:tc>
        <w:tc>
          <w:tcPr>
            <w:tcW w:w="5046" w:type="dxa"/>
          </w:tcPr>
          <w:p w14:paraId="4C5954D5" w14:textId="77777777" w:rsidR="005B2FBF" w:rsidRPr="004A78C0" w:rsidRDefault="00005DA0" w:rsidP="004A78C0">
            <w:pPr>
              <w:jc w:val="center"/>
              <w:rPr>
                <w:sz w:val="20"/>
              </w:rPr>
            </w:pPr>
            <w:r w:rsidRPr="004A78C0">
              <w:rPr>
                <w:sz w:val="20"/>
              </w:rPr>
              <w:t>Основные виды деятельности обучающихся</w:t>
            </w:r>
          </w:p>
        </w:tc>
      </w:tr>
      <w:tr w:rsidR="00005DA0" w:rsidRPr="00005DA0" w14:paraId="71B1B81F" w14:textId="77777777" w:rsidTr="00DA4997">
        <w:trPr>
          <w:trHeight w:val="1936"/>
        </w:trPr>
        <w:tc>
          <w:tcPr>
            <w:tcW w:w="1928" w:type="dxa"/>
            <w:tcBorders>
              <w:left w:val="single" w:sz="6" w:space="0" w:color="000000"/>
            </w:tcBorders>
          </w:tcPr>
          <w:p w14:paraId="30591F8B" w14:textId="77777777" w:rsidR="005B2FBF" w:rsidRPr="004A78C0" w:rsidRDefault="005B2FBF" w:rsidP="004A78C0">
            <w:pPr>
              <w:jc w:val="center"/>
              <w:rPr>
                <w:sz w:val="20"/>
              </w:rPr>
            </w:pPr>
          </w:p>
        </w:tc>
        <w:tc>
          <w:tcPr>
            <w:tcW w:w="3175" w:type="dxa"/>
          </w:tcPr>
          <w:p w14:paraId="661BE7AB" w14:textId="77777777" w:rsidR="005B2FBF" w:rsidRPr="004A78C0" w:rsidRDefault="005B2FBF" w:rsidP="004A78C0">
            <w:pPr>
              <w:jc w:val="center"/>
              <w:rPr>
                <w:sz w:val="20"/>
              </w:rPr>
            </w:pPr>
          </w:p>
        </w:tc>
        <w:tc>
          <w:tcPr>
            <w:tcW w:w="5046" w:type="dxa"/>
            <w:tcBorders>
              <w:bottom w:val="single" w:sz="6" w:space="0" w:color="000000"/>
            </w:tcBorders>
          </w:tcPr>
          <w:p w14:paraId="57937299" w14:textId="77777777" w:rsidR="005B2FBF" w:rsidRPr="004A78C0" w:rsidRDefault="00005DA0" w:rsidP="004A78C0">
            <w:pPr>
              <w:jc w:val="center"/>
              <w:rPr>
                <w:sz w:val="20"/>
              </w:rPr>
            </w:pPr>
            <w:r w:rsidRPr="004A78C0">
              <w:rPr>
                <w:sz w:val="20"/>
              </w:rPr>
              <w:t>Анализировать ключевые эпизоды и различные формы выражения авторской позиции с учётом специфики литературных направлений. Участвовать в разработке коллективного учебного проекта (заочной экскурсии, читательской конференции, сборника ученических исследований и др.).</w:t>
            </w:r>
          </w:p>
          <w:p w14:paraId="4EA02B80" w14:textId="77777777" w:rsidR="005B2FBF" w:rsidRPr="004A78C0" w:rsidRDefault="00005DA0" w:rsidP="004A78C0">
            <w:pPr>
              <w:jc w:val="center"/>
              <w:rPr>
                <w:sz w:val="20"/>
              </w:rPr>
            </w:pPr>
            <w:r w:rsidRPr="004A78C0">
              <w:rPr>
                <w:sz w:val="20"/>
              </w:rPr>
              <w:t>Планировать своё досуговое чтение, обогащать свой круг чтения по р</w:t>
            </w:r>
            <w:r w:rsidR="004A78C0" w:rsidRPr="004A78C0">
              <w:rPr>
                <w:sz w:val="20"/>
              </w:rPr>
              <w:t>екомендациям учителя и сверстни</w:t>
            </w:r>
            <w:r w:rsidRPr="004A78C0">
              <w:rPr>
                <w:sz w:val="20"/>
              </w:rPr>
              <w:t>ков.</w:t>
            </w:r>
          </w:p>
        </w:tc>
      </w:tr>
      <w:tr w:rsidR="00DA4997" w:rsidRPr="00005DA0" w14:paraId="7C9C4927" w14:textId="77777777" w:rsidTr="00E62BB0">
        <w:trPr>
          <w:trHeight w:val="6638"/>
        </w:trPr>
        <w:tc>
          <w:tcPr>
            <w:tcW w:w="1928" w:type="dxa"/>
            <w:tcBorders>
              <w:left w:val="single" w:sz="6" w:space="0" w:color="000000"/>
            </w:tcBorders>
          </w:tcPr>
          <w:p w14:paraId="49F1694F" w14:textId="77777777" w:rsidR="00DA4997" w:rsidRPr="00DA4997" w:rsidRDefault="00DA4997" w:rsidP="00DA4997">
            <w:pPr>
              <w:jc w:val="center"/>
              <w:rPr>
                <w:sz w:val="20"/>
              </w:rPr>
            </w:pPr>
            <w:r w:rsidRPr="00DA4997">
              <w:rPr>
                <w:sz w:val="20"/>
              </w:rPr>
              <w:lastRenderedPageBreak/>
              <w:t>Зарубежная литература (10 ч)</w:t>
            </w:r>
          </w:p>
        </w:tc>
        <w:tc>
          <w:tcPr>
            <w:tcW w:w="3175" w:type="dxa"/>
          </w:tcPr>
          <w:p w14:paraId="4D61D2D7" w14:textId="77777777" w:rsidR="00DA4997" w:rsidRPr="00DA4997" w:rsidRDefault="00DA4997" w:rsidP="00DA4997">
            <w:pPr>
              <w:jc w:val="center"/>
              <w:rPr>
                <w:sz w:val="20"/>
              </w:rPr>
            </w:pPr>
            <w:r w:rsidRPr="00DA4997">
              <w:rPr>
                <w:sz w:val="20"/>
              </w:rPr>
              <w:t>Данте. «Божественная комедия» (не менее двух фрагментов</w:t>
            </w:r>
          </w:p>
          <w:p w14:paraId="3CE26576" w14:textId="77777777" w:rsidR="00DA4997" w:rsidRPr="00DA4997" w:rsidRDefault="00DA4997" w:rsidP="00DA4997">
            <w:pPr>
              <w:jc w:val="center"/>
              <w:rPr>
                <w:sz w:val="20"/>
              </w:rPr>
            </w:pPr>
            <w:r w:rsidRPr="00DA4997">
              <w:rPr>
                <w:sz w:val="20"/>
              </w:rPr>
              <w:t>по выбору).</w:t>
            </w:r>
          </w:p>
          <w:p w14:paraId="545B3429" w14:textId="77777777" w:rsidR="00DA4997" w:rsidRPr="00DA4997" w:rsidRDefault="00DA4997" w:rsidP="00DA4997">
            <w:pPr>
              <w:jc w:val="center"/>
              <w:rPr>
                <w:sz w:val="20"/>
              </w:rPr>
            </w:pPr>
            <w:r w:rsidRPr="00DA4997">
              <w:rPr>
                <w:sz w:val="20"/>
              </w:rPr>
              <w:t>У. Шекспир. Трагедия «Гамлет» (фрагменты по выбору).</w:t>
            </w:r>
          </w:p>
          <w:p w14:paraId="49ECEFFF" w14:textId="77777777" w:rsidR="00DA4997" w:rsidRPr="00DA4997" w:rsidRDefault="00DA4997" w:rsidP="00DA4997">
            <w:pPr>
              <w:jc w:val="center"/>
              <w:rPr>
                <w:sz w:val="20"/>
              </w:rPr>
            </w:pPr>
            <w:r w:rsidRPr="00DA4997">
              <w:rPr>
                <w:sz w:val="20"/>
              </w:rPr>
              <w:t>И.-В. Гёте. Трагедия «Фауст» (не менее двух фрагментов</w:t>
            </w:r>
          </w:p>
          <w:p w14:paraId="21BFE115" w14:textId="77777777" w:rsidR="00DA4997" w:rsidRPr="00DA4997" w:rsidRDefault="00DA4997" w:rsidP="00DA4997">
            <w:pPr>
              <w:jc w:val="center"/>
              <w:rPr>
                <w:sz w:val="20"/>
              </w:rPr>
            </w:pPr>
            <w:r w:rsidRPr="00DA4997">
              <w:rPr>
                <w:sz w:val="20"/>
              </w:rPr>
              <w:t>по выбору).</w:t>
            </w:r>
          </w:p>
          <w:p w14:paraId="592A9521" w14:textId="77777777" w:rsidR="00DA4997" w:rsidRPr="00DA4997" w:rsidRDefault="00DA4997" w:rsidP="00DA4997">
            <w:pPr>
              <w:jc w:val="center"/>
              <w:rPr>
                <w:sz w:val="20"/>
              </w:rPr>
            </w:pPr>
            <w:r w:rsidRPr="00DA4997">
              <w:rPr>
                <w:sz w:val="20"/>
              </w:rPr>
              <w:t>Дж. Г. Байрон. Стихотворения (одно по выбору). Например,</w:t>
            </w:r>
          </w:p>
          <w:p w14:paraId="51A7FD29" w14:textId="77777777" w:rsidR="00DA4997" w:rsidRPr="00DA4997" w:rsidRDefault="00DA4997" w:rsidP="00DA4997">
            <w:pPr>
              <w:jc w:val="center"/>
              <w:rPr>
                <w:sz w:val="20"/>
              </w:rPr>
            </w:pPr>
            <w:r w:rsidRPr="00DA4997">
              <w:rPr>
                <w:sz w:val="20"/>
              </w:rPr>
              <w:t>«Душа моя мрачна. Скорей, певец, скорей!..», «Прощание Наполеона» и др. Поэма «Паломничество Чайльд-Гарольда» (не менее одного фрагмент</w:t>
            </w:r>
            <w:r>
              <w:rPr>
                <w:sz w:val="20"/>
              </w:rPr>
              <w:t xml:space="preserve"> </w:t>
            </w:r>
            <w:r w:rsidRPr="00DA4997">
              <w:rPr>
                <w:sz w:val="20"/>
              </w:rPr>
              <w:t>по выбору).</w:t>
            </w:r>
          </w:p>
          <w:p w14:paraId="34A7F67F" w14:textId="77777777" w:rsidR="00DA4997" w:rsidRPr="00DA4997" w:rsidRDefault="00DA4997" w:rsidP="00DA4997">
            <w:pPr>
              <w:jc w:val="center"/>
              <w:rPr>
                <w:sz w:val="20"/>
              </w:rPr>
            </w:pPr>
            <w:r w:rsidRPr="00DA4997">
              <w:rPr>
                <w:sz w:val="20"/>
              </w:rPr>
              <w:t>Зарубежная проза первой половины XIX в. (одно произведение по выбору). Например, произведения Э. Т. А. Гофмана, В. Гюго, В. Скотта и др. (10 ч)</w:t>
            </w:r>
          </w:p>
        </w:tc>
        <w:tc>
          <w:tcPr>
            <w:tcW w:w="5046" w:type="dxa"/>
            <w:tcBorders>
              <w:top w:val="single" w:sz="6" w:space="0" w:color="000000"/>
            </w:tcBorders>
          </w:tcPr>
          <w:p w14:paraId="2AA82F7E" w14:textId="77777777" w:rsidR="00DA4997" w:rsidRPr="00DA4997" w:rsidRDefault="00DA4997" w:rsidP="00DA4997">
            <w:pPr>
              <w:jc w:val="center"/>
              <w:rPr>
                <w:sz w:val="20"/>
              </w:rPr>
            </w:pPr>
            <w:r w:rsidRPr="00DA4997">
              <w:rPr>
                <w:sz w:val="20"/>
              </w:rPr>
              <w:t>Конспектировать лекцию учителя и составлять</w:t>
            </w:r>
          </w:p>
          <w:p w14:paraId="1132C7F2" w14:textId="77777777" w:rsidR="00DA4997" w:rsidRPr="00DA4997" w:rsidRDefault="00DA4997" w:rsidP="00DA4997">
            <w:pPr>
              <w:jc w:val="center"/>
              <w:rPr>
                <w:sz w:val="20"/>
              </w:rPr>
            </w:pPr>
            <w:r w:rsidRPr="00DA4997">
              <w:rPr>
                <w:sz w:val="20"/>
              </w:rPr>
              <w:t>её план. Подбирать и обобщать материалы о писателях и поэтах, а также об истории создания произведений с использованием справочной литературы</w:t>
            </w:r>
          </w:p>
          <w:p w14:paraId="642D5A37" w14:textId="77777777" w:rsidR="00DA4997" w:rsidRPr="00DA4997" w:rsidRDefault="00DA4997" w:rsidP="00DA4997">
            <w:pPr>
              <w:jc w:val="center"/>
              <w:rPr>
                <w:sz w:val="20"/>
              </w:rPr>
            </w:pPr>
            <w:r w:rsidRPr="00DA4997">
              <w:rPr>
                <w:sz w:val="20"/>
              </w:rPr>
              <w:t>и ресурсов Интернета. Выразительно читать произведения с учётом их родо-жанровой специфики.</w:t>
            </w:r>
          </w:p>
          <w:p w14:paraId="3AEADEE0" w14:textId="77777777" w:rsidR="00DA4997" w:rsidRPr="00DA4997" w:rsidRDefault="00DA4997" w:rsidP="00DA4997">
            <w:pPr>
              <w:jc w:val="center"/>
              <w:rPr>
                <w:sz w:val="20"/>
              </w:rPr>
            </w:pPr>
            <w:r w:rsidRPr="00DA4997">
              <w:rPr>
                <w:sz w:val="20"/>
              </w:rPr>
              <w:t>Составлять лексические и историко-культурные комментарии. Соотносить содержание произведений с принципами изображения жизни и человека, характерными для различных исторических эпох.</w:t>
            </w:r>
          </w:p>
          <w:p w14:paraId="5F750A9E" w14:textId="77777777" w:rsidR="00DA4997" w:rsidRPr="00DA4997" w:rsidRDefault="00DA4997" w:rsidP="00DA4997">
            <w:pPr>
              <w:jc w:val="center"/>
              <w:rPr>
                <w:sz w:val="20"/>
              </w:rPr>
            </w:pPr>
            <w:r w:rsidRPr="00DA4997">
              <w:rPr>
                <w:sz w:val="20"/>
              </w:rPr>
              <w:t xml:space="preserve">Характеризовать сюжеты лиро-эпических и </w:t>
            </w:r>
            <w:r>
              <w:rPr>
                <w:sz w:val="20"/>
              </w:rPr>
              <w:t>драмати</w:t>
            </w:r>
            <w:r w:rsidRPr="00DA4997">
              <w:rPr>
                <w:sz w:val="20"/>
              </w:rPr>
              <w:t>ческих произведений, их тематику, проблематику, идейно-эмоциональное содержание. Составлять характеристики персонажей, в том числе с</w:t>
            </w:r>
            <w:r>
              <w:rPr>
                <w:sz w:val="20"/>
              </w:rPr>
              <w:t>равнитель</w:t>
            </w:r>
            <w:r w:rsidRPr="00DA4997">
              <w:rPr>
                <w:sz w:val="20"/>
              </w:rPr>
              <w:t xml:space="preserve">ные, с занесением информации в таблицу. </w:t>
            </w:r>
            <w:r>
              <w:rPr>
                <w:sz w:val="20"/>
              </w:rPr>
              <w:t>Анализи</w:t>
            </w:r>
            <w:r w:rsidRPr="00DA4997">
              <w:rPr>
                <w:sz w:val="20"/>
              </w:rPr>
              <w:t>ровать ключевые</w:t>
            </w:r>
            <w:r>
              <w:rPr>
                <w:sz w:val="20"/>
              </w:rPr>
              <w:t xml:space="preserve"> эпизоды лиро-эпических и драма</w:t>
            </w:r>
            <w:r w:rsidRPr="00DA4997">
              <w:rPr>
                <w:sz w:val="20"/>
              </w:rPr>
              <w:t>тических произведений и лирические</w:t>
            </w:r>
          </w:p>
          <w:p w14:paraId="28254809" w14:textId="77777777" w:rsidR="00DA4997" w:rsidRPr="00DA4997" w:rsidRDefault="00DA4997" w:rsidP="00DA4997">
            <w:pPr>
              <w:jc w:val="center"/>
              <w:rPr>
                <w:sz w:val="20"/>
              </w:rPr>
            </w:pPr>
            <w:r w:rsidRPr="00DA4997">
              <w:rPr>
                <w:sz w:val="20"/>
              </w:rPr>
              <w:t>тексты с учётом их принадлежности к литературным направлениям.</w:t>
            </w:r>
          </w:p>
          <w:p w14:paraId="394945AE" w14:textId="77777777" w:rsidR="00DA4997" w:rsidRPr="00DA4997" w:rsidRDefault="00DA4997" w:rsidP="00DA4997">
            <w:pPr>
              <w:jc w:val="center"/>
              <w:rPr>
                <w:sz w:val="20"/>
              </w:rPr>
            </w:pPr>
            <w:r w:rsidRPr="00DA4997">
              <w:rPr>
                <w:sz w:val="20"/>
              </w:rPr>
              <w:t>Сопоставлять варианты перевода фрагментов произведений на русский язык. Письменно отвечать</w:t>
            </w:r>
          </w:p>
          <w:p w14:paraId="4B02F7D5" w14:textId="77777777" w:rsidR="00DA4997" w:rsidRPr="00DA4997" w:rsidRDefault="00DA4997" w:rsidP="00DA4997">
            <w:pPr>
              <w:jc w:val="center"/>
              <w:rPr>
                <w:sz w:val="20"/>
              </w:rPr>
            </w:pPr>
            <w:r w:rsidRPr="00DA4997">
              <w:rPr>
                <w:sz w:val="20"/>
              </w:rPr>
              <w:t>на проблемные вопросы. Сопоставлять литературные произведения по заданным основаниям, в том числе с произведениями других искусств. Работать со словарём литературоведческих терминов. Участвовать</w:t>
            </w:r>
          </w:p>
          <w:p w14:paraId="4BEA7521" w14:textId="77777777" w:rsidR="00DA4997" w:rsidRPr="00DA4997" w:rsidRDefault="00DA4997" w:rsidP="00DA4997">
            <w:pPr>
              <w:jc w:val="center"/>
              <w:rPr>
                <w:sz w:val="20"/>
              </w:rPr>
            </w:pPr>
            <w:r w:rsidRPr="00DA4997">
              <w:rPr>
                <w:sz w:val="20"/>
              </w:rPr>
              <w:lastRenderedPageBreak/>
              <w:t xml:space="preserve">в разработке коллективного учебного проекта. Планировать своё досуговое чтение, обогащать свой круг чтения по рекомендациям учителя и </w:t>
            </w:r>
            <w:r>
              <w:rPr>
                <w:sz w:val="20"/>
              </w:rPr>
              <w:t>сверстни</w:t>
            </w:r>
            <w:r w:rsidRPr="00DA4997">
              <w:rPr>
                <w:sz w:val="20"/>
              </w:rPr>
              <w:t>ков.</w:t>
            </w:r>
          </w:p>
        </w:tc>
      </w:tr>
    </w:tbl>
    <w:p w14:paraId="12AF5907" w14:textId="77777777" w:rsidR="005B2FBF" w:rsidRPr="00F430D2" w:rsidRDefault="005B2FBF" w:rsidP="00F430D2">
      <w:pPr>
        <w:pStyle w:val="a5"/>
        <w:jc w:val="center"/>
        <w:rPr>
          <w:b/>
          <w:i/>
          <w:color w:val="000000"/>
        </w:rPr>
      </w:pPr>
    </w:p>
    <w:p w14:paraId="4CD58496" w14:textId="5E74CE2A" w:rsidR="005B2FBF" w:rsidRDefault="00F430D2" w:rsidP="00F430D2">
      <w:pPr>
        <w:pStyle w:val="a5"/>
        <w:ind w:firstLine="567"/>
        <w:jc w:val="center"/>
        <w:rPr>
          <w:color w:val="000000"/>
        </w:rPr>
      </w:pPr>
      <w:r w:rsidRPr="00F430D2">
        <w:rPr>
          <w:b/>
          <w:color w:val="000000"/>
        </w:rPr>
        <w:t>КАЛЕНДАРНО-ТЕМАТИЧЕСКИЙ ПЛА</w:t>
      </w:r>
      <w:r>
        <w:rPr>
          <w:color w:val="000000"/>
        </w:rPr>
        <w:t>Н</w:t>
      </w:r>
    </w:p>
    <w:p w14:paraId="7EBD1E9E" w14:textId="77777777" w:rsidR="007C62D1" w:rsidRPr="00002D9C" w:rsidRDefault="007C62D1" w:rsidP="007C62D1">
      <w:pPr>
        <w:ind w:right="680"/>
        <w:jc w:val="center"/>
        <w:rPr>
          <w:sz w:val="24"/>
          <w:szCs w:val="24"/>
        </w:rPr>
      </w:pPr>
      <w:r>
        <w:rPr>
          <w:b/>
          <w:color w:val="000000"/>
          <w:sz w:val="24"/>
          <w:szCs w:val="24"/>
        </w:rPr>
        <w:t xml:space="preserve">          </w:t>
      </w:r>
      <w:r w:rsidRPr="00002D9C">
        <w:rPr>
          <w:b/>
          <w:color w:val="000000"/>
          <w:sz w:val="24"/>
          <w:szCs w:val="24"/>
        </w:rPr>
        <w:t>5 КЛАСС</w:t>
      </w:r>
    </w:p>
    <w:tbl>
      <w:tblPr>
        <w:tblW w:w="10507" w:type="dxa"/>
        <w:tblInd w:w="6" w:type="dxa"/>
        <w:tblLayout w:type="fixed"/>
        <w:tblLook w:val="04A0" w:firstRow="1" w:lastRow="0" w:firstColumn="1" w:lastColumn="0" w:noHBand="0" w:noVBand="1"/>
      </w:tblPr>
      <w:tblGrid>
        <w:gridCol w:w="268"/>
        <w:gridCol w:w="5780"/>
        <w:gridCol w:w="671"/>
        <w:gridCol w:w="671"/>
        <w:gridCol w:w="673"/>
        <w:gridCol w:w="2444"/>
      </w:tblGrid>
      <w:tr w:rsidR="007C62D1" w:rsidRPr="00002D9C" w14:paraId="58425A96" w14:textId="77777777" w:rsidTr="002F47A0">
        <w:trPr>
          <w:trHeight w:hRule="exact" w:val="346"/>
        </w:trPr>
        <w:tc>
          <w:tcPr>
            <w:tcW w:w="2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14:paraId="384C9CD1" w14:textId="77777777" w:rsidR="007C62D1" w:rsidRPr="00002D9C" w:rsidRDefault="007C62D1" w:rsidP="007C62D1">
            <w:pPr>
              <w:spacing w:before="78"/>
              <w:jc w:val="center"/>
              <w:rPr>
                <w:b/>
                <w:sz w:val="24"/>
                <w:szCs w:val="24"/>
              </w:rPr>
            </w:pPr>
            <w:r w:rsidRPr="00002D9C">
              <w:rPr>
                <w:b/>
                <w:color w:val="000000"/>
                <w:w w:val="97"/>
                <w:sz w:val="24"/>
                <w:szCs w:val="24"/>
              </w:rPr>
              <w:t>№</w:t>
            </w:r>
            <w:r w:rsidRPr="00002D9C">
              <w:rPr>
                <w:b/>
                <w:sz w:val="24"/>
                <w:szCs w:val="24"/>
              </w:rPr>
              <w:br/>
            </w:r>
            <w:r w:rsidRPr="00002D9C">
              <w:rPr>
                <w:b/>
                <w:color w:val="000000"/>
                <w:w w:val="97"/>
                <w:sz w:val="24"/>
                <w:szCs w:val="24"/>
              </w:rPr>
              <w:t>п/п</w:t>
            </w:r>
          </w:p>
        </w:tc>
        <w:tc>
          <w:tcPr>
            <w:tcW w:w="5780"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14:paraId="6E28DCDC" w14:textId="77777777" w:rsidR="007C62D1" w:rsidRPr="00505A38" w:rsidRDefault="007C62D1" w:rsidP="007C62D1">
            <w:pPr>
              <w:spacing w:before="78"/>
              <w:ind w:left="72"/>
              <w:jc w:val="center"/>
              <w:rPr>
                <w:b/>
                <w:sz w:val="24"/>
                <w:szCs w:val="24"/>
              </w:rPr>
            </w:pPr>
            <w:r w:rsidRPr="00505A38">
              <w:rPr>
                <w:b/>
                <w:color w:val="000000"/>
                <w:w w:val="97"/>
                <w:sz w:val="24"/>
                <w:szCs w:val="24"/>
              </w:rPr>
              <w:t>Наименование разделов и тем программы</w:t>
            </w:r>
          </w:p>
        </w:tc>
        <w:tc>
          <w:tcPr>
            <w:tcW w:w="2015"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30ADC315" w14:textId="77777777" w:rsidR="007C62D1" w:rsidRPr="00002D9C" w:rsidRDefault="007C62D1" w:rsidP="007C62D1">
            <w:pPr>
              <w:ind w:left="72"/>
              <w:jc w:val="center"/>
              <w:rPr>
                <w:b/>
                <w:sz w:val="24"/>
                <w:szCs w:val="24"/>
              </w:rPr>
            </w:pPr>
            <w:r w:rsidRPr="00002D9C">
              <w:rPr>
                <w:b/>
                <w:color w:val="000000"/>
                <w:w w:val="97"/>
                <w:sz w:val="24"/>
                <w:szCs w:val="24"/>
              </w:rPr>
              <w:t>Количество часов</w:t>
            </w:r>
          </w:p>
          <w:p w14:paraId="1521CA7B" w14:textId="77777777" w:rsidR="007C62D1" w:rsidRPr="00002D9C" w:rsidRDefault="007C62D1" w:rsidP="007C62D1">
            <w:pPr>
              <w:ind w:left="72"/>
              <w:jc w:val="center"/>
              <w:rPr>
                <w:b/>
                <w:sz w:val="24"/>
                <w:szCs w:val="24"/>
              </w:rPr>
            </w:pPr>
            <w:r w:rsidRPr="00002D9C">
              <w:rPr>
                <w:b/>
                <w:sz w:val="24"/>
                <w:szCs w:val="24"/>
              </w:rPr>
              <w:t>ЦОР/ЭОР</w:t>
            </w:r>
          </w:p>
        </w:tc>
        <w:tc>
          <w:tcPr>
            <w:tcW w:w="2442" w:type="dxa"/>
            <w:vMerge w:val="restart"/>
            <w:tcBorders>
              <w:top w:val="single" w:sz="4" w:space="0" w:color="000000"/>
              <w:left w:val="single" w:sz="4" w:space="0" w:color="000000"/>
              <w:right w:val="single" w:sz="4" w:space="0" w:color="000000"/>
            </w:tcBorders>
          </w:tcPr>
          <w:p w14:paraId="4C619FF5" w14:textId="77777777" w:rsidR="007C62D1" w:rsidRPr="00002D9C" w:rsidRDefault="007C62D1" w:rsidP="007C62D1">
            <w:pPr>
              <w:jc w:val="center"/>
              <w:rPr>
                <w:b/>
                <w:sz w:val="24"/>
                <w:szCs w:val="24"/>
              </w:rPr>
            </w:pPr>
            <w:r w:rsidRPr="00002D9C">
              <w:rPr>
                <w:b/>
                <w:sz w:val="24"/>
                <w:szCs w:val="24"/>
              </w:rPr>
              <w:t>ЦОР/ЭОР</w:t>
            </w:r>
          </w:p>
        </w:tc>
      </w:tr>
      <w:tr w:rsidR="007C62D1" w:rsidRPr="00002D9C" w14:paraId="76C38133" w14:textId="77777777" w:rsidTr="002F47A0">
        <w:trPr>
          <w:trHeight w:hRule="exact" w:val="399"/>
        </w:trPr>
        <w:tc>
          <w:tcPr>
            <w:tcW w:w="268" w:type="dxa"/>
            <w:vMerge/>
            <w:tcBorders>
              <w:top w:val="single" w:sz="4" w:space="0" w:color="000000"/>
              <w:left w:val="single" w:sz="4" w:space="0" w:color="000000"/>
              <w:bottom w:val="single" w:sz="5" w:space="0" w:color="000000"/>
              <w:right w:val="single" w:sz="4" w:space="0" w:color="000000"/>
            </w:tcBorders>
          </w:tcPr>
          <w:p w14:paraId="049A0B81" w14:textId="77777777" w:rsidR="007C62D1" w:rsidRPr="00002D9C" w:rsidRDefault="007C62D1" w:rsidP="007C62D1">
            <w:pPr>
              <w:jc w:val="center"/>
              <w:rPr>
                <w:b/>
                <w:sz w:val="24"/>
                <w:szCs w:val="24"/>
              </w:rPr>
            </w:pPr>
          </w:p>
        </w:tc>
        <w:tc>
          <w:tcPr>
            <w:tcW w:w="5780" w:type="dxa"/>
            <w:vMerge/>
            <w:tcBorders>
              <w:top w:val="single" w:sz="4" w:space="0" w:color="000000"/>
              <w:left w:val="single" w:sz="4" w:space="0" w:color="000000"/>
              <w:bottom w:val="single" w:sz="5" w:space="0" w:color="000000"/>
              <w:right w:val="single" w:sz="4" w:space="0" w:color="000000"/>
            </w:tcBorders>
          </w:tcPr>
          <w:p w14:paraId="24B813A1" w14:textId="77777777" w:rsidR="007C62D1" w:rsidRPr="00002D9C" w:rsidRDefault="007C62D1" w:rsidP="007C62D1">
            <w:pPr>
              <w:jc w:val="center"/>
              <w:rPr>
                <w:b/>
                <w:sz w:val="24"/>
                <w:szCs w:val="24"/>
              </w:rPr>
            </w:pPr>
          </w:p>
        </w:tc>
        <w:tc>
          <w:tcPr>
            <w:tcW w:w="671" w:type="dxa"/>
            <w:tcBorders>
              <w:top w:val="single" w:sz="4" w:space="0" w:color="000000"/>
              <w:left w:val="single" w:sz="4" w:space="0" w:color="000000"/>
              <w:bottom w:val="single" w:sz="5" w:space="0" w:color="000000"/>
              <w:right w:val="single" w:sz="4" w:space="0" w:color="000000"/>
            </w:tcBorders>
            <w:tcMar>
              <w:left w:w="0" w:type="dxa"/>
              <w:right w:w="0" w:type="dxa"/>
            </w:tcMar>
          </w:tcPr>
          <w:p w14:paraId="44D5D111" w14:textId="77777777" w:rsidR="007C62D1" w:rsidRPr="00002D9C" w:rsidRDefault="007C62D1" w:rsidP="007C62D1">
            <w:pPr>
              <w:jc w:val="center"/>
              <w:rPr>
                <w:b/>
                <w:sz w:val="24"/>
                <w:szCs w:val="24"/>
              </w:rPr>
            </w:pPr>
            <w:r w:rsidRPr="00002D9C">
              <w:rPr>
                <w:b/>
                <w:color w:val="000000"/>
                <w:w w:val="97"/>
                <w:sz w:val="24"/>
                <w:szCs w:val="24"/>
              </w:rPr>
              <w:t>ВСЕГО</w:t>
            </w:r>
          </w:p>
        </w:tc>
        <w:tc>
          <w:tcPr>
            <w:tcW w:w="671" w:type="dxa"/>
            <w:tcBorders>
              <w:top w:val="single" w:sz="4" w:space="0" w:color="000000"/>
              <w:left w:val="single" w:sz="4" w:space="0" w:color="000000"/>
              <w:bottom w:val="single" w:sz="5" w:space="0" w:color="000000"/>
              <w:right w:val="single" w:sz="4" w:space="0" w:color="000000"/>
            </w:tcBorders>
            <w:tcMar>
              <w:left w:w="0" w:type="dxa"/>
              <w:right w:w="0" w:type="dxa"/>
            </w:tcMar>
          </w:tcPr>
          <w:p w14:paraId="59C26140" w14:textId="77777777" w:rsidR="007C62D1" w:rsidRPr="00AF5BE2" w:rsidRDefault="007C62D1" w:rsidP="007C62D1">
            <w:pPr>
              <w:ind w:left="72"/>
              <w:jc w:val="center"/>
              <w:rPr>
                <w:b/>
                <w:sz w:val="24"/>
                <w:szCs w:val="24"/>
              </w:rPr>
            </w:pPr>
            <w:r w:rsidRPr="00AF5BE2">
              <w:rPr>
                <w:b/>
                <w:sz w:val="24"/>
                <w:szCs w:val="24"/>
              </w:rPr>
              <w:t>КР</w:t>
            </w:r>
          </w:p>
        </w:tc>
        <w:tc>
          <w:tcPr>
            <w:tcW w:w="671" w:type="dxa"/>
            <w:tcBorders>
              <w:top w:val="single" w:sz="4" w:space="0" w:color="000000"/>
              <w:left w:val="single" w:sz="4" w:space="0" w:color="000000"/>
              <w:bottom w:val="single" w:sz="5" w:space="0" w:color="000000"/>
              <w:right w:val="single" w:sz="4" w:space="0" w:color="000000"/>
            </w:tcBorders>
            <w:tcMar>
              <w:left w:w="0" w:type="dxa"/>
              <w:right w:w="0" w:type="dxa"/>
            </w:tcMar>
          </w:tcPr>
          <w:p w14:paraId="1119B98E" w14:textId="77777777" w:rsidR="007C62D1" w:rsidRPr="00AF5BE2" w:rsidRDefault="007C62D1" w:rsidP="007C62D1">
            <w:pPr>
              <w:ind w:left="72"/>
              <w:jc w:val="center"/>
              <w:rPr>
                <w:b/>
                <w:sz w:val="24"/>
                <w:szCs w:val="24"/>
              </w:rPr>
            </w:pPr>
            <w:r w:rsidRPr="00AF5BE2">
              <w:rPr>
                <w:b/>
                <w:sz w:val="24"/>
                <w:szCs w:val="24"/>
              </w:rPr>
              <w:t>ПР</w:t>
            </w:r>
          </w:p>
        </w:tc>
        <w:tc>
          <w:tcPr>
            <w:tcW w:w="2442" w:type="dxa"/>
            <w:vMerge/>
            <w:tcBorders>
              <w:left w:val="single" w:sz="4" w:space="0" w:color="000000"/>
              <w:bottom w:val="single" w:sz="5" w:space="0" w:color="000000"/>
              <w:right w:val="single" w:sz="4" w:space="0" w:color="000000"/>
            </w:tcBorders>
          </w:tcPr>
          <w:p w14:paraId="22F0463E" w14:textId="77777777" w:rsidR="007C62D1" w:rsidRPr="00002D9C" w:rsidRDefault="007C62D1" w:rsidP="007C62D1">
            <w:pPr>
              <w:jc w:val="center"/>
              <w:rPr>
                <w:b/>
                <w:sz w:val="24"/>
                <w:szCs w:val="24"/>
              </w:rPr>
            </w:pPr>
          </w:p>
        </w:tc>
      </w:tr>
      <w:tr w:rsidR="007C62D1" w:rsidRPr="00002D9C" w14:paraId="57D76801" w14:textId="77777777" w:rsidTr="002F47A0">
        <w:trPr>
          <w:trHeight w:hRule="exact" w:val="348"/>
        </w:trPr>
        <w:tc>
          <w:tcPr>
            <w:tcW w:w="10507" w:type="dxa"/>
            <w:gridSpan w:val="6"/>
            <w:tcBorders>
              <w:top w:val="single" w:sz="5"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45408913" w14:textId="77777777" w:rsidR="007C62D1" w:rsidRPr="00AF5BE2" w:rsidRDefault="007C62D1" w:rsidP="007C62D1">
            <w:pPr>
              <w:jc w:val="center"/>
              <w:rPr>
                <w:sz w:val="24"/>
                <w:szCs w:val="24"/>
              </w:rPr>
            </w:pPr>
            <w:r w:rsidRPr="00AF5BE2">
              <w:rPr>
                <w:color w:val="000000"/>
                <w:w w:val="97"/>
                <w:sz w:val="24"/>
                <w:szCs w:val="24"/>
              </w:rPr>
              <w:t>Раздел 1.</w:t>
            </w:r>
            <w:r w:rsidRPr="00AF5BE2">
              <w:rPr>
                <w:b/>
                <w:color w:val="000000"/>
                <w:w w:val="97"/>
                <w:sz w:val="24"/>
                <w:szCs w:val="24"/>
              </w:rPr>
              <w:t xml:space="preserve"> Мифология</w:t>
            </w:r>
          </w:p>
        </w:tc>
      </w:tr>
      <w:tr w:rsidR="007C62D1" w:rsidRPr="00002D9C" w14:paraId="50A1EFB6"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BDE0DA" w14:textId="77777777" w:rsidR="007C62D1" w:rsidRPr="00002D9C" w:rsidRDefault="007C62D1" w:rsidP="007C62D1">
            <w:pPr>
              <w:jc w:val="center"/>
              <w:rPr>
                <w:sz w:val="24"/>
                <w:szCs w:val="24"/>
              </w:rPr>
            </w:pPr>
            <w:r w:rsidRPr="00002D9C">
              <w:rPr>
                <w:color w:val="000000"/>
                <w:w w:val="97"/>
                <w:sz w:val="24"/>
                <w:szCs w:val="24"/>
              </w:rPr>
              <w:t>1.1.</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867FA03" w14:textId="77777777" w:rsidR="007C62D1" w:rsidRPr="00505A38" w:rsidRDefault="007C62D1" w:rsidP="007C62D1">
            <w:pPr>
              <w:ind w:left="72"/>
              <w:rPr>
                <w:sz w:val="24"/>
                <w:szCs w:val="24"/>
              </w:rPr>
            </w:pPr>
            <w:r w:rsidRPr="00505A38">
              <w:rPr>
                <w:b/>
                <w:color w:val="000000"/>
                <w:w w:val="97"/>
                <w:sz w:val="24"/>
                <w:szCs w:val="24"/>
              </w:rPr>
              <w:t>Мифы народов России и мира</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7EF37CE" w14:textId="77777777" w:rsidR="007C62D1" w:rsidRPr="00002D9C" w:rsidRDefault="007C62D1" w:rsidP="007C62D1">
            <w:pPr>
              <w:ind w:left="72"/>
              <w:jc w:val="center"/>
              <w:rPr>
                <w:sz w:val="24"/>
                <w:szCs w:val="24"/>
              </w:rPr>
            </w:pPr>
            <w:r w:rsidRPr="00002D9C">
              <w:rPr>
                <w:color w:val="000000"/>
                <w:w w:val="97"/>
                <w:sz w:val="24"/>
                <w:szCs w:val="24"/>
              </w:rPr>
              <w:t>3</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F3CB746" w14:textId="77777777" w:rsidR="007C62D1" w:rsidRPr="00AF5BE2" w:rsidRDefault="007C62D1" w:rsidP="007C62D1">
            <w:pPr>
              <w:ind w:left="72"/>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74FBF51" w14:textId="77777777" w:rsidR="007C62D1" w:rsidRPr="00AF5BE2" w:rsidRDefault="007C62D1" w:rsidP="007C62D1">
            <w:pPr>
              <w:ind w:left="72"/>
              <w:jc w:val="center"/>
              <w:rPr>
                <w:sz w:val="24"/>
                <w:szCs w:val="24"/>
              </w:rPr>
            </w:pPr>
            <w:r w:rsidRPr="00AF5BE2">
              <w:rPr>
                <w:color w:val="000000"/>
                <w:w w:val="97"/>
                <w:sz w:val="24"/>
                <w:szCs w:val="24"/>
              </w:rPr>
              <w:t>3</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96B3375" w14:textId="77777777" w:rsidR="007C62D1" w:rsidRPr="003D6017" w:rsidRDefault="007C62D1" w:rsidP="007C62D1">
            <w:pPr>
              <w:jc w:val="center"/>
              <w:rPr>
                <w:sz w:val="24"/>
                <w:szCs w:val="24"/>
              </w:rPr>
            </w:pPr>
            <w:r w:rsidRPr="003D6017">
              <w:rPr>
                <w:color w:val="000000"/>
                <w:w w:val="97"/>
                <w:sz w:val="24"/>
                <w:szCs w:val="24"/>
              </w:rPr>
              <w:t>http://stratum.ac.ru/</w:t>
            </w:r>
          </w:p>
        </w:tc>
      </w:tr>
      <w:tr w:rsidR="007C62D1" w:rsidRPr="00002D9C" w14:paraId="083D669D"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75FBA5" w14:textId="77777777" w:rsidR="007C62D1" w:rsidRPr="00002D9C" w:rsidRDefault="007C62D1" w:rsidP="007C62D1">
            <w:pPr>
              <w:jc w:val="center"/>
              <w:rPr>
                <w:sz w:val="24"/>
                <w:szCs w:val="24"/>
              </w:rPr>
            </w:pPr>
            <w:r w:rsidRPr="00002D9C">
              <w:rPr>
                <w:color w:val="000000"/>
                <w:w w:val="97"/>
                <w:sz w:val="24"/>
                <w:szCs w:val="24"/>
              </w:rPr>
              <w:t>1.2.</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1C43E3AD" w14:textId="77777777" w:rsidR="007C62D1" w:rsidRPr="00002D9C" w:rsidRDefault="007C62D1" w:rsidP="007C62D1">
            <w:pPr>
              <w:ind w:left="72"/>
              <w:rPr>
                <w:sz w:val="24"/>
                <w:szCs w:val="24"/>
              </w:rPr>
            </w:pPr>
            <w:r w:rsidRPr="00002D9C">
              <w:rPr>
                <w:color w:val="000000"/>
                <w:w w:val="97"/>
                <w:sz w:val="24"/>
                <w:szCs w:val="24"/>
              </w:rPr>
              <w:t>Внеклассное чтение</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3822BB3" w14:textId="77777777" w:rsidR="007C62D1" w:rsidRPr="00002D9C" w:rsidRDefault="007C62D1" w:rsidP="007C62D1">
            <w:pPr>
              <w:ind w:left="72"/>
              <w:jc w:val="center"/>
              <w:rPr>
                <w:sz w:val="24"/>
                <w:szCs w:val="24"/>
              </w:rPr>
            </w:pPr>
            <w:r w:rsidRPr="00002D9C">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3D379A5" w14:textId="77777777" w:rsidR="007C62D1" w:rsidRPr="00AF5BE2" w:rsidRDefault="007C62D1" w:rsidP="007C62D1">
            <w:pPr>
              <w:ind w:left="72"/>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2EEA674" w14:textId="77777777" w:rsidR="007C62D1" w:rsidRPr="00AF5BE2" w:rsidRDefault="007C62D1" w:rsidP="007C62D1">
            <w:pPr>
              <w:ind w:left="72"/>
              <w:jc w:val="center"/>
              <w:rPr>
                <w:sz w:val="24"/>
                <w:szCs w:val="24"/>
              </w:rPr>
            </w:pPr>
            <w:r w:rsidRPr="00AF5BE2">
              <w:rPr>
                <w:color w:val="000000"/>
                <w:w w:val="97"/>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8747F1D" w14:textId="77777777" w:rsidR="007C62D1" w:rsidRPr="003D6017" w:rsidRDefault="007C62D1" w:rsidP="007C62D1">
            <w:pPr>
              <w:jc w:val="center"/>
              <w:rPr>
                <w:sz w:val="24"/>
                <w:szCs w:val="24"/>
              </w:rPr>
            </w:pPr>
            <w:r w:rsidRPr="003D6017">
              <w:rPr>
                <w:color w:val="000000"/>
                <w:w w:val="97"/>
                <w:sz w:val="24"/>
                <w:szCs w:val="24"/>
              </w:rPr>
              <w:t>http://stratum.ac.ru/</w:t>
            </w:r>
          </w:p>
        </w:tc>
      </w:tr>
      <w:tr w:rsidR="007C62D1" w:rsidRPr="00002D9C" w14:paraId="584220F1" w14:textId="77777777" w:rsidTr="002F47A0">
        <w:trPr>
          <w:trHeight w:hRule="exact" w:val="293"/>
        </w:trPr>
        <w:tc>
          <w:tcPr>
            <w:tcW w:w="604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69637CE" w14:textId="77777777" w:rsidR="007C62D1" w:rsidRPr="00002D9C" w:rsidRDefault="007C62D1" w:rsidP="007C62D1">
            <w:pPr>
              <w:ind w:left="57"/>
              <w:rPr>
                <w:b/>
                <w:sz w:val="24"/>
                <w:szCs w:val="24"/>
              </w:rPr>
            </w:pPr>
            <w:r w:rsidRPr="00002D9C">
              <w:rPr>
                <w:b/>
                <w:color w:val="000000"/>
                <w:w w:val="97"/>
                <w:sz w:val="24"/>
                <w:szCs w:val="24"/>
              </w:rPr>
              <w:t>Итого по разделу</w:t>
            </w:r>
          </w:p>
        </w:tc>
        <w:tc>
          <w:tcPr>
            <w:tcW w:w="67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BE7981A" w14:textId="77777777" w:rsidR="007C62D1" w:rsidRPr="00000D40" w:rsidRDefault="007C62D1" w:rsidP="007C62D1">
            <w:pPr>
              <w:ind w:left="72"/>
              <w:jc w:val="center"/>
              <w:rPr>
                <w:b/>
                <w:sz w:val="24"/>
                <w:szCs w:val="24"/>
              </w:rPr>
            </w:pPr>
            <w:r w:rsidRPr="00000D40">
              <w:rPr>
                <w:b/>
                <w:color w:val="000000"/>
                <w:w w:val="97"/>
                <w:sz w:val="24"/>
                <w:szCs w:val="24"/>
              </w:rPr>
              <w:t>4</w:t>
            </w:r>
          </w:p>
        </w:tc>
        <w:tc>
          <w:tcPr>
            <w:tcW w:w="378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EC2F51D" w14:textId="77777777" w:rsidR="007C62D1" w:rsidRPr="003D6017" w:rsidRDefault="007C62D1" w:rsidP="007C62D1">
            <w:pPr>
              <w:jc w:val="center"/>
              <w:rPr>
                <w:sz w:val="24"/>
                <w:szCs w:val="24"/>
              </w:rPr>
            </w:pPr>
          </w:p>
        </w:tc>
      </w:tr>
      <w:tr w:rsidR="007C62D1" w:rsidRPr="00002D9C" w14:paraId="3EB30225" w14:textId="77777777" w:rsidTr="002F47A0">
        <w:trPr>
          <w:trHeight w:hRule="exact" w:val="346"/>
        </w:trPr>
        <w:tc>
          <w:tcPr>
            <w:tcW w:w="10507"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7BF69B5C" w14:textId="77777777" w:rsidR="007C62D1" w:rsidRPr="003D6017" w:rsidRDefault="007C62D1" w:rsidP="007C62D1">
            <w:pPr>
              <w:jc w:val="center"/>
              <w:rPr>
                <w:sz w:val="24"/>
                <w:szCs w:val="24"/>
              </w:rPr>
            </w:pPr>
            <w:r w:rsidRPr="003D6017">
              <w:rPr>
                <w:color w:val="000000"/>
                <w:w w:val="97"/>
                <w:sz w:val="24"/>
                <w:szCs w:val="24"/>
              </w:rPr>
              <w:t>Раздел 2.</w:t>
            </w:r>
            <w:r w:rsidRPr="003D6017">
              <w:rPr>
                <w:b/>
                <w:color w:val="000000"/>
                <w:w w:val="97"/>
                <w:sz w:val="24"/>
                <w:szCs w:val="24"/>
              </w:rPr>
              <w:t xml:space="preserve"> Фольклор</w:t>
            </w:r>
          </w:p>
        </w:tc>
      </w:tr>
      <w:tr w:rsidR="007C62D1" w:rsidRPr="00002D9C" w14:paraId="4532737F"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662AAB" w14:textId="77777777" w:rsidR="007C62D1" w:rsidRPr="00002D9C" w:rsidRDefault="007C62D1" w:rsidP="007C62D1">
            <w:pPr>
              <w:jc w:val="center"/>
              <w:rPr>
                <w:sz w:val="24"/>
                <w:szCs w:val="24"/>
              </w:rPr>
            </w:pPr>
            <w:r w:rsidRPr="00002D9C">
              <w:rPr>
                <w:color w:val="000000"/>
                <w:w w:val="97"/>
                <w:sz w:val="24"/>
                <w:szCs w:val="24"/>
              </w:rPr>
              <w:t>2.1.</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7FCB2D" w14:textId="77777777" w:rsidR="007C62D1" w:rsidRPr="00505A38" w:rsidRDefault="007C62D1" w:rsidP="007C62D1">
            <w:pPr>
              <w:ind w:left="72"/>
              <w:rPr>
                <w:sz w:val="24"/>
                <w:szCs w:val="24"/>
              </w:rPr>
            </w:pPr>
            <w:r w:rsidRPr="00505A38">
              <w:rPr>
                <w:b/>
                <w:color w:val="000000"/>
                <w:w w:val="97"/>
                <w:sz w:val="24"/>
                <w:szCs w:val="24"/>
              </w:rPr>
              <w:t>Малые жанры: пословицы, поговорки, загадки</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7A223EF" w14:textId="77777777" w:rsidR="007C62D1" w:rsidRPr="00002D9C" w:rsidRDefault="007C62D1" w:rsidP="007C62D1">
            <w:pPr>
              <w:ind w:left="72"/>
              <w:jc w:val="center"/>
              <w:rPr>
                <w:sz w:val="24"/>
                <w:szCs w:val="24"/>
              </w:rPr>
            </w:pPr>
            <w:r w:rsidRPr="00002D9C">
              <w:rPr>
                <w:color w:val="000000"/>
                <w:w w:val="97"/>
                <w:sz w:val="24"/>
                <w:szCs w:val="24"/>
              </w:rPr>
              <w:t>2</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2497693" w14:textId="77777777" w:rsidR="007C62D1" w:rsidRPr="00AF5BE2" w:rsidRDefault="007C62D1" w:rsidP="007C62D1">
            <w:pPr>
              <w:ind w:left="72"/>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7568459" w14:textId="77777777" w:rsidR="007C62D1" w:rsidRPr="00AF5BE2" w:rsidRDefault="007C62D1" w:rsidP="007C62D1">
            <w:pPr>
              <w:ind w:left="72"/>
              <w:jc w:val="center"/>
              <w:rPr>
                <w:sz w:val="24"/>
                <w:szCs w:val="24"/>
              </w:rPr>
            </w:pPr>
            <w:r w:rsidRPr="00AF5BE2">
              <w:rPr>
                <w:color w:val="000000"/>
                <w:w w:val="97"/>
                <w:sz w:val="24"/>
                <w:szCs w:val="24"/>
              </w:rPr>
              <w:t>2</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D2024D9" w14:textId="77777777" w:rsidR="007C62D1" w:rsidRPr="003D6017" w:rsidRDefault="007C62D1" w:rsidP="007C62D1">
            <w:pPr>
              <w:jc w:val="center"/>
              <w:rPr>
                <w:sz w:val="24"/>
                <w:szCs w:val="24"/>
              </w:rPr>
            </w:pPr>
            <w:r w:rsidRPr="003D6017">
              <w:rPr>
                <w:sz w:val="24"/>
                <w:szCs w:val="24"/>
              </w:rPr>
              <w:t>GlobalLab.org</w:t>
            </w:r>
          </w:p>
        </w:tc>
      </w:tr>
      <w:tr w:rsidR="007C62D1" w:rsidRPr="00000D40" w14:paraId="3425F78B"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85A0BC" w14:textId="77777777" w:rsidR="007C62D1" w:rsidRPr="00000D40" w:rsidRDefault="007C62D1" w:rsidP="007C62D1">
            <w:pPr>
              <w:jc w:val="center"/>
              <w:rPr>
                <w:b/>
                <w:sz w:val="24"/>
                <w:szCs w:val="24"/>
              </w:rPr>
            </w:pPr>
            <w:r w:rsidRPr="00000D40">
              <w:rPr>
                <w:b/>
                <w:color w:val="000000"/>
                <w:w w:val="97"/>
                <w:sz w:val="24"/>
                <w:szCs w:val="24"/>
              </w:rPr>
              <w:t>2.2.</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741EB9" w14:textId="77777777" w:rsidR="007C62D1" w:rsidRPr="00000D40" w:rsidRDefault="007C62D1" w:rsidP="007C62D1">
            <w:pPr>
              <w:ind w:left="72"/>
              <w:rPr>
                <w:b/>
                <w:sz w:val="24"/>
                <w:szCs w:val="24"/>
              </w:rPr>
            </w:pPr>
            <w:r w:rsidRPr="00000D40">
              <w:rPr>
                <w:b/>
                <w:color w:val="000000"/>
                <w:w w:val="97"/>
                <w:sz w:val="24"/>
                <w:szCs w:val="24"/>
              </w:rPr>
              <w:t>Развитие речи</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1CB4B30" w14:textId="77777777" w:rsidR="007C62D1" w:rsidRPr="00000D40" w:rsidRDefault="007C62D1" w:rsidP="007C62D1">
            <w:pPr>
              <w:ind w:left="72"/>
              <w:jc w:val="center"/>
              <w:rPr>
                <w:b/>
                <w:sz w:val="24"/>
                <w:szCs w:val="24"/>
              </w:rPr>
            </w:pPr>
            <w:r w:rsidRPr="00000D40">
              <w:rPr>
                <w:b/>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F10622D" w14:textId="77777777" w:rsidR="007C62D1" w:rsidRPr="00AF5BE2" w:rsidRDefault="007C62D1" w:rsidP="007C62D1">
            <w:pPr>
              <w:ind w:left="72"/>
              <w:jc w:val="center"/>
              <w:rPr>
                <w:b/>
                <w:sz w:val="24"/>
                <w:szCs w:val="24"/>
              </w:rPr>
            </w:pPr>
            <w:r w:rsidRPr="00AF5BE2">
              <w:rPr>
                <w:b/>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2934E36" w14:textId="77777777" w:rsidR="007C62D1" w:rsidRPr="00AF5BE2" w:rsidRDefault="007C62D1" w:rsidP="007C62D1">
            <w:pPr>
              <w:ind w:left="72"/>
              <w:jc w:val="center"/>
              <w:rPr>
                <w:b/>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82C3CD1" w14:textId="77777777" w:rsidR="007C62D1" w:rsidRPr="003D6017" w:rsidRDefault="007C62D1" w:rsidP="007C62D1">
            <w:pPr>
              <w:jc w:val="center"/>
              <w:rPr>
                <w:sz w:val="24"/>
                <w:szCs w:val="24"/>
              </w:rPr>
            </w:pPr>
            <w:r w:rsidRPr="003D6017">
              <w:rPr>
                <w:sz w:val="24"/>
                <w:szCs w:val="24"/>
              </w:rPr>
              <w:t>GlobalLab.org</w:t>
            </w:r>
          </w:p>
        </w:tc>
      </w:tr>
      <w:tr w:rsidR="007C62D1" w:rsidRPr="00002D9C" w14:paraId="3D53F5B7"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964C44" w14:textId="77777777" w:rsidR="007C62D1" w:rsidRPr="00002D9C" w:rsidRDefault="007C62D1" w:rsidP="007C62D1">
            <w:pPr>
              <w:jc w:val="center"/>
              <w:rPr>
                <w:sz w:val="24"/>
                <w:szCs w:val="24"/>
              </w:rPr>
            </w:pPr>
            <w:r w:rsidRPr="00002D9C">
              <w:rPr>
                <w:color w:val="000000"/>
                <w:w w:val="97"/>
                <w:sz w:val="24"/>
                <w:szCs w:val="24"/>
              </w:rPr>
              <w:t>2.3.</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3F88C18" w14:textId="77777777" w:rsidR="007C62D1" w:rsidRPr="00505A38" w:rsidRDefault="007C62D1" w:rsidP="007C62D1">
            <w:pPr>
              <w:ind w:left="72"/>
              <w:rPr>
                <w:sz w:val="24"/>
                <w:szCs w:val="24"/>
              </w:rPr>
            </w:pPr>
            <w:r w:rsidRPr="00505A38">
              <w:rPr>
                <w:b/>
                <w:color w:val="000000"/>
                <w:w w:val="97"/>
                <w:sz w:val="24"/>
                <w:szCs w:val="24"/>
              </w:rPr>
              <w:t>Сказки народов России и народов мира</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12341D1" w14:textId="77777777" w:rsidR="007C62D1" w:rsidRPr="00002D9C" w:rsidRDefault="007C62D1" w:rsidP="007C62D1">
            <w:pPr>
              <w:ind w:left="72"/>
              <w:jc w:val="center"/>
              <w:rPr>
                <w:sz w:val="24"/>
                <w:szCs w:val="24"/>
              </w:rPr>
            </w:pPr>
            <w:r w:rsidRPr="00002D9C">
              <w:rPr>
                <w:color w:val="000000"/>
                <w:w w:val="97"/>
                <w:sz w:val="24"/>
                <w:szCs w:val="24"/>
              </w:rPr>
              <w:t>5</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0A0EB9C" w14:textId="77777777" w:rsidR="007C62D1" w:rsidRPr="00AF5BE2" w:rsidRDefault="007C62D1" w:rsidP="007C62D1">
            <w:pPr>
              <w:ind w:left="72"/>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87B7CBD" w14:textId="77777777" w:rsidR="007C62D1" w:rsidRPr="00AF5BE2" w:rsidRDefault="007C62D1" w:rsidP="007C62D1">
            <w:pPr>
              <w:ind w:left="72"/>
              <w:jc w:val="center"/>
              <w:rPr>
                <w:sz w:val="24"/>
                <w:szCs w:val="24"/>
              </w:rPr>
            </w:pPr>
            <w:r w:rsidRPr="00AF5BE2">
              <w:rPr>
                <w:color w:val="000000"/>
                <w:w w:val="97"/>
                <w:sz w:val="24"/>
                <w:szCs w:val="24"/>
              </w:rPr>
              <w:t>5</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46D39ED" w14:textId="77777777" w:rsidR="007C62D1" w:rsidRPr="003D6017" w:rsidRDefault="007C62D1" w:rsidP="007C62D1">
            <w:pPr>
              <w:jc w:val="center"/>
              <w:rPr>
                <w:sz w:val="24"/>
                <w:szCs w:val="24"/>
              </w:rPr>
            </w:pPr>
            <w:r w:rsidRPr="003D6017">
              <w:rPr>
                <w:sz w:val="24"/>
                <w:szCs w:val="24"/>
              </w:rPr>
              <w:t>GlobalLab.org</w:t>
            </w:r>
          </w:p>
        </w:tc>
      </w:tr>
      <w:tr w:rsidR="007C62D1" w:rsidRPr="00002D9C" w14:paraId="61CC5B15"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06454C" w14:textId="77777777" w:rsidR="007C62D1" w:rsidRPr="00002D9C" w:rsidRDefault="007C62D1" w:rsidP="007C62D1">
            <w:pPr>
              <w:jc w:val="center"/>
              <w:rPr>
                <w:sz w:val="24"/>
                <w:szCs w:val="24"/>
              </w:rPr>
            </w:pPr>
            <w:r w:rsidRPr="00002D9C">
              <w:rPr>
                <w:color w:val="000000"/>
                <w:w w:val="97"/>
                <w:sz w:val="24"/>
                <w:szCs w:val="24"/>
              </w:rPr>
              <w:t>2.4.</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9D49F3" w14:textId="77777777" w:rsidR="007C62D1" w:rsidRPr="00002D9C" w:rsidRDefault="007C62D1" w:rsidP="007C62D1">
            <w:pPr>
              <w:ind w:left="72"/>
              <w:rPr>
                <w:sz w:val="24"/>
                <w:szCs w:val="24"/>
              </w:rPr>
            </w:pPr>
            <w:r w:rsidRPr="00002D9C">
              <w:rPr>
                <w:color w:val="000000"/>
                <w:w w:val="97"/>
                <w:sz w:val="24"/>
                <w:szCs w:val="24"/>
              </w:rPr>
              <w:t>Внеклассное чтение</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D2AEB36" w14:textId="77777777" w:rsidR="007C62D1" w:rsidRPr="00002D9C" w:rsidRDefault="007C62D1" w:rsidP="007C62D1">
            <w:pPr>
              <w:ind w:left="72"/>
              <w:jc w:val="center"/>
              <w:rPr>
                <w:sz w:val="24"/>
                <w:szCs w:val="24"/>
              </w:rPr>
            </w:pPr>
            <w:r w:rsidRPr="00002D9C">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28E3ABA" w14:textId="77777777" w:rsidR="007C62D1" w:rsidRPr="00AF5BE2" w:rsidRDefault="007C62D1" w:rsidP="007C62D1">
            <w:pPr>
              <w:ind w:left="72"/>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56FCFAE" w14:textId="77777777" w:rsidR="007C62D1" w:rsidRPr="00AF5BE2" w:rsidRDefault="007C62D1" w:rsidP="007C62D1">
            <w:pPr>
              <w:ind w:left="72"/>
              <w:jc w:val="center"/>
              <w:rPr>
                <w:sz w:val="24"/>
                <w:szCs w:val="24"/>
              </w:rPr>
            </w:pPr>
            <w:r w:rsidRPr="00AF5BE2">
              <w:rPr>
                <w:color w:val="000000"/>
                <w:w w:val="97"/>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D7F2573" w14:textId="77777777" w:rsidR="007C62D1" w:rsidRPr="003D6017" w:rsidRDefault="007C62D1" w:rsidP="007C62D1">
            <w:pPr>
              <w:jc w:val="center"/>
              <w:rPr>
                <w:sz w:val="24"/>
                <w:szCs w:val="24"/>
              </w:rPr>
            </w:pPr>
            <w:r w:rsidRPr="003D6017">
              <w:rPr>
                <w:sz w:val="24"/>
                <w:szCs w:val="24"/>
              </w:rPr>
              <w:t>GlobalLab.org</w:t>
            </w:r>
          </w:p>
        </w:tc>
      </w:tr>
      <w:tr w:rsidR="007C62D1" w:rsidRPr="00002D9C" w14:paraId="2A2EFE4E" w14:textId="77777777" w:rsidTr="002F47A0">
        <w:trPr>
          <w:trHeight w:hRule="exact" w:val="346"/>
        </w:trPr>
        <w:tc>
          <w:tcPr>
            <w:tcW w:w="604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7CF1835" w14:textId="77777777" w:rsidR="007C62D1" w:rsidRPr="00002D9C" w:rsidRDefault="007C62D1" w:rsidP="007C62D1">
            <w:pPr>
              <w:ind w:left="57"/>
              <w:rPr>
                <w:b/>
                <w:sz w:val="24"/>
                <w:szCs w:val="24"/>
              </w:rPr>
            </w:pPr>
            <w:r w:rsidRPr="00002D9C">
              <w:rPr>
                <w:b/>
                <w:color w:val="000000"/>
                <w:w w:val="97"/>
                <w:sz w:val="24"/>
                <w:szCs w:val="24"/>
              </w:rPr>
              <w:t>Итого по разделу</w:t>
            </w:r>
          </w:p>
        </w:tc>
        <w:tc>
          <w:tcPr>
            <w:tcW w:w="67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EE09274" w14:textId="77777777" w:rsidR="007C62D1" w:rsidRPr="00002D9C" w:rsidRDefault="007C62D1" w:rsidP="007C62D1">
            <w:pPr>
              <w:ind w:left="72"/>
              <w:jc w:val="center"/>
              <w:rPr>
                <w:b/>
                <w:sz w:val="24"/>
                <w:szCs w:val="24"/>
              </w:rPr>
            </w:pPr>
            <w:r w:rsidRPr="00002D9C">
              <w:rPr>
                <w:b/>
                <w:color w:val="000000"/>
                <w:w w:val="97"/>
                <w:sz w:val="24"/>
                <w:szCs w:val="24"/>
              </w:rPr>
              <w:t>9</w:t>
            </w:r>
          </w:p>
        </w:tc>
        <w:tc>
          <w:tcPr>
            <w:tcW w:w="378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85F46E0" w14:textId="77777777" w:rsidR="007C62D1" w:rsidRPr="003D6017" w:rsidRDefault="007C62D1" w:rsidP="007C62D1">
            <w:pPr>
              <w:jc w:val="center"/>
              <w:rPr>
                <w:b/>
                <w:sz w:val="24"/>
                <w:szCs w:val="24"/>
              </w:rPr>
            </w:pPr>
          </w:p>
        </w:tc>
      </w:tr>
      <w:tr w:rsidR="007C62D1" w:rsidRPr="005C73B0" w14:paraId="682A73EF" w14:textId="77777777" w:rsidTr="002F47A0">
        <w:trPr>
          <w:trHeight w:hRule="exact" w:val="348"/>
        </w:trPr>
        <w:tc>
          <w:tcPr>
            <w:tcW w:w="10507"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67DEC4A2" w14:textId="77777777" w:rsidR="007C62D1" w:rsidRPr="00505A38" w:rsidRDefault="007C62D1" w:rsidP="007C62D1">
            <w:pPr>
              <w:jc w:val="center"/>
              <w:rPr>
                <w:sz w:val="24"/>
                <w:szCs w:val="24"/>
              </w:rPr>
            </w:pPr>
            <w:r w:rsidRPr="00505A38">
              <w:rPr>
                <w:color w:val="000000"/>
                <w:w w:val="97"/>
                <w:sz w:val="24"/>
                <w:szCs w:val="24"/>
              </w:rPr>
              <w:t>Раздел 3.</w:t>
            </w:r>
            <w:r w:rsidRPr="00505A38">
              <w:rPr>
                <w:b/>
                <w:color w:val="000000"/>
                <w:w w:val="97"/>
                <w:sz w:val="24"/>
                <w:szCs w:val="24"/>
              </w:rPr>
              <w:t xml:space="preserve"> Литература первой половины </w:t>
            </w:r>
            <w:r w:rsidRPr="003D6017">
              <w:rPr>
                <w:b/>
                <w:color w:val="000000"/>
                <w:w w:val="97"/>
                <w:sz w:val="24"/>
                <w:szCs w:val="24"/>
              </w:rPr>
              <w:t>XIX</w:t>
            </w:r>
            <w:r w:rsidRPr="00505A38">
              <w:rPr>
                <w:b/>
                <w:color w:val="000000"/>
                <w:w w:val="97"/>
                <w:sz w:val="24"/>
                <w:szCs w:val="24"/>
              </w:rPr>
              <w:t xml:space="preserve"> века</w:t>
            </w:r>
          </w:p>
        </w:tc>
      </w:tr>
      <w:tr w:rsidR="007C62D1" w:rsidRPr="00002D9C" w14:paraId="6B946BDB" w14:textId="77777777" w:rsidTr="002F47A0">
        <w:trPr>
          <w:trHeight w:hRule="exact" w:val="375"/>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AE860B" w14:textId="77777777" w:rsidR="007C62D1" w:rsidRPr="00002D9C" w:rsidRDefault="007C62D1" w:rsidP="007C62D1">
            <w:pPr>
              <w:jc w:val="center"/>
              <w:rPr>
                <w:sz w:val="24"/>
                <w:szCs w:val="24"/>
              </w:rPr>
            </w:pPr>
            <w:r w:rsidRPr="00002D9C">
              <w:rPr>
                <w:color w:val="000000"/>
                <w:w w:val="97"/>
                <w:sz w:val="24"/>
                <w:szCs w:val="24"/>
              </w:rPr>
              <w:t>3.1.</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5593541" w14:textId="77777777" w:rsidR="007C62D1" w:rsidRPr="00505A38" w:rsidRDefault="007C62D1" w:rsidP="007C62D1">
            <w:pPr>
              <w:ind w:left="72"/>
              <w:rPr>
                <w:sz w:val="24"/>
                <w:szCs w:val="24"/>
              </w:rPr>
            </w:pPr>
            <w:r w:rsidRPr="00505A38">
              <w:rPr>
                <w:b/>
                <w:color w:val="000000"/>
                <w:w w:val="97"/>
                <w:sz w:val="24"/>
                <w:szCs w:val="24"/>
              </w:rPr>
              <w:t>И. А. Крылов</w:t>
            </w:r>
            <w:r w:rsidRPr="00505A38">
              <w:rPr>
                <w:color w:val="000000"/>
                <w:w w:val="97"/>
                <w:sz w:val="24"/>
                <w:szCs w:val="24"/>
              </w:rPr>
              <w:t>. Басни «Волк на псарне», «Листы и Корни», «Свинья под Дубом»</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A5CCF9C" w14:textId="77777777" w:rsidR="007C62D1" w:rsidRPr="00002D9C" w:rsidRDefault="007C62D1" w:rsidP="007C62D1">
            <w:pPr>
              <w:ind w:left="72"/>
              <w:jc w:val="center"/>
              <w:rPr>
                <w:sz w:val="24"/>
                <w:szCs w:val="24"/>
              </w:rPr>
            </w:pPr>
            <w:r w:rsidRPr="00002D9C">
              <w:rPr>
                <w:color w:val="000000"/>
                <w:w w:val="97"/>
                <w:sz w:val="24"/>
                <w:szCs w:val="24"/>
              </w:rPr>
              <w:t>4</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5957B14"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29F54DA" w14:textId="77777777" w:rsidR="007C62D1" w:rsidRPr="00AF5BE2" w:rsidRDefault="007C62D1" w:rsidP="007C62D1">
            <w:pPr>
              <w:jc w:val="center"/>
              <w:rPr>
                <w:sz w:val="24"/>
                <w:szCs w:val="24"/>
              </w:rPr>
            </w:pPr>
            <w:r w:rsidRPr="00AF5BE2">
              <w:rPr>
                <w:sz w:val="24"/>
                <w:szCs w:val="24"/>
              </w:rPr>
              <w:t>4</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45871DF0" w14:textId="77777777" w:rsidR="007C62D1" w:rsidRPr="008410CC" w:rsidRDefault="007C62D1" w:rsidP="007C62D1">
            <w:pPr>
              <w:jc w:val="center"/>
              <w:rPr>
                <w:sz w:val="24"/>
                <w:szCs w:val="24"/>
              </w:rPr>
            </w:pPr>
            <w:r w:rsidRPr="008410CC">
              <w:rPr>
                <w:sz w:val="24"/>
                <w:szCs w:val="24"/>
              </w:rPr>
              <w:t>http://stratum.ac.ru/</w:t>
            </w:r>
          </w:p>
        </w:tc>
      </w:tr>
      <w:tr w:rsidR="007C62D1" w:rsidRPr="00000D40" w14:paraId="4E3CE692"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7FAB170" w14:textId="77777777" w:rsidR="007C62D1" w:rsidRPr="00000D40" w:rsidRDefault="007C62D1" w:rsidP="007C62D1">
            <w:pPr>
              <w:jc w:val="center"/>
              <w:rPr>
                <w:b/>
                <w:sz w:val="24"/>
                <w:szCs w:val="24"/>
              </w:rPr>
            </w:pPr>
            <w:r w:rsidRPr="00000D40">
              <w:rPr>
                <w:b/>
                <w:color w:val="000000"/>
                <w:w w:val="97"/>
                <w:sz w:val="24"/>
                <w:szCs w:val="24"/>
              </w:rPr>
              <w:lastRenderedPageBreak/>
              <w:t>3.2.</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775D959" w14:textId="77777777" w:rsidR="007C62D1" w:rsidRPr="00000D40" w:rsidRDefault="007C62D1" w:rsidP="007C62D1">
            <w:pPr>
              <w:ind w:left="72"/>
              <w:rPr>
                <w:b/>
                <w:sz w:val="24"/>
                <w:szCs w:val="24"/>
              </w:rPr>
            </w:pPr>
            <w:r w:rsidRPr="00000D40">
              <w:rPr>
                <w:b/>
                <w:color w:val="000000"/>
                <w:w w:val="97"/>
                <w:sz w:val="24"/>
                <w:szCs w:val="24"/>
              </w:rPr>
              <w:t>Развитие речи</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F2005FE" w14:textId="77777777" w:rsidR="007C62D1" w:rsidRPr="00000D40" w:rsidRDefault="007C62D1" w:rsidP="007C62D1">
            <w:pPr>
              <w:ind w:left="72"/>
              <w:jc w:val="center"/>
              <w:rPr>
                <w:b/>
                <w:sz w:val="24"/>
                <w:szCs w:val="24"/>
              </w:rPr>
            </w:pPr>
            <w:r w:rsidRPr="00000D40">
              <w:rPr>
                <w:b/>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A92D93C" w14:textId="77777777" w:rsidR="007C62D1" w:rsidRPr="00AF5BE2" w:rsidRDefault="007C62D1" w:rsidP="007C62D1">
            <w:pPr>
              <w:jc w:val="center"/>
              <w:rPr>
                <w:b/>
                <w:sz w:val="24"/>
                <w:szCs w:val="24"/>
              </w:rPr>
            </w:pPr>
            <w:r w:rsidRPr="00AF5BE2">
              <w:rPr>
                <w:b/>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EA4A54B" w14:textId="77777777" w:rsidR="007C62D1" w:rsidRPr="00AF5BE2" w:rsidRDefault="007C62D1" w:rsidP="007C62D1">
            <w:pPr>
              <w:jc w:val="center"/>
              <w:rPr>
                <w:b/>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D66078F" w14:textId="77777777" w:rsidR="007C62D1" w:rsidRPr="008410CC" w:rsidRDefault="007C62D1" w:rsidP="007C62D1">
            <w:pPr>
              <w:jc w:val="center"/>
              <w:rPr>
                <w:sz w:val="24"/>
                <w:szCs w:val="24"/>
              </w:rPr>
            </w:pPr>
            <w:r w:rsidRPr="008410CC">
              <w:rPr>
                <w:sz w:val="24"/>
                <w:szCs w:val="24"/>
              </w:rPr>
              <w:t>http://stratum.ac.ru/</w:t>
            </w:r>
          </w:p>
        </w:tc>
      </w:tr>
      <w:tr w:rsidR="007C62D1" w:rsidRPr="00002D9C" w14:paraId="1F645443" w14:textId="77777777" w:rsidTr="002F47A0">
        <w:trPr>
          <w:trHeight w:hRule="exact" w:val="695"/>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1663EFE" w14:textId="77777777" w:rsidR="007C62D1" w:rsidRPr="00002D9C" w:rsidRDefault="007C62D1" w:rsidP="007C62D1">
            <w:pPr>
              <w:jc w:val="center"/>
              <w:rPr>
                <w:sz w:val="24"/>
                <w:szCs w:val="24"/>
              </w:rPr>
            </w:pPr>
            <w:r w:rsidRPr="00002D9C">
              <w:rPr>
                <w:color w:val="000000"/>
                <w:w w:val="97"/>
                <w:sz w:val="24"/>
                <w:szCs w:val="24"/>
              </w:rPr>
              <w:t>3.3.</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8B427C" w14:textId="77777777" w:rsidR="007C62D1" w:rsidRPr="00505A38" w:rsidRDefault="007C62D1" w:rsidP="007C62D1">
            <w:pPr>
              <w:ind w:left="72"/>
              <w:rPr>
                <w:color w:val="000000"/>
                <w:w w:val="97"/>
                <w:sz w:val="24"/>
                <w:szCs w:val="24"/>
              </w:rPr>
            </w:pPr>
            <w:r w:rsidRPr="00505A38">
              <w:rPr>
                <w:b/>
                <w:color w:val="000000"/>
                <w:w w:val="97"/>
                <w:sz w:val="24"/>
                <w:szCs w:val="24"/>
              </w:rPr>
              <w:t>А. С. Пушкин.</w:t>
            </w:r>
            <w:r w:rsidRPr="00505A38">
              <w:rPr>
                <w:color w:val="000000"/>
                <w:w w:val="97"/>
                <w:sz w:val="24"/>
                <w:szCs w:val="24"/>
              </w:rPr>
              <w:t xml:space="preserve"> Стихотворения «Зимнее утро», «Зимний вечер», «Няне»</w:t>
            </w:r>
          </w:p>
          <w:p w14:paraId="6B8248F7" w14:textId="77777777" w:rsidR="007C62D1" w:rsidRPr="00505A38" w:rsidRDefault="007C62D1" w:rsidP="007C62D1">
            <w:pPr>
              <w:ind w:left="72"/>
              <w:rPr>
                <w:sz w:val="24"/>
                <w:szCs w:val="24"/>
              </w:rPr>
            </w:pPr>
            <w:r w:rsidRPr="00505A38">
              <w:rPr>
                <w:color w:val="000000"/>
                <w:w w:val="97"/>
                <w:sz w:val="24"/>
                <w:szCs w:val="24"/>
              </w:rPr>
              <w:t>«Сказка о мёртвой царевне и о семи богатырях»</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036153C" w14:textId="77777777" w:rsidR="007C62D1" w:rsidRPr="00002D9C" w:rsidRDefault="007C62D1" w:rsidP="007C62D1">
            <w:pPr>
              <w:ind w:left="72"/>
              <w:jc w:val="center"/>
              <w:rPr>
                <w:sz w:val="24"/>
                <w:szCs w:val="24"/>
              </w:rPr>
            </w:pPr>
            <w:r w:rsidRPr="00002D9C">
              <w:rPr>
                <w:color w:val="000000"/>
                <w:w w:val="97"/>
                <w:sz w:val="24"/>
                <w:szCs w:val="24"/>
              </w:rPr>
              <w:t>6</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5D948AF"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BC629A8" w14:textId="77777777" w:rsidR="007C62D1" w:rsidRPr="00AF5BE2" w:rsidRDefault="007C62D1" w:rsidP="007C62D1">
            <w:pPr>
              <w:jc w:val="center"/>
              <w:rPr>
                <w:sz w:val="24"/>
                <w:szCs w:val="24"/>
              </w:rPr>
            </w:pPr>
            <w:r w:rsidRPr="00AF5BE2">
              <w:rPr>
                <w:sz w:val="24"/>
                <w:szCs w:val="24"/>
              </w:rPr>
              <w:t>6</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C38F038" w14:textId="77777777" w:rsidR="007C62D1" w:rsidRPr="008410CC" w:rsidRDefault="007C62D1" w:rsidP="007C62D1">
            <w:pPr>
              <w:jc w:val="center"/>
              <w:rPr>
                <w:sz w:val="24"/>
                <w:szCs w:val="24"/>
              </w:rPr>
            </w:pPr>
            <w:r w:rsidRPr="008410CC">
              <w:rPr>
                <w:sz w:val="24"/>
                <w:szCs w:val="24"/>
              </w:rPr>
              <w:t>http://stratum.ac.ru/</w:t>
            </w:r>
          </w:p>
        </w:tc>
      </w:tr>
      <w:tr w:rsidR="007C62D1" w:rsidRPr="00002D9C" w14:paraId="04C74AA2"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7013F7E" w14:textId="77777777" w:rsidR="007C62D1" w:rsidRPr="00002D9C" w:rsidRDefault="007C62D1" w:rsidP="007C62D1">
            <w:pPr>
              <w:jc w:val="center"/>
              <w:rPr>
                <w:sz w:val="24"/>
                <w:szCs w:val="24"/>
              </w:rPr>
            </w:pPr>
            <w:r w:rsidRPr="00002D9C">
              <w:rPr>
                <w:color w:val="000000"/>
                <w:w w:val="97"/>
                <w:sz w:val="24"/>
                <w:szCs w:val="24"/>
              </w:rPr>
              <w:t>3.4.</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5EDA49C" w14:textId="77777777" w:rsidR="007C62D1" w:rsidRPr="00505A38" w:rsidRDefault="007C62D1" w:rsidP="007C62D1">
            <w:pPr>
              <w:ind w:left="72"/>
              <w:rPr>
                <w:sz w:val="24"/>
                <w:szCs w:val="24"/>
              </w:rPr>
            </w:pPr>
            <w:r w:rsidRPr="00505A38">
              <w:rPr>
                <w:b/>
                <w:color w:val="000000"/>
                <w:w w:val="97"/>
                <w:sz w:val="24"/>
                <w:szCs w:val="24"/>
              </w:rPr>
              <w:t xml:space="preserve">М. Ю. Лермонтов. </w:t>
            </w:r>
            <w:r w:rsidRPr="00505A38">
              <w:rPr>
                <w:color w:val="000000"/>
                <w:w w:val="97"/>
                <w:sz w:val="24"/>
                <w:szCs w:val="24"/>
              </w:rPr>
              <w:t>Стихотворение «Бородино»</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8D0B45C" w14:textId="77777777" w:rsidR="007C62D1" w:rsidRPr="00002D9C" w:rsidRDefault="007C62D1" w:rsidP="007C62D1">
            <w:pPr>
              <w:ind w:left="72"/>
              <w:jc w:val="center"/>
              <w:rPr>
                <w:sz w:val="24"/>
                <w:szCs w:val="24"/>
              </w:rPr>
            </w:pPr>
            <w:r w:rsidRPr="00002D9C">
              <w:rPr>
                <w:color w:val="000000"/>
                <w:w w:val="97"/>
                <w:sz w:val="24"/>
                <w:szCs w:val="24"/>
              </w:rPr>
              <w:t>2</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9A41665"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6FC0CF7" w14:textId="77777777" w:rsidR="007C62D1" w:rsidRPr="00AF5BE2" w:rsidRDefault="007C62D1" w:rsidP="007C62D1">
            <w:pPr>
              <w:jc w:val="center"/>
              <w:rPr>
                <w:sz w:val="24"/>
                <w:szCs w:val="24"/>
              </w:rPr>
            </w:pPr>
            <w:r w:rsidRPr="00AF5BE2">
              <w:rPr>
                <w:sz w:val="24"/>
                <w:szCs w:val="24"/>
              </w:rPr>
              <w:t>2</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E8A2557" w14:textId="77777777" w:rsidR="007C62D1" w:rsidRPr="008410CC" w:rsidRDefault="007C62D1" w:rsidP="007C62D1">
            <w:pPr>
              <w:jc w:val="center"/>
              <w:rPr>
                <w:sz w:val="24"/>
                <w:szCs w:val="24"/>
              </w:rPr>
            </w:pPr>
            <w:r w:rsidRPr="008410CC">
              <w:rPr>
                <w:sz w:val="24"/>
                <w:szCs w:val="24"/>
              </w:rPr>
              <w:t>http://stratum.ac.ru/</w:t>
            </w:r>
          </w:p>
        </w:tc>
      </w:tr>
      <w:tr w:rsidR="007C62D1" w:rsidRPr="00002D9C" w14:paraId="60957A91"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C86DC06" w14:textId="77777777" w:rsidR="007C62D1" w:rsidRPr="00002D9C" w:rsidRDefault="007C62D1" w:rsidP="007C62D1">
            <w:pPr>
              <w:jc w:val="center"/>
              <w:rPr>
                <w:sz w:val="24"/>
                <w:szCs w:val="24"/>
              </w:rPr>
            </w:pPr>
            <w:r w:rsidRPr="00002D9C">
              <w:rPr>
                <w:color w:val="000000"/>
                <w:w w:val="97"/>
                <w:sz w:val="24"/>
                <w:szCs w:val="24"/>
              </w:rPr>
              <w:t>3.5.</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CB3D4B5" w14:textId="77777777" w:rsidR="007C62D1" w:rsidRPr="00505A38" w:rsidRDefault="007C62D1" w:rsidP="007C62D1">
            <w:pPr>
              <w:ind w:left="72"/>
              <w:rPr>
                <w:sz w:val="24"/>
                <w:szCs w:val="24"/>
              </w:rPr>
            </w:pPr>
            <w:r w:rsidRPr="00505A38">
              <w:rPr>
                <w:b/>
                <w:color w:val="000000"/>
                <w:w w:val="97"/>
                <w:sz w:val="24"/>
                <w:szCs w:val="24"/>
              </w:rPr>
              <w:t xml:space="preserve">Н. В. Гоголь. Повесть </w:t>
            </w:r>
            <w:r w:rsidRPr="00505A38">
              <w:rPr>
                <w:color w:val="000000"/>
                <w:w w:val="97"/>
                <w:sz w:val="24"/>
                <w:szCs w:val="24"/>
              </w:rPr>
              <w:t>«Ночь перед Рождеством»</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9F3E769" w14:textId="77777777" w:rsidR="007C62D1" w:rsidRPr="00002D9C" w:rsidRDefault="007C62D1" w:rsidP="007C62D1">
            <w:pPr>
              <w:ind w:left="72"/>
              <w:jc w:val="center"/>
              <w:rPr>
                <w:sz w:val="24"/>
                <w:szCs w:val="24"/>
              </w:rPr>
            </w:pPr>
            <w:r w:rsidRPr="00002D9C">
              <w:rPr>
                <w:color w:val="000000"/>
                <w:w w:val="97"/>
                <w:sz w:val="24"/>
                <w:szCs w:val="24"/>
              </w:rPr>
              <w:t>2</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D01A82C"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39D7195" w14:textId="77777777" w:rsidR="007C62D1" w:rsidRPr="00AF5BE2" w:rsidRDefault="007C62D1" w:rsidP="007C62D1">
            <w:pPr>
              <w:jc w:val="center"/>
              <w:rPr>
                <w:sz w:val="24"/>
                <w:szCs w:val="24"/>
              </w:rPr>
            </w:pPr>
            <w:r w:rsidRPr="00AF5BE2">
              <w:rPr>
                <w:sz w:val="24"/>
                <w:szCs w:val="24"/>
              </w:rPr>
              <w:t>2</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1B338C" w14:textId="77777777" w:rsidR="007C62D1" w:rsidRPr="008410CC" w:rsidRDefault="007C62D1" w:rsidP="007C62D1">
            <w:pPr>
              <w:jc w:val="center"/>
              <w:rPr>
                <w:sz w:val="24"/>
                <w:szCs w:val="24"/>
              </w:rPr>
            </w:pPr>
            <w:r w:rsidRPr="008410CC">
              <w:rPr>
                <w:sz w:val="24"/>
                <w:szCs w:val="24"/>
              </w:rPr>
              <w:t>http://stratum.ac.ru/</w:t>
            </w:r>
          </w:p>
        </w:tc>
      </w:tr>
      <w:tr w:rsidR="007C62D1" w:rsidRPr="00002D9C" w14:paraId="2F373C69"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8BFE6A" w14:textId="77777777" w:rsidR="007C62D1" w:rsidRPr="00002D9C" w:rsidRDefault="007C62D1" w:rsidP="007C62D1">
            <w:pPr>
              <w:jc w:val="center"/>
              <w:rPr>
                <w:sz w:val="24"/>
                <w:szCs w:val="24"/>
              </w:rPr>
            </w:pPr>
            <w:r w:rsidRPr="00002D9C">
              <w:rPr>
                <w:color w:val="000000"/>
                <w:w w:val="97"/>
                <w:sz w:val="24"/>
                <w:szCs w:val="24"/>
              </w:rPr>
              <w:t>3.6.</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52AC1E5F" w14:textId="77777777" w:rsidR="007C62D1" w:rsidRPr="00002D9C" w:rsidRDefault="007C62D1" w:rsidP="007C62D1">
            <w:pPr>
              <w:ind w:left="72"/>
              <w:rPr>
                <w:sz w:val="24"/>
                <w:szCs w:val="24"/>
              </w:rPr>
            </w:pPr>
            <w:r w:rsidRPr="00002D9C">
              <w:rPr>
                <w:color w:val="000000"/>
                <w:w w:val="97"/>
                <w:sz w:val="24"/>
                <w:szCs w:val="24"/>
              </w:rPr>
              <w:t>Внеклассное чтение</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015F1A3" w14:textId="77777777" w:rsidR="007C62D1" w:rsidRPr="00002D9C" w:rsidRDefault="007C62D1" w:rsidP="007C62D1">
            <w:pPr>
              <w:ind w:left="72"/>
              <w:jc w:val="center"/>
              <w:rPr>
                <w:sz w:val="24"/>
                <w:szCs w:val="24"/>
              </w:rPr>
            </w:pPr>
            <w:r w:rsidRPr="00002D9C">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4E3CCDC"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236FB2C" w14:textId="77777777" w:rsidR="007C62D1" w:rsidRPr="00AF5BE2" w:rsidRDefault="007C62D1" w:rsidP="007C62D1">
            <w:pPr>
              <w:jc w:val="center"/>
              <w:rPr>
                <w:sz w:val="24"/>
                <w:szCs w:val="24"/>
              </w:rPr>
            </w:pPr>
            <w:r w:rsidRPr="00AF5BE2">
              <w:rPr>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4EAC5D" w14:textId="77777777" w:rsidR="007C62D1" w:rsidRPr="008410CC" w:rsidRDefault="007C62D1" w:rsidP="007C62D1">
            <w:pPr>
              <w:jc w:val="center"/>
              <w:rPr>
                <w:sz w:val="24"/>
                <w:szCs w:val="24"/>
              </w:rPr>
            </w:pPr>
            <w:r w:rsidRPr="008410CC">
              <w:rPr>
                <w:sz w:val="24"/>
                <w:szCs w:val="24"/>
              </w:rPr>
              <w:t>http://stratum.ac.ru/</w:t>
            </w:r>
          </w:p>
        </w:tc>
      </w:tr>
      <w:tr w:rsidR="007C62D1" w:rsidRPr="00000D40" w14:paraId="3E35CBAE" w14:textId="77777777" w:rsidTr="002F47A0">
        <w:trPr>
          <w:trHeight w:hRule="exact" w:val="346"/>
        </w:trPr>
        <w:tc>
          <w:tcPr>
            <w:tcW w:w="604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5154CB3" w14:textId="77777777" w:rsidR="007C62D1" w:rsidRPr="00000D40" w:rsidRDefault="007C62D1" w:rsidP="007C62D1">
            <w:pPr>
              <w:rPr>
                <w:b/>
                <w:sz w:val="24"/>
                <w:szCs w:val="24"/>
              </w:rPr>
            </w:pPr>
            <w:r>
              <w:rPr>
                <w:b/>
                <w:color w:val="000000"/>
                <w:w w:val="97"/>
                <w:sz w:val="24"/>
                <w:szCs w:val="24"/>
              </w:rPr>
              <w:t xml:space="preserve"> </w:t>
            </w:r>
            <w:r w:rsidRPr="00000D40">
              <w:rPr>
                <w:b/>
                <w:color w:val="000000"/>
                <w:w w:val="97"/>
                <w:sz w:val="24"/>
                <w:szCs w:val="24"/>
              </w:rPr>
              <w:t>Итого по разделу</w:t>
            </w:r>
          </w:p>
        </w:tc>
        <w:tc>
          <w:tcPr>
            <w:tcW w:w="67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D2C76F2" w14:textId="77777777" w:rsidR="007C62D1" w:rsidRPr="00000D40" w:rsidRDefault="007C62D1" w:rsidP="007C62D1">
            <w:pPr>
              <w:ind w:left="72"/>
              <w:jc w:val="center"/>
              <w:rPr>
                <w:b/>
                <w:sz w:val="24"/>
                <w:szCs w:val="24"/>
              </w:rPr>
            </w:pPr>
            <w:r w:rsidRPr="00000D40">
              <w:rPr>
                <w:b/>
                <w:color w:val="000000"/>
                <w:w w:val="97"/>
                <w:sz w:val="24"/>
                <w:szCs w:val="24"/>
              </w:rPr>
              <w:t>16</w:t>
            </w:r>
          </w:p>
        </w:tc>
        <w:tc>
          <w:tcPr>
            <w:tcW w:w="378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DDC0EEF" w14:textId="77777777" w:rsidR="007C62D1" w:rsidRPr="003D6017" w:rsidRDefault="007C62D1" w:rsidP="007C62D1">
            <w:pPr>
              <w:jc w:val="center"/>
              <w:rPr>
                <w:b/>
                <w:sz w:val="24"/>
                <w:szCs w:val="24"/>
              </w:rPr>
            </w:pPr>
          </w:p>
        </w:tc>
      </w:tr>
      <w:tr w:rsidR="007C62D1" w:rsidRPr="005C73B0" w14:paraId="408B2247" w14:textId="77777777" w:rsidTr="002F47A0">
        <w:trPr>
          <w:trHeight w:hRule="exact" w:val="346"/>
        </w:trPr>
        <w:tc>
          <w:tcPr>
            <w:tcW w:w="10507"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30D3986C" w14:textId="77777777" w:rsidR="007C62D1" w:rsidRPr="00505A38" w:rsidRDefault="007C62D1" w:rsidP="007C62D1">
            <w:pPr>
              <w:ind w:left="72"/>
              <w:jc w:val="center"/>
              <w:rPr>
                <w:sz w:val="24"/>
                <w:szCs w:val="24"/>
              </w:rPr>
            </w:pPr>
            <w:r w:rsidRPr="00505A38">
              <w:rPr>
                <w:color w:val="000000"/>
                <w:w w:val="97"/>
                <w:sz w:val="24"/>
                <w:szCs w:val="24"/>
              </w:rPr>
              <w:t>Раздел 4.</w:t>
            </w:r>
            <w:r w:rsidRPr="00505A38">
              <w:rPr>
                <w:b/>
                <w:color w:val="000000"/>
                <w:w w:val="97"/>
                <w:sz w:val="24"/>
                <w:szCs w:val="24"/>
              </w:rPr>
              <w:t xml:space="preserve"> Литература второй половины </w:t>
            </w:r>
            <w:r w:rsidRPr="003D6017">
              <w:rPr>
                <w:b/>
                <w:color w:val="000000"/>
                <w:w w:val="97"/>
                <w:sz w:val="24"/>
                <w:szCs w:val="24"/>
              </w:rPr>
              <w:t>XIX</w:t>
            </w:r>
            <w:r w:rsidRPr="00505A38">
              <w:rPr>
                <w:b/>
                <w:color w:val="000000"/>
                <w:w w:val="97"/>
                <w:sz w:val="24"/>
                <w:szCs w:val="24"/>
              </w:rPr>
              <w:t xml:space="preserve"> века</w:t>
            </w:r>
          </w:p>
        </w:tc>
      </w:tr>
      <w:tr w:rsidR="007C62D1" w:rsidRPr="00002D9C" w14:paraId="30C6C192" w14:textId="77777777" w:rsidTr="002F47A0">
        <w:trPr>
          <w:trHeight w:hRule="exact" w:val="348"/>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4AEDCBA" w14:textId="77777777" w:rsidR="007C62D1" w:rsidRPr="00002D9C" w:rsidRDefault="007C62D1" w:rsidP="007C62D1">
            <w:pPr>
              <w:jc w:val="center"/>
              <w:rPr>
                <w:sz w:val="24"/>
                <w:szCs w:val="24"/>
              </w:rPr>
            </w:pPr>
            <w:r w:rsidRPr="00002D9C">
              <w:rPr>
                <w:color w:val="000000"/>
                <w:w w:val="97"/>
                <w:sz w:val="24"/>
                <w:szCs w:val="24"/>
              </w:rPr>
              <w:t>4.1.</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356AABB" w14:textId="77777777" w:rsidR="007C62D1" w:rsidRPr="00505A38" w:rsidRDefault="007C62D1" w:rsidP="007C62D1">
            <w:pPr>
              <w:ind w:left="72"/>
              <w:rPr>
                <w:sz w:val="24"/>
                <w:szCs w:val="24"/>
              </w:rPr>
            </w:pPr>
            <w:r w:rsidRPr="00505A38">
              <w:rPr>
                <w:b/>
                <w:color w:val="000000"/>
                <w:w w:val="97"/>
                <w:sz w:val="24"/>
                <w:szCs w:val="24"/>
              </w:rPr>
              <w:t xml:space="preserve">И. С. Тургенев. </w:t>
            </w:r>
            <w:r w:rsidRPr="00505A38">
              <w:rPr>
                <w:color w:val="000000"/>
                <w:w w:val="97"/>
                <w:sz w:val="24"/>
                <w:szCs w:val="24"/>
              </w:rPr>
              <w:t>Рассказ «Муму»</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EE095A3" w14:textId="77777777" w:rsidR="007C62D1" w:rsidRPr="00002D9C" w:rsidRDefault="007C62D1" w:rsidP="007C62D1">
            <w:pPr>
              <w:ind w:left="72"/>
              <w:jc w:val="center"/>
              <w:rPr>
                <w:sz w:val="24"/>
                <w:szCs w:val="24"/>
              </w:rPr>
            </w:pPr>
            <w:r w:rsidRPr="00002D9C">
              <w:rPr>
                <w:color w:val="000000"/>
                <w:w w:val="97"/>
                <w:sz w:val="24"/>
                <w:szCs w:val="24"/>
              </w:rPr>
              <w:t>5</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8D94F8E"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3CDBD0C" w14:textId="77777777" w:rsidR="007C62D1" w:rsidRPr="00AF5BE2" w:rsidRDefault="007C62D1" w:rsidP="007C62D1">
            <w:pPr>
              <w:jc w:val="center"/>
              <w:rPr>
                <w:sz w:val="24"/>
                <w:szCs w:val="24"/>
              </w:rPr>
            </w:pPr>
            <w:r w:rsidRPr="00AF5BE2">
              <w:rPr>
                <w:sz w:val="24"/>
                <w:szCs w:val="24"/>
              </w:rPr>
              <w:t>5</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6DA539E" w14:textId="77777777" w:rsidR="007C62D1" w:rsidRPr="008410CC" w:rsidRDefault="007C62D1" w:rsidP="007C62D1">
            <w:pPr>
              <w:jc w:val="center"/>
              <w:rPr>
                <w:sz w:val="24"/>
                <w:szCs w:val="24"/>
              </w:rPr>
            </w:pPr>
            <w:r w:rsidRPr="008410CC">
              <w:rPr>
                <w:sz w:val="24"/>
                <w:szCs w:val="24"/>
              </w:rPr>
              <w:t>http://stratum.ac.ru/</w:t>
            </w:r>
          </w:p>
        </w:tc>
      </w:tr>
      <w:tr w:rsidR="007C62D1" w:rsidRPr="00000D40" w14:paraId="2E6251BA"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FCCA8A" w14:textId="77777777" w:rsidR="007C62D1" w:rsidRPr="00000D40" w:rsidRDefault="007C62D1" w:rsidP="007C62D1">
            <w:pPr>
              <w:jc w:val="center"/>
              <w:rPr>
                <w:b/>
                <w:sz w:val="24"/>
                <w:szCs w:val="24"/>
              </w:rPr>
            </w:pPr>
            <w:r w:rsidRPr="00000D40">
              <w:rPr>
                <w:b/>
                <w:color w:val="000000"/>
                <w:w w:val="97"/>
                <w:sz w:val="24"/>
                <w:szCs w:val="24"/>
              </w:rPr>
              <w:t>4.2.</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F2FB6F" w14:textId="77777777" w:rsidR="007C62D1" w:rsidRPr="00000D40" w:rsidRDefault="007C62D1" w:rsidP="007C62D1">
            <w:pPr>
              <w:ind w:left="72"/>
              <w:rPr>
                <w:b/>
                <w:sz w:val="24"/>
                <w:szCs w:val="24"/>
              </w:rPr>
            </w:pPr>
            <w:r w:rsidRPr="00000D40">
              <w:rPr>
                <w:b/>
                <w:color w:val="000000"/>
                <w:w w:val="97"/>
                <w:sz w:val="24"/>
                <w:szCs w:val="24"/>
              </w:rPr>
              <w:t>Развитие речи</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BA488FF" w14:textId="77777777" w:rsidR="007C62D1" w:rsidRPr="00000D40" w:rsidRDefault="007C62D1" w:rsidP="007C62D1">
            <w:pPr>
              <w:ind w:left="72"/>
              <w:jc w:val="center"/>
              <w:rPr>
                <w:b/>
                <w:sz w:val="24"/>
                <w:szCs w:val="24"/>
              </w:rPr>
            </w:pPr>
            <w:r w:rsidRPr="00000D40">
              <w:rPr>
                <w:b/>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22876E7" w14:textId="77777777" w:rsidR="007C62D1" w:rsidRPr="00AF5BE2" w:rsidRDefault="007C62D1" w:rsidP="007C62D1">
            <w:pPr>
              <w:jc w:val="center"/>
              <w:rPr>
                <w:b/>
                <w:sz w:val="24"/>
                <w:szCs w:val="24"/>
              </w:rPr>
            </w:pPr>
            <w:r w:rsidRPr="00AF5BE2">
              <w:rPr>
                <w:b/>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56654B5" w14:textId="77777777" w:rsidR="007C62D1" w:rsidRPr="00AF5BE2" w:rsidRDefault="007C62D1" w:rsidP="007C62D1">
            <w:pPr>
              <w:jc w:val="center"/>
              <w:rPr>
                <w:b/>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CC86F5" w14:textId="77777777" w:rsidR="007C62D1" w:rsidRPr="008410CC" w:rsidRDefault="007C62D1" w:rsidP="007C62D1">
            <w:pPr>
              <w:jc w:val="center"/>
              <w:rPr>
                <w:sz w:val="24"/>
                <w:szCs w:val="24"/>
              </w:rPr>
            </w:pPr>
            <w:r w:rsidRPr="008410CC">
              <w:rPr>
                <w:sz w:val="24"/>
                <w:szCs w:val="24"/>
              </w:rPr>
              <w:t>http://stratum.ac.ru/</w:t>
            </w:r>
          </w:p>
        </w:tc>
      </w:tr>
      <w:tr w:rsidR="007C62D1" w:rsidRPr="00002D9C" w14:paraId="7B64BF51" w14:textId="77777777" w:rsidTr="002F47A0">
        <w:trPr>
          <w:trHeight w:hRule="exact" w:val="65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E6158E" w14:textId="77777777" w:rsidR="007C62D1" w:rsidRPr="00002D9C" w:rsidRDefault="007C62D1" w:rsidP="007C62D1">
            <w:pPr>
              <w:jc w:val="center"/>
              <w:rPr>
                <w:sz w:val="24"/>
                <w:szCs w:val="24"/>
              </w:rPr>
            </w:pPr>
            <w:r w:rsidRPr="00002D9C">
              <w:rPr>
                <w:color w:val="000000"/>
                <w:w w:val="97"/>
                <w:sz w:val="24"/>
                <w:szCs w:val="24"/>
              </w:rPr>
              <w:t>4.3.</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D598E9" w14:textId="77777777" w:rsidR="007C62D1" w:rsidRPr="00505A38" w:rsidRDefault="007C62D1" w:rsidP="007C62D1">
            <w:pPr>
              <w:ind w:left="72"/>
              <w:rPr>
                <w:color w:val="000000"/>
                <w:w w:val="97"/>
                <w:sz w:val="24"/>
                <w:szCs w:val="24"/>
              </w:rPr>
            </w:pPr>
            <w:r w:rsidRPr="00505A38">
              <w:rPr>
                <w:b/>
                <w:color w:val="000000"/>
                <w:w w:val="97"/>
                <w:sz w:val="24"/>
                <w:szCs w:val="24"/>
              </w:rPr>
              <w:t xml:space="preserve">Н. А. Некрасов. </w:t>
            </w:r>
            <w:r w:rsidRPr="00505A38">
              <w:rPr>
                <w:color w:val="000000"/>
                <w:w w:val="97"/>
                <w:sz w:val="24"/>
                <w:szCs w:val="24"/>
              </w:rPr>
              <w:t>Стихотворения «Крестьянские дети». «Школьник».</w:t>
            </w:r>
          </w:p>
          <w:p w14:paraId="2A5828EB" w14:textId="77777777" w:rsidR="007C62D1" w:rsidRPr="00505A38" w:rsidRDefault="007C62D1" w:rsidP="007C62D1">
            <w:pPr>
              <w:ind w:left="72"/>
              <w:rPr>
                <w:sz w:val="24"/>
                <w:szCs w:val="24"/>
              </w:rPr>
            </w:pPr>
            <w:r w:rsidRPr="00505A38">
              <w:rPr>
                <w:color w:val="000000"/>
                <w:w w:val="97"/>
                <w:sz w:val="24"/>
                <w:szCs w:val="24"/>
              </w:rPr>
              <w:t>Поэма «Мороз, Красный нос» (фрагмент)</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3268608" w14:textId="77777777" w:rsidR="007C62D1" w:rsidRPr="00002D9C" w:rsidRDefault="007C62D1" w:rsidP="007C62D1">
            <w:pPr>
              <w:ind w:left="72"/>
              <w:jc w:val="center"/>
              <w:rPr>
                <w:sz w:val="24"/>
                <w:szCs w:val="24"/>
              </w:rPr>
            </w:pPr>
            <w:r w:rsidRPr="00002D9C">
              <w:rPr>
                <w:color w:val="000000"/>
                <w:w w:val="97"/>
                <w:sz w:val="24"/>
                <w:szCs w:val="24"/>
              </w:rPr>
              <w:t>3</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7F09F65"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51FD242" w14:textId="77777777" w:rsidR="007C62D1" w:rsidRPr="00AF5BE2" w:rsidRDefault="007C62D1" w:rsidP="007C62D1">
            <w:pPr>
              <w:jc w:val="center"/>
              <w:rPr>
                <w:sz w:val="24"/>
                <w:szCs w:val="24"/>
              </w:rPr>
            </w:pPr>
            <w:r w:rsidRPr="00AF5BE2">
              <w:rPr>
                <w:sz w:val="24"/>
                <w:szCs w:val="24"/>
              </w:rPr>
              <w:t>3</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0D235BF" w14:textId="77777777" w:rsidR="007C62D1" w:rsidRPr="008410CC" w:rsidRDefault="007C62D1" w:rsidP="007C62D1">
            <w:pPr>
              <w:jc w:val="center"/>
              <w:rPr>
                <w:sz w:val="24"/>
                <w:szCs w:val="24"/>
              </w:rPr>
            </w:pPr>
            <w:r w:rsidRPr="008410CC">
              <w:rPr>
                <w:sz w:val="24"/>
                <w:szCs w:val="24"/>
              </w:rPr>
              <w:t>http://stratum.ac.ru/</w:t>
            </w:r>
          </w:p>
        </w:tc>
      </w:tr>
      <w:tr w:rsidR="007C62D1" w:rsidRPr="00002D9C" w14:paraId="7D3A6F26" w14:textId="77777777" w:rsidTr="002F47A0">
        <w:trPr>
          <w:trHeight w:hRule="exact" w:val="430"/>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30C8BF2" w14:textId="77777777" w:rsidR="007C62D1" w:rsidRPr="00002D9C" w:rsidRDefault="007C62D1" w:rsidP="007C62D1">
            <w:pPr>
              <w:jc w:val="center"/>
              <w:rPr>
                <w:sz w:val="24"/>
                <w:szCs w:val="24"/>
              </w:rPr>
            </w:pPr>
            <w:r w:rsidRPr="00002D9C">
              <w:rPr>
                <w:color w:val="000000"/>
                <w:w w:val="97"/>
                <w:sz w:val="24"/>
                <w:szCs w:val="24"/>
              </w:rPr>
              <w:t>4.4.</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361B720" w14:textId="77777777" w:rsidR="007C62D1" w:rsidRPr="00505A38" w:rsidRDefault="007C62D1" w:rsidP="007C62D1">
            <w:pPr>
              <w:ind w:left="72"/>
              <w:rPr>
                <w:sz w:val="24"/>
                <w:szCs w:val="24"/>
              </w:rPr>
            </w:pPr>
            <w:r w:rsidRPr="00505A38">
              <w:rPr>
                <w:b/>
                <w:color w:val="000000"/>
                <w:w w:val="97"/>
                <w:sz w:val="24"/>
                <w:szCs w:val="24"/>
              </w:rPr>
              <w:t>Л. Н. Толстой.</w:t>
            </w:r>
            <w:r>
              <w:rPr>
                <w:b/>
                <w:color w:val="000000"/>
                <w:w w:val="97"/>
                <w:sz w:val="24"/>
                <w:szCs w:val="24"/>
              </w:rPr>
              <w:t xml:space="preserve"> </w:t>
            </w:r>
            <w:r w:rsidRPr="00505A38">
              <w:rPr>
                <w:color w:val="000000"/>
                <w:w w:val="97"/>
                <w:sz w:val="24"/>
                <w:szCs w:val="24"/>
              </w:rPr>
              <w:t>Рассказ «Кавказский пленник»</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6BB3C44" w14:textId="77777777" w:rsidR="007C62D1" w:rsidRPr="00002D9C" w:rsidRDefault="007C62D1" w:rsidP="007C62D1">
            <w:pPr>
              <w:ind w:left="72"/>
              <w:jc w:val="center"/>
              <w:rPr>
                <w:sz w:val="24"/>
                <w:szCs w:val="24"/>
              </w:rPr>
            </w:pPr>
            <w:r w:rsidRPr="00002D9C">
              <w:rPr>
                <w:color w:val="000000"/>
                <w:w w:val="97"/>
                <w:sz w:val="24"/>
                <w:szCs w:val="24"/>
              </w:rPr>
              <w:t>5</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803B712"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1931A7D" w14:textId="77777777" w:rsidR="007C62D1" w:rsidRPr="00AF5BE2" w:rsidRDefault="007C62D1" w:rsidP="007C62D1">
            <w:pPr>
              <w:jc w:val="center"/>
              <w:rPr>
                <w:sz w:val="24"/>
                <w:szCs w:val="24"/>
              </w:rPr>
            </w:pPr>
            <w:r w:rsidRPr="00AF5BE2">
              <w:rPr>
                <w:sz w:val="24"/>
                <w:szCs w:val="24"/>
              </w:rPr>
              <w:t>5</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36BE4EF" w14:textId="77777777" w:rsidR="007C62D1" w:rsidRPr="008410CC" w:rsidRDefault="007C62D1" w:rsidP="007C62D1">
            <w:pPr>
              <w:jc w:val="center"/>
              <w:rPr>
                <w:sz w:val="24"/>
                <w:szCs w:val="24"/>
              </w:rPr>
            </w:pPr>
            <w:r w:rsidRPr="008410CC">
              <w:rPr>
                <w:sz w:val="24"/>
                <w:szCs w:val="24"/>
              </w:rPr>
              <w:t>http://stratum.ac.ru/</w:t>
            </w:r>
          </w:p>
        </w:tc>
      </w:tr>
      <w:tr w:rsidR="007C62D1" w:rsidRPr="00002D9C" w14:paraId="075BE243"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C70C33" w14:textId="77777777" w:rsidR="007C62D1" w:rsidRPr="00002D9C" w:rsidRDefault="007C62D1" w:rsidP="007C62D1">
            <w:pPr>
              <w:jc w:val="center"/>
              <w:rPr>
                <w:sz w:val="24"/>
                <w:szCs w:val="24"/>
              </w:rPr>
            </w:pPr>
            <w:r w:rsidRPr="00002D9C">
              <w:rPr>
                <w:color w:val="000000"/>
                <w:w w:val="97"/>
                <w:sz w:val="24"/>
                <w:szCs w:val="24"/>
              </w:rPr>
              <w:t>4.5.</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2BE310" w14:textId="77777777" w:rsidR="007C62D1" w:rsidRPr="00002D9C" w:rsidRDefault="007C62D1" w:rsidP="007C62D1">
            <w:pPr>
              <w:ind w:left="72"/>
              <w:rPr>
                <w:sz w:val="24"/>
                <w:szCs w:val="24"/>
              </w:rPr>
            </w:pPr>
            <w:r w:rsidRPr="00002D9C">
              <w:rPr>
                <w:color w:val="000000"/>
                <w:w w:val="97"/>
                <w:sz w:val="24"/>
                <w:szCs w:val="24"/>
              </w:rPr>
              <w:t>Внеклассное чтение</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EB28AD2" w14:textId="77777777" w:rsidR="007C62D1" w:rsidRPr="00002D9C" w:rsidRDefault="007C62D1" w:rsidP="007C62D1">
            <w:pPr>
              <w:ind w:left="72"/>
              <w:jc w:val="center"/>
              <w:rPr>
                <w:sz w:val="24"/>
                <w:szCs w:val="24"/>
              </w:rPr>
            </w:pPr>
            <w:r w:rsidRPr="00002D9C">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2846200"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BB05557" w14:textId="77777777" w:rsidR="007C62D1" w:rsidRPr="00AF5BE2" w:rsidRDefault="007C62D1" w:rsidP="007C62D1">
            <w:pPr>
              <w:jc w:val="center"/>
              <w:rPr>
                <w:sz w:val="24"/>
                <w:szCs w:val="24"/>
              </w:rPr>
            </w:pPr>
            <w:r w:rsidRPr="00AF5BE2">
              <w:rPr>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6C6E56A" w14:textId="77777777" w:rsidR="007C62D1" w:rsidRPr="008410CC" w:rsidRDefault="007C62D1" w:rsidP="007C62D1">
            <w:pPr>
              <w:jc w:val="center"/>
              <w:rPr>
                <w:sz w:val="24"/>
                <w:szCs w:val="24"/>
              </w:rPr>
            </w:pPr>
            <w:r w:rsidRPr="008410CC">
              <w:rPr>
                <w:sz w:val="24"/>
                <w:szCs w:val="24"/>
              </w:rPr>
              <w:t>http://stratum.ac.ru/</w:t>
            </w:r>
          </w:p>
        </w:tc>
      </w:tr>
      <w:tr w:rsidR="007C62D1" w:rsidRPr="00000D40" w14:paraId="7986409D" w14:textId="77777777" w:rsidTr="002F47A0">
        <w:trPr>
          <w:trHeight w:hRule="exact" w:val="326"/>
        </w:trPr>
        <w:tc>
          <w:tcPr>
            <w:tcW w:w="604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B03D424" w14:textId="77777777" w:rsidR="007C62D1" w:rsidRPr="00000D40" w:rsidRDefault="007C62D1" w:rsidP="007C62D1">
            <w:pPr>
              <w:ind w:left="72"/>
              <w:rPr>
                <w:b/>
                <w:sz w:val="24"/>
                <w:szCs w:val="24"/>
              </w:rPr>
            </w:pPr>
            <w:r w:rsidRPr="00000D40">
              <w:rPr>
                <w:b/>
                <w:color w:val="000000"/>
                <w:w w:val="97"/>
                <w:sz w:val="24"/>
                <w:szCs w:val="24"/>
              </w:rPr>
              <w:t>Итого по разделу</w:t>
            </w:r>
          </w:p>
        </w:tc>
        <w:tc>
          <w:tcPr>
            <w:tcW w:w="67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CEE64F0" w14:textId="77777777" w:rsidR="007C62D1" w:rsidRPr="00000D40" w:rsidRDefault="007C62D1" w:rsidP="007C62D1">
            <w:pPr>
              <w:ind w:left="72"/>
              <w:jc w:val="center"/>
              <w:rPr>
                <w:b/>
                <w:sz w:val="24"/>
                <w:szCs w:val="24"/>
              </w:rPr>
            </w:pPr>
            <w:r w:rsidRPr="00000D40">
              <w:rPr>
                <w:b/>
                <w:color w:val="000000"/>
                <w:w w:val="97"/>
                <w:sz w:val="24"/>
                <w:szCs w:val="24"/>
              </w:rPr>
              <w:t>15</w:t>
            </w:r>
          </w:p>
        </w:tc>
        <w:tc>
          <w:tcPr>
            <w:tcW w:w="378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0A30868" w14:textId="77777777" w:rsidR="007C62D1" w:rsidRPr="003D6017" w:rsidRDefault="007C62D1" w:rsidP="007C62D1">
            <w:pPr>
              <w:jc w:val="center"/>
              <w:rPr>
                <w:b/>
                <w:sz w:val="24"/>
                <w:szCs w:val="24"/>
              </w:rPr>
            </w:pPr>
          </w:p>
        </w:tc>
      </w:tr>
      <w:tr w:rsidR="007C62D1" w:rsidRPr="005C73B0" w14:paraId="2B2FBF5B" w14:textId="77777777" w:rsidTr="002F47A0">
        <w:trPr>
          <w:trHeight w:hRule="exact" w:val="346"/>
        </w:trPr>
        <w:tc>
          <w:tcPr>
            <w:tcW w:w="10507"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2E69C823" w14:textId="77777777" w:rsidR="007C62D1" w:rsidRPr="00505A38" w:rsidRDefault="007C62D1" w:rsidP="007C62D1">
            <w:pPr>
              <w:ind w:left="72"/>
              <w:jc w:val="center"/>
              <w:rPr>
                <w:sz w:val="24"/>
                <w:szCs w:val="24"/>
              </w:rPr>
            </w:pPr>
            <w:r w:rsidRPr="00505A38">
              <w:rPr>
                <w:color w:val="000000"/>
                <w:w w:val="97"/>
                <w:sz w:val="24"/>
                <w:szCs w:val="24"/>
              </w:rPr>
              <w:t>Раздел 5.</w:t>
            </w:r>
            <w:r w:rsidRPr="00505A38">
              <w:rPr>
                <w:b/>
                <w:color w:val="000000"/>
                <w:w w:val="97"/>
                <w:sz w:val="24"/>
                <w:szCs w:val="24"/>
              </w:rPr>
              <w:t xml:space="preserve">Литература </w:t>
            </w:r>
            <w:r w:rsidRPr="003D6017">
              <w:rPr>
                <w:b/>
                <w:color w:val="000000"/>
                <w:w w:val="97"/>
                <w:sz w:val="24"/>
                <w:szCs w:val="24"/>
              </w:rPr>
              <w:t>XIX</w:t>
            </w:r>
            <w:r w:rsidRPr="00505A38">
              <w:rPr>
                <w:b/>
                <w:color w:val="000000"/>
                <w:w w:val="97"/>
                <w:sz w:val="24"/>
                <w:szCs w:val="24"/>
              </w:rPr>
              <w:t>—ХХ веков</w:t>
            </w:r>
          </w:p>
        </w:tc>
      </w:tr>
      <w:tr w:rsidR="007C62D1" w:rsidRPr="005C73B0" w14:paraId="7F1A50F6" w14:textId="77777777" w:rsidTr="002F47A0">
        <w:trPr>
          <w:trHeight w:hRule="exact" w:val="3149"/>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CCDB53" w14:textId="77777777" w:rsidR="007C62D1" w:rsidRPr="00B34F33" w:rsidRDefault="007C62D1" w:rsidP="007C62D1">
            <w:pPr>
              <w:spacing w:before="78"/>
              <w:jc w:val="center"/>
              <w:rPr>
                <w:sz w:val="24"/>
                <w:szCs w:val="24"/>
              </w:rPr>
            </w:pPr>
            <w:r w:rsidRPr="00B34F33">
              <w:rPr>
                <w:color w:val="000000"/>
                <w:w w:val="97"/>
                <w:sz w:val="24"/>
                <w:szCs w:val="24"/>
              </w:rPr>
              <w:lastRenderedPageBreak/>
              <w:t>5.1.</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06F41E" w14:textId="77777777" w:rsidR="007C62D1" w:rsidRPr="00505A38" w:rsidRDefault="007C62D1" w:rsidP="007C62D1">
            <w:pPr>
              <w:ind w:left="72"/>
              <w:rPr>
                <w:color w:val="000000"/>
                <w:w w:val="97"/>
                <w:sz w:val="24"/>
                <w:szCs w:val="24"/>
              </w:rPr>
            </w:pPr>
            <w:r w:rsidRPr="00505A38">
              <w:rPr>
                <w:b/>
                <w:color w:val="000000"/>
                <w:w w:val="97"/>
                <w:sz w:val="24"/>
                <w:szCs w:val="24"/>
              </w:rPr>
              <w:t xml:space="preserve">Стихотворения отечественных поэтов </w:t>
            </w:r>
            <w:r w:rsidRPr="00B34F33">
              <w:rPr>
                <w:b/>
                <w:color w:val="000000"/>
                <w:w w:val="97"/>
                <w:sz w:val="24"/>
                <w:szCs w:val="24"/>
              </w:rPr>
              <w:t>XIX</w:t>
            </w:r>
            <w:r w:rsidRPr="00505A38">
              <w:rPr>
                <w:b/>
                <w:color w:val="000000"/>
                <w:w w:val="97"/>
                <w:sz w:val="24"/>
                <w:szCs w:val="24"/>
              </w:rPr>
              <w:t>—ХХ веков о родной природе и о связи человека с Родиной</w:t>
            </w:r>
            <w:r w:rsidRPr="00B34F33">
              <w:rPr>
                <w:color w:val="000000"/>
                <w:w w:val="97"/>
                <w:sz w:val="24"/>
                <w:szCs w:val="24"/>
              </w:rPr>
              <w:t>.</w:t>
            </w:r>
            <w:r w:rsidRPr="00505A38">
              <w:rPr>
                <w:color w:val="000000"/>
                <w:w w:val="97"/>
                <w:sz w:val="24"/>
                <w:szCs w:val="24"/>
              </w:rPr>
              <w:t xml:space="preserve"> </w:t>
            </w:r>
            <w:r w:rsidRPr="00505A38">
              <w:rPr>
                <w:b/>
                <w:color w:val="000000"/>
                <w:w w:val="97"/>
                <w:sz w:val="24"/>
                <w:szCs w:val="24"/>
              </w:rPr>
              <w:t>Ф. И. Тютчев.</w:t>
            </w:r>
            <w:r w:rsidRPr="00505A38">
              <w:rPr>
                <w:color w:val="000000"/>
                <w:w w:val="97"/>
                <w:sz w:val="24"/>
                <w:szCs w:val="24"/>
              </w:rPr>
              <w:t xml:space="preserve"> «Как весел грохот летних бурь…», «Есть в осени первоначальной…» «Весенняя гроза», «Чародейкою-зимою...»</w:t>
            </w:r>
          </w:p>
          <w:p w14:paraId="24CFEB22" w14:textId="77777777" w:rsidR="007C62D1" w:rsidRPr="00B34F33" w:rsidRDefault="007C62D1" w:rsidP="007C62D1">
            <w:pPr>
              <w:ind w:left="72"/>
              <w:rPr>
                <w:sz w:val="24"/>
                <w:szCs w:val="24"/>
              </w:rPr>
            </w:pPr>
            <w:r w:rsidRPr="00505A38">
              <w:rPr>
                <w:b/>
                <w:sz w:val="24"/>
                <w:szCs w:val="24"/>
              </w:rPr>
              <w:t>А. А. Фет.</w:t>
            </w:r>
            <w:r w:rsidRPr="00505A38">
              <w:rPr>
                <w:sz w:val="24"/>
                <w:szCs w:val="24"/>
              </w:rPr>
              <w:t xml:space="preserve"> «Чудная картина…», «Весенний дождь», «Вечер», «Ещё весны душистой нега…»</w:t>
            </w:r>
            <w:r w:rsidRPr="00B34F33">
              <w:rPr>
                <w:sz w:val="24"/>
                <w:szCs w:val="24"/>
              </w:rPr>
              <w:t xml:space="preserve">. </w:t>
            </w:r>
            <w:r w:rsidRPr="00B34F33">
              <w:rPr>
                <w:b/>
                <w:sz w:val="24"/>
                <w:szCs w:val="24"/>
              </w:rPr>
              <w:t>И. А. Бунин.</w:t>
            </w:r>
            <w:r w:rsidRPr="00B34F33">
              <w:rPr>
                <w:sz w:val="24"/>
                <w:szCs w:val="24"/>
              </w:rPr>
              <w:t xml:space="preserve"> «Помню - долгий зимний вечер…», «Бледнеет ночь… Туманов пелена...». </w:t>
            </w:r>
            <w:r w:rsidRPr="00B34F33">
              <w:rPr>
                <w:b/>
                <w:sz w:val="24"/>
                <w:szCs w:val="24"/>
              </w:rPr>
              <w:t xml:space="preserve">А. А. Блок. </w:t>
            </w:r>
            <w:r w:rsidRPr="00B34F33">
              <w:rPr>
                <w:sz w:val="24"/>
                <w:szCs w:val="24"/>
              </w:rPr>
              <w:t xml:space="preserve">«Погружался я в море клевера…», «Белой ночью месяц красный…», «Летний вечер». </w:t>
            </w:r>
            <w:r w:rsidRPr="00B34F33">
              <w:rPr>
                <w:b/>
                <w:sz w:val="24"/>
                <w:szCs w:val="24"/>
              </w:rPr>
              <w:t xml:space="preserve">С. А. Есенин. </w:t>
            </w:r>
            <w:r w:rsidRPr="00B34F33">
              <w:rPr>
                <w:sz w:val="24"/>
                <w:szCs w:val="24"/>
              </w:rPr>
              <w:t xml:space="preserve">«Берёза», «Пороша», «Там, где капустные грядки...», «Поёт зима - аукает...», «Сыплет черёмуха снегом...», «Край любимый! Сердцу снятся...». </w:t>
            </w:r>
            <w:r w:rsidRPr="00B34F33">
              <w:rPr>
                <w:b/>
                <w:sz w:val="24"/>
                <w:szCs w:val="24"/>
              </w:rPr>
              <w:t xml:space="preserve">Н. М. Рубцов. </w:t>
            </w:r>
            <w:r w:rsidRPr="00B34F33">
              <w:rPr>
                <w:sz w:val="24"/>
                <w:szCs w:val="24"/>
              </w:rPr>
              <w:t>«Тихая моя родина», «Родная деревня».</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77C2EB9" w14:textId="77777777" w:rsidR="007C62D1" w:rsidRPr="00B34F33" w:rsidRDefault="007C62D1" w:rsidP="007C62D1">
            <w:pPr>
              <w:spacing w:before="78"/>
              <w:ind w:left="72"/>
              <w:jc w:val="center"/>
              <w:rPr>
                <w:sz w:val="24"/>
                <w:szCs w:val="24"/>
              </w:rPr>
            </w:pPr>
            <w:r w:rsidRPr="00B34F33">
              <w:rPr>
                <w:color w:val="000000"/>
                <w:w w:val="97"/>
                <w:sz w:val="24"/>
                <w:szCs w:val="24"/>
              </w:rPr>
              <w:t>4</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21951F6" w14:textId="77777777" w:rsidR="007C62D1" w:rsidRPr="00B34F33"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06A33A5" w14:textId="77777777" w:rsidR="007C62D1" w:rsidRPr="00B34F33" w:rsidRDefault="007C62D1" w:rsidP="007C62D1">
            <w:pPr>
              <w:jc w:val="center"/>
              <w:rPr>
                <w:sz w:val="24"/>
                <w:szCs w:val="24"/>
              </w:rPr>
            </w:pPr>
            <w:r w:rsidRPr="00B34F33">
              <w:rPr>
                <w:sz w:val="24"/>
                <w:szCs w:val="24"/>
              </w:rPr>
              <w:t>4</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54BFC48" w14:textId="77777777" w:rsidR="007C62D1" w:rsidRPr="00505A38" w:rsidRDefault="007C62D1" w:rsidP="007C62D1">
            <w:pPr>
              <w:jc w:val="center"/>
              <w:rPr>
                <w:sz w:val="24"/>
                <w:szCs w:val="24"/>
              </w:rPr>
            </w:pPr>
            <w:r w:rsidRPr="00B34F33">
              <w:rPr>
                <w:sz w:val="24"/>
                <w:szCs w:val="24"/>
              </w:rPr>
              <w:t>https</w:t>
            </w:r>
            <w:r w:rsidRPr="00505A38">
              <w:rPr>
                <w:sz w:val="24"/>
                <w:szCs w:val="24"/>
              </w:rPr>
              <w:t>://</w:t>
            </w:r>
            <w:r w:rsidRPr="00B34F33">
              <w:rPr>
                <w:sz w:val="24"/>
                <w:szCs w:val="24"/>
              </w:rPr>
              <w:t>marketplace</w:t>
            </w:r>
            <w:r w:rsidRPr="00505A38">
              <w:rPr>
                <w:sz w:val="24"/>
                <w:szCs w:val="24"/>
              </w:rPr>
              <w:t>.</w:t>
            </w:r>
            <w:r w:rsidRPr="00B34F33">
              <w:rPr>
                <w:sz w:val="24"/>
                <w:szCs w:val="24"/>
              </w:rPr>
              <w:t>obr</w:t>
            </w:r>
            <w:r w:rsidRPr="00505A38">
              <w:rPr>
                <w:sz w:val="24"/>
                <w:szCs w:val="24"/>
              </w:rPr>
              <w:t>.</w:t>
            </w:r>
            <w:r w:rsidRPr="00B34F33">
              <w:rPr>
                <w:sz w:val="24"/>
                <w:szCs w:val="24"/>
              </w:rPr>
              <w:t>nd</w:t>
            </w:r>
            <w:r w:rsidRPr="00505A38">
              <w:rPr>
                <w:sz w:val="24"/>
                <w:szCs w:val="24"/>
              </w:rPr>
              <w:t>.</w:t>
            </w:r>
            <w:r w:rsidRPr="00B34F33">
              <w:rPr>
                <w:sz w:val="24"/>
                <w:szCs w:val="24"/>
              </w:rPr>
              <w:t>ru</w:t>
            </w:r>
            <w:r w:rsidRPr="00505A38">
              <w:rPr>
                <w:sz w:val="24"/>
                <w:szCs w:val="24"/>
              </w:rPr>
              <w:t>/</w:t>
            </w:r>
            <w:r w:rsidRPr="00B34F33">
              <w:rPr>
                <w:sz w:val="24"/>
                <w:szCs w:val="24"/>
              </w:rPr>
              <w:t>library</w:t>
            </w:r>
          </w:p>
        </w:tc>
      </w:tr>
      <w:tr w:rsidR="007C62D1" w:rsidRPr="00000D40" w14:paraId="78D2078C"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A0E27B" w14:textId="77777777" w:rsidR="007C62D1" w:rsidRPr="00000D40" w:rsidRDefault="007C62D1" w:rsidP="007C62D1">
            <w:pPr>
              <w:jc w:val="center"/>
              <w:rPr>
                <w:b/>
                <w:sz w:val="24"/>
                <w:szCs w:val="24"/>
              </w:rPr>
            </w:pPr>
            <w:r w:rsidRPr="00000D40">
              <w:rPr>
                <w:b/>
                <w:color w:val="000000"/>
                <w:w w:val="97"/>
                <w:sz w:val="24"/>
                <w:szCs w:val="24"/>
              </w:rPr>
              <w:t>5.2.</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1D5EED" w14:textId="77777777" w:rsidR="007C62D1" w:rsidRPr="00000D40" w:rsidRDefault="007C62D1" w:rsidP="007C62D1">
            <w:pPr>
              <w:ind w:left="72"/>
              <w:rPr>
                <w:b/>
                <w:sz w:val="24"/>
                <w:szCs w:val="24"/>
              </w:rPr>
            </w:pPr>
            <w:r w:rsidRPr="00000D40">
              <w:rPr>
                <w:b/>
                <w:color w:val="000000"/>
                <w:w w:val="97"/>
                <w:sz w:val="24"/>
                <w:szCs w:val="24"/>
              </w:rPr>
              <w:t>Развитие речи</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3CF868F" w14:textId="77777777" w:rsidR="007C62D1" w:rsidRPr="00000D40" w:rsidRDefault="007C62D1" w:rsidP="007C62D1">
            <w:pPr>
              <w:jc w:val="center"/>
              <w:rPr>
                <w:b/>
                <w:sz w:val="24"/>
                <w:szCs w:val="24"/>
              </w:rPr>
            </w:pPr>
            <w:r w:rsidRPr="00000D40">
              <w:rPr>
                <w:b/>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B69FB56" w14:textId="77777777" w:rsidR="007C62D1" w:rsidRPr="00AF5BE2" w:rsidRDefault="007C62D1" w:rsidP="007C62D1">
            <w:pPr>
              <w:jc w:val="center"/>
              <w:rPr>
                <w:b/>
                <w:sz w:val="24"/>
                <w:szCs w:val="24"/>
              </w:rPr>
            </w:pPr>
            <w:r w:rsidRPr="00AF5BE2">
              <w:rPr>
                <w:b/>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BDBCE7D" w14:textId="77777777" w:rsidR="007C62D1" w:rsidRPr="00AF5BE2" w:rsidRDefault="007C62D1" w:rsidP="007C62D1">
            <w:pPr>
              <w:jc w:val="center"/>
              <w:rPr>
                <w:b/>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8D4662" w14:textId="77777777" w:rsidR="007C62D1" w:rsidRPr="008410CC" w:rsidRDefault="007C62D1" w:rsidP="007C62D1">
            <w:pPr>
              <w:jc w:val="center"/>
              <w:rPr>
                <w:sz w:val="24"/>
                <w:szCs w:val="24"/>
              </w:rPr>
            </w:pPr>
            <w:r w:rsidRPr="008410CC">
              <w:rPr>
                <w:sz w:val="24"/>
                <w:szCs w:val="24"/>
              </w:rPr>
              <w:t>https://marketplace.obr.nd.ru/library</w:t>
            </w:r>
          </w:p>
        </w:tc>
      </w:tr>
      <w:tr w:rsidR="007C62D1" w:rsidRPr="005C73B0" w14:paraId="15CE4CF6" w14:textId="77777777" w:rsidTr="002F47A0">
        <w:trPr>
          <w:trHeight w:hRule="exact" w:val="786"/>
        </w:trPr>
        <w:tc>
          <w:tcPr>
            <w:tcW w:w="268" w:type="dxa"/>
            <w:tcBorders>
              <w:top w:val="single" w:sz="4" w:space="0" w:color="000000"/>
              <w:left w:val="single" w:sz="4" w:space="0" w:color="000000"/>
              <w:bottom w:val="single" w:sz="5" w:space="0" w:color="000000"/>
              <w:right w:val="single" w:sz="4" w:space="0" w:color="000000"/>
            </w:tcBorders>
            <w:tcMar>
              <w:left w:w="0" w:type="dxa"/>
              <w:right w:w="0" w:type="dxa"/>
            </w:tcMar>
          </w:tcPr>
          <w:p w14:paraId="2C787FEB" w14:textId="77777777" w:rsidR="007C62D1" w:rsidRPr="00000D40" w:rsidRDefault="007C62D1" w:rsidP="007C62D1">
            <w:pPr>
              <w:spacing w:before="78"/>
              <w:jc w:val="center"/>
              <w:rPr>
                <w:sz w:val="24"/>
                <w:szCs w:val="24"/>
              </w:rPr>
            </w:pPr>
            <w:r w:rsidRPr="00000D40">
              <w:rPr>
                <w:color w:val="000000"/>
                <w:w w:val="97"/>
                <w:sz w:val="24"/>
                <w:szCs w:val="24"/>
              </w:rPr>
              <w:t>5.3.</w:t>
            </w:r>
          </w:p>
        </w:tc>
        <w:tc>
          <w:tcPr>
            <w:tcW w:w="5780" w:type="dxa"/>
            <w:tcBorders>
              <w:top w:val="single" w:sz="4" w:space="0" w:color="000000"/>
              <w:left w:val="single" w:sz="4" w:space="0" w:color="000000"/>
              <w:bottom w:val="single" w:sz="5" w:space="0" w:color="000000"/>
              <w:right w:val="single" w:sz="4" w:space="0" w:color="000000"/>
            </w:tcBorders>
            <w:tcMar>
              <w:left w:w="0" w:type="dxa"/>
              <w:right w:w="0" w:type="dxa"/>
            </w:tcMar>
          </w:tcPr>
          <w:p w14:paraId="25D0302A" w14:textId="77777777" w:rsidR="007C62D1" w:rsidRPr="00505A38" w:rsidRDefault="007C62D1" w:rsidP="007C62D1">
            <w:pPr>
              <w:spacing w:before="78"/>
              <w:ind w:left="72" w:right="288"/>
              <w:rPr>
                <w:color w:val="000000"/>
                <w:w w:val="97"/>
                <w:sz w:val="24"/>
                <w:szCs w:val="24"/>
              </w:rPr>
            </w:pPr>
            <w:r w:rsidRPr="00505A38">
              <w:rPr>
                <w:b/>
                <w:color w:val="000000"/>
                <w:w w:val="97"/>
                <w:sz w:val="24"/>
                <w:szCs w:val="24"/>
              </w:rPr>
              <w:t xml:space="preserve">Юмористические рассказы отечественных писателей </w:t>
            </w:r>
            <w:r w:rsidRPr="00000D40">
              <w:rPr>
                <w:b/>
                <w:color w:val="000000"/>
                <w:w w:val="97"/>
                <w:sz w:val="24"/>
                <w:szCs w:val="24"/>
              </w:rPr>
              <w:t>XIX</w:t>
            </w:r>
            <w:r w:rsidRPr="00505A38">
              <w:rPr>
                <w:b/>
                <w:color w:val="000000"/>
                <w:w w:val="97"/>
                <w:sz w:val="24"/>
                <w:szCs w:val="24"/>
              </w:rPr>
              <w:t>—</w:t>
            </w:r>
            <w:r w:rsidRPr="00000D40">
              <w:rPr>
                <w:b/>
                <w:color w:val="000000"/>
                <w:w w:val="97"/>
                <w:sz w:val="24"/>
                <w:szCs w:val="24"/>
              </w:rPr>
              <w:t>XX</w:t>
            </w:r>
            <w:r w:rsidRPr="00505A38">
              <w:rPr>
                <w:b/>
                <w:color w:val="000000"/>
                <w:w w:val="97"/>
                <w:sz w:val="24"/>
                <w:szCs w:val="24"/>
              </w:rPr>
              <w:t xml:space="preserve"> веков.</w:t>
            </w:r>
          </w:p>
          <w:p w14:paraId="3ED49446" w14:textId="77777777" w:rsidR="007C62D1" w:rsidRPr="00505A38" w:rsidRDefault="007C62D1" w:rsidP="007C62D1">
            <w:pPr>
              <w:spacing w:before="78"/>
              <w:ind w:left="72" w:right="288"/>
              <w:rPr>
                <w:sz w:val="24"/>
                <w:szCs w:val="24"/>
              </w:rPr>
            </w:pPr>
            <w:r w:rsidRPr="00505A38">
              <w:rPr>
                <w:b/>
                <w:color w:val="000000"/>
                <w:w w:val="97"/>
                <w:sz w:val="24"/>
                <w:szCs w:val="24"/>
              </w:rPr>
              <w:t>А. П. Чехов</w:t>
            </w:r>
            <w:r w:rsidRPr="00505A38">
              <w:rPr>
                <w:color w:val="000000"/>
                <w:w w:val="97"/>
                <w:sz w:val="24"/>
                <w:szCs w:val="24"/>
              </w:rPr>
              <w:t xml:space="preserve"> </w:t>
            </w:r>
            <w:r>
              <w:rPr>
                <w:color w:val="000000"/>
                <w:w w:val="97"/>
                <w:sz w:val="24"/>
                <w:szCs w:val="24"/>
              </w:rPr>
              <w:t xml:space="preserve">Рассказы </w:t>
            </w:r>
            <w:r w:rsidRPr="00505A38">
              <w:rPr>
                <w:color w:val="000000"/>
                <w:w w:val="97"/>
                <w:sz w:val="24"/>
                <w:szCs w:val="24"/>
              </w:rPr>
              <w:t>«Лошадиная фамилия», «Мальчики».</w:t>
            </w:r>
          </w:p>
        </w:tc>
        <w:tc>
          <w:tcPr>
            <w:tcW w:w="671" w:type="dxa"/>
            <w:tcBorders>
              <w:top w:val="single" w:sz="4" w:space="0" w:color="000000"/>
              <w:left w:val="single" w:sz="4" w:space="0" w:color="000000"/>
              <w:bottom w:val="single" w:sz="5" w:space="0" w:color="000000"/>
              <w:right w:val="single" w:sz="4" w:space="0" w:color="000000"/>
            </w:tcBorders>
            <w:tcMar>
              <w:left w:w="0" w:type="dxa"/>
              <w:right w:w="0" w:type="dxa"/>
            </w:tcMar>
          </w:tcPr>
          <w:p w14:paraId="7C49132C" w14:textId="77777777" w:rsidR="007C62D1" w:rsidRPr="00000D40" w:rsidRDefault="007C62D1" w:rsidP="007C62D1">
            <w:pPr>
              <w:spacing w:before="78"/>
              <w:ind w:left="72"/>
              <w:jc w:val="center"/>
              <w:rPr>
                <w:sz w:val="24"/>
                <w:szCs w:val="24"/>
              </w:rPr>
            </w:pPr>
            <w:r w:rsidRPr="00000D40">
              <w:rPr>
                <w:color w:val="000000"/>
                <w:w w:val="97"/>
                <w:sz w:val="24"/>
                <w:szCs w:val="24"/>
              </w:rPr>
              <w:t>2</w:t>
            </w:r>
          </w:p>
        </w:tc>
        <w:tc>
          <w:tcPr>
            <w:tcW w:w="671" w:type="dxa"/>
            <w:tcBorders>
              <w:top w:val="single" w:sz="4" w:space="0" w:color="000000"/>
              <w:left w:val="single" w:sz="4" w:space="0" w:color="000000"/>
              <w:bottom w:val="single" w:sz="5" w:space="0" w:color="000000"/>
              <w:right w:val="single" w:sz="4" w:space="0" w:color="000000"/>
            </w:tcBorders>
            <w:tcMar>
              <w:left w:w="0" w:type="dxa"/>
              <w:right w:w="0" w:type="dxa"/>
            </w:tcMar>
          </w:tcPr>
          <w:p w14:paraId="1A7185B5"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5" w:space="0" w:color="000000"/>
              <w:right w:val="single" w:sz="4" w:space="0" w:color="000000"/>
            </w:tcBorders>
            <w:tcMar>
              <w:left w:w="0" w:type="dxa"/>
              <w:right w:w="0" w:type="dxa"/>
            </w:tcMar>
          </w:tcPr>
          <w:p w14:paraId="10233B03" w14:textId="77777777" w:rsidR="007C62D1" w:rsidRPr="00AF5BE2" w:rsidRDefault="007C62D1" w:rsidP="007C62D1">
            <w:pPr>
              <w:jc w:val="center"/>
              <w:rPr>
                <w:sz w:val="24"/>
                <w:szCs w:val="24"/>
              </w:rPr>
            </w:pPr>
            <w:r w:rsidRPr="00AF5BE2">
              <w:rPr>
                <w:sz w:val="24"/>
                <w:szCs w:val="24"/>
              </w:rPr>
              <w:t>2</w:t>
            </w:r>
          </w:p>
        </w:tc>
        <w:tc>
          <w:tcPr>
            <w:tcW w:w="2442" w:type="dxa"/>
            <w:tcBorders>
              <w:top w:val="single" w:sz="4" w:space="0" w:color="000000"/>
              <w:left w:val="single" w:sz="4" w:space="0" w:color="000000"/>
              <w:bottom w:val="single" w:sz="5" w:space="0" w:color="000000"/>
              <w:right w:val="single" w:sz="4" w:space="0" w:color="000000"/>
            </w:tcBorders>
            <w:tcMar>
              <w:left w:w="0" w:type="dxa"/>
              <w:right w:w="0" w:type="dxa"/>
            </w:tcMar>
          </w:tcPr>
          <w:p w14:paraId="329B95CB"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marketplace</w:t>
            </w:r>
            <w:r w:rsidRPr="00505A38">
              <w:rPr>
                <w:sz w:val="24"/>
                <w:szCs w:val="24"/>
              </w:rPr>
              <w:t>.</w:t>
            </w:r>
            <w:r w:rsidRPr="008410CC">
              <w:rPr>
                <w:sz w:val="24"/>
                <w:szCs w:val="24"/>
              </w:rPr>
              <w:t>obr</w:t>
            </w:r>
            <w:r w:rsidRPr="00505A38">
              <w:rPr>
                <w:sz w:val="24"/>
                <w:szCs w:val="24"/>
              </w:rPr>
              <w:t>.</w:t>
            </w:r>
            <w:r w:rsidRPr="008410CC">
              <w:rPr>
                <w:sz w:val="24"/>
                <w:szCs w:val="24"/>
              </w:rPr>
              <w:t>nd</w:t>
            </w:r>
            <w:r w:rsidRPr="00505A38">
              <w:rPr>
                <w:sz w:val="24"/>
                <w:szCs w:val="24"/>
              </w:rPr>
              <w:t>.</w:t>
            </w:r>
            <w:r w:rsidRPr="008410CC">
              <w:rPr>
                <w:sz w:val="24"/>
                <w:szCs w:val="24"/>
              </w:rPr>
              <w:t>ru</w:t>
            </w:r>
            <w:r w:rsidRPr="00505A38">
              <w:rPr>
                <w:sz w:val="24"/>
                <w:szCs w:val="24"/>
              </w:rPr>
              <w:t>/</w:t>
            </w:r>
            <w:r w:rsidRPr="008410CC">
              <w:rPr>
                <w:sz w:val="24"/>
                <w:szCs w:val="24"/>
              </w:rPr>
              <w:t>library</w:t>
            </w:r>
          </w:p>
        </w:tc>
      </w:tr>
      <w:tr w:rsidR="007C62D1" w:rsidRPr="005C73B0" w14:paraId="662E7E6A" w14:textId="77777777" w:rsidTr="002F47A0">
        <w:trPr>
          <w:trHeight w:hRule="exact" w:val="418"/>
        </w:trPr>
        <w:tc>
          <w:tcPr>
            <w:tcW w:w="268" w:type="dxa"/>
            <w:tcBorders>
              <w:top w:val="single" w:sz="5" w:space="0" w:color="000000"/>
              <w:left w:val="single" w:sz="4" w:space="0" w:color="000000"/>
              <w:bottom w:val="single" w:sz="4" w:space="0" w:color="000000"/>
              <w:right w:val="single" w:sz="4" w:space="0" w:color="000000"/>
            </w:tcBorders>
            <w:tcMar>
              <w:left w:w="0" w:type="dxa"/>
              <w:right w:w="0" w:type="dxa"/>
            </w:tcMar>
          </w:tcPr>
          <w:p w14:paraId="266B4665" w14:textId="77777777" w:rsidR="007C62D1" w:rsidRPr="00000D40" w:rsidRDefault="007C62D1" w:rsidP="007C62D1">
            <w:pPr>
              <w:spacing w:before="74"/>
              <w:jc w:val="center"/>
              <w:rPr>
                <w:sz w:val="24"/>
                <w:szCs w:val="24"/>
              </w:rPr>
            </w:pPr>
            <w:r w:rsidRPr="00000D40">
              <w:rPr>
                <w:color w:val="000000"/>
                <w:w w:val="97"/>
                <w:sz w:val="24"/>
                <w:szCs w:val="24"/>
              </w:rPr>
              <w:t>5.4.</w:t>
            </w:r>
          </w:p>
        </w:tc>
        <w:tc>
          <w:tcPr>
            <w:tcW w:w="5780" w:type="dxa"/>
            <w:tcBorders>
              <w:top w:val="single" w:sz="5" w:space="0" w:color="000000"/>
              <w:left w:val="single" w:sz="4" w:space="0" w:color="000000"/>
              <w:bottom w:val="single" w:sz="4" w:space="0" w:color="000000"/>
              <w:right w:val="single" w:sz="4" w:space="0" w:color="000000"/>
            </w:tcBorders>
            <w:tcMar>
              <w:left w:w="0" w:type="dxa"/>
              <w:right w:w="0" w:type="dxa"/>
            </w:tcMar>
          </w:tcPr>
          <w:p w14:paraId="7C786009" w14:textId="77777777" w:rsidR="007C62D1" w:rsidRPr="00505A38" w:rsidRDefault="007C62D1" w:rsidP="007C62D1">
            <w:pPr>
              <w:spacing w:before="74"/>
              <w:ind w:left="72"/>
              <w:rPr>
                <w:sz w:val="24"/>
                <w:szCs w:val="24"/>
              </w:rPr>
            </w:pPr>
            <w:r w:rsidRPr="00505A38">
              <w:rPr>
                <w:b/>
                <w:color w:val="000000"/>
                <w:w w:val="97"/>
                <w:sz w:val="24"/>
                <w:szCs w:val="24"/>
              </w:rPr>
              <w:t>М. М. Зощенко</w:t>
            </w:r>
            <w:r w:rsidRPr="00505A38">
              <w:rPr>
                <w:color w:val="000000"/>
                <w:w w:val="97"/>
                <w:sz w:val="24"/>
                <w:szCs w:val="24"/>
              </w:rPr>
              <w:t xml:space="preserve"> </w:t>
            </w:r>
            <w:r>
              <w:rPr>
                <w:color w:val="000000"/>
                <w:w w:val="97"/>
                <w:sz w:val="24"/>
                <w:szCs w:val="24"/>
              </w:rPr>
              <w:t xml:space="preserve">Рассказы </w:t>
            </w:r>
            <w:r w:rsidRPr="00505A38">
              <w:rPr>
                <w:color w:val="000000"/>
                <w:w w:val="97"/>
                <w:sz w:val="24"/>
                <w:szCs w:val="24"/>
              </w:rPr>
              <w:t>«Галоша», «Лёля и Минька».</w:t>
            </w:r>
          </w:p>
        </w:tc>
        <w:tc>
          <w:tcPr>
            <w:tcW w:w="671" w:type="dxa"/>
            <w:tcBorders>
              <w:top w:val="single" w:sz="5" w:space="0" w:color="000000"/>
              <w:left w:val="single" w:sz="4" w:space="0" w:color="000000"/>
              <w:bottom w:val="single" w:sz="4" w:space="0" w:color="000000"/>
              <w:right w:val="single" w:sz="4" w:space="0" w:color="000000"/>
            </w:tcBorders>
            <w:tcMar>
              <w:left w:w="0" w:type="dxa"/>
              <w:right w:w="0" w:type="dxa"/>
            </w:tcMar>
          </w:tcPr>
          <w:p w14:paraId="3109472F" w14:textId="77777777" w:rsidR="007C62D1" w:rsidRPr="00000D40" w:rsidRDefault="007C62D1" w:rsidP="007C62D1">
            <w:pPr>
              <w:spacing w:before="74"/>
              <w:ind w:left="72"/>
              <w:jc w:val="center"/>
              <w:rPr>
                <w:sz w:val="24"/>
                <w:szCs w:val="24"/>
              </w:rPr>
            </w:pPr>
            <w:r w:rsidRPr="00000D40">
              <w:rPr>
                <w:color w:val="000000"/>
                <w:w w:val="97"/>
                <w:sz w:val="24"/>
                <w:szCs w:val="24"/>
              </w:rPr>
              <w:t>2</w:t>
            </w:r>
          </w:p>
        </w:tc>
        <w:tc>
          <w:tcPr>
            <w:tcW w:w="671" w:type="dxa"/>
            <w:tcBorders>
              <w:top w:val="single" w:sz="5" w:space="0" w:color="000000"/>
              <w:left w:val="single" w:sz="4" w:space="0" w:color="000000"/>
              <w:bottom w:val="single" w:sz="4" w:space="0" w:color="000000"/>
              <w:right w:val="single" w:sz="4" w:space="0" w:color="000000"/>
            </w:tcBorders>
            <w:tcMar>
              <w:left w:w="0" w:type="dxa"/>
              <w:right w:w="0" w:type="dxa"/>
            </w:tcMar>
          </w:tcPr>
          <w:p w14:paraId="4BFCB11D" w14:textId="77777777" w:rsidR="007C62D1" w:rsidRPr="00AF5BE2" w:rsidRDefault="007C62D1" w:rsidP="007C62D1">
            <w:pPr>
              <w:jc w:val="center"/>
              <w:rPr>
                <w:sz w:val="24"/>
                <w:szCs w:val="24"/>
              </w:rPr>
            </w:pPr>
          </w:p>
        </w:tc>
        <w:tc>
          <w:tcPr>
            <w:tcW w:w="671" w:type="dxa"/>
            <w:tcBorders>
              <w:top w:val="single" w:sz="5" w:space="0" w:color="000000"/>
              <w:left w:val="single" w:sz="4" w:space="0" w:color="000000"/>
              <w:bottom w:val="single" w:sz="4" w:space="0" w:color="000000"/>
              <w:right w:val="single" w:sz="4" w:space="0" w:color="000000"/>
            </w:tcBorders>
            <w:tcMar>
              <w:left w:w="0" w:type="dxa"/>
              <w:right w:w="0" w:type="dxa"/>
            </w:tcMar>
          </w:tcPr>
          <w:p w14:paraId="3823739C" w14:textId="77777777" w:rsidR="007C62D1" w:rsidRPr="00AF5BE2" w:rsidRDefault="007C62D1" w:rsidP="007C62D1">
            <w:pPr>
              <w:jc w:val="center"/>
              <w:rPr>
                <w:sz w:val="24"/>
                <w:szCs w:val="24"/>
              </w:rPr>
            </w:pPr>
            <w:r w:rsidRPr="00AF5BE2">
              <w:rPr>
                <w:sz w:val="24"/>
                <w:szCs w:val="24"/>
              </w:rPr>
              <w:t>2</w:t>
            </w:r>
          </w:p>
        </w:tc>
        <w:tc>
          <w:tcPr>
            <w:tcW w:w="2442" w:type="dxa"/>
            <w:tcBorders>
              <w:top w:val="single" w:sz="5" w:space="0" w:color="000000"/>
              <w:left w:val="single" w:sz="4" w:space="0" w:color="000000"/>
              <w:bottom w:val="single" w:sz="4" w:space="0" w:color="000000"/>
              <w:right w:val="single" w:sz="4" w:space="0" w:color="000000"/>
            </w:tcBorders>
            <w:tcMar>
              <w:left w:w="0" w:type="dxa"/>
              <w:right w:w="0" w:type="dxa"/>
            </w:tcMar>
          </w:tcPr>
          <w:p w14:paraId="43170BDA"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marketplace</w:t>
            </w:r>
            <w:r w:rsidRPr="00505A38">
              <w:rPr>
                <w:sz w:val="24"/>
                <w:szCs w:val="24"/>
              </w:rPr>
              <w:t>.</w:t>
            </w:r>
            <w:r w:rsidRPr="008410CC">
              <w:rPr>
                <w:sz w:val="24"/>
                <w:szCs w:val="24"/>
              </w:rPr>
              <w:t>obr</w:t>
            </w:r>
            <w:r w:rsidRPr="00505A38">
              <w:rPr>
                <w:sz w:val="24"/>
                <w:szCs w:val="24"/>
              </w:rPr>
              <w:t>.</w:t>
            </w:r>
            <w:r w:rsidRPr="008410CC">
              <w:rPr>
                <w:sz w:val="24"/>
                <w:szCs w:val="24"/>
              </w:rPr>
              <w:t>nd</w:t>
            </w:r>
            <w:r w:rsidRPr="00505A38">
              <w:rPr>
                <w:sz w:val="24"/>
                <w:szCs w:val="24"/>
              </w:rPr>
              <w:t>.</w:t>
            </w:r>
            <w:r w:rsidRPr="008410CC">
              <w:rPr>
                <w:sz w:val="24"/>
                <w:szCs w:val="24"/>
              </w:rPr>
              <w:t>ru</w:t>
            </w:r>
            <w:r w:rsidRPr="00505A38">
              <w:rPr>
                <w:sz w:val="24"/>
                <w:szCs w:val="24"/>
              </w:rPr>
              <w:t>/</w:t>
            </w:r>
            <w:r w:rsidRPr="008410CC">
              <w:rPr>
                <w:sz w:val="24"/>
                <w:szCs w:val="24"/>
              </w:rPr>
              <w:t>library</w:t>
            </w:r>
          </w:p>
        </w:tc>
      </w:tr>
      <w:tr w:rsidR="007C62D1" w:rsidRPr="005C73B0" w14:paraId="4BA2D2FD" w14:textId="77777777" w:rsidTr="002F47A0">
        <w:trPr>
          <w:trHeight w:hRule="exact" w:val="111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B488A5" w14:textId="77777777" w:rsidR="007C62D1" w:rsidRPr="00810EFA" w:rsidRDefault="007C62D1" w:rsidP="007C62D1">
            <w:pPr>
              <w:spacing w:before="76"/>
              <w:jc w:val="center"/>
              <w:rPr>
                <w:sz w:val="24"/>
                <w:szCs w:val="24"/>
              </w:rPr>
            </w:pPr>
            <w:r w:rsidRPr="00810EFA">
              <w:rPr>
                <w:color w:val="000000"/>
                <w:w w:val="97"/>
                <w:sz w:val="24"/>
                <w:szCs w:val="24"/>
              </w:rPr>
              <w:t>5.5.</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8EAD724" w14:textId="77777777" w:rsidR="007C62D1" w:rsidRPr="00505A38" w:rsidRDefault="007C62D1" w:rsidP="007C62D1">
            <w:pPr>
              <w:spacing w:before="76"/>
              <w:ind w:left="72"/>
              <w:rPr>
                <w:color w:val="000000"/>
                <w:w w:val="97"/>
                <w:sz w:val="24"/>
                <w:szCs w:val="24"/>
              </w:rPr>
            </w:pPr>
            <w:r w:rsidRPr="00505A38">
              <w:rPr>
                <w:b/>
                <w:color w:val="000000"/>
                <w:w w:val="97"/>
                <w:sz w:val="24"/>
                <w:szCs w:val="24"/>
              </w:rPr>
              <w:t>Произведения отечественной литературы о природе и животных</w:t>
            </w:r>
            <w:r w:rsidRPr="00505A38">
              <w:rPr>
                <w:color w:val="000000"/>
                <w:w w:val="97"/>
                <w:sz w:val="24"/>
                <w:szCs w:val="24"/>
              </w:rPr>
              <w:t xml:space="preserve"> </w:t>
            </w:r>
          </w:p>
          <w:p w14:paraId="744C5891" w14:textId="77777777" w:rsidR="007C62D1" w:rsidRPr="00810EFA" w:rsidRDefault="007C62D1" w:rsidP="007C62D1">
            <w:pPr>
              <w:ind w:left="72"/>
              <w:rPr>
                <w:sz w:val="24"/>
                <w:szCs w:val="24"/>
              </w:rPr>
            </w:pPr>
            <w:r w:rsidRPr="00505A38">
              <w:rPr>
                <w:b/>
                <w:sz w:val="24"/>
                <w:szCs w:val="24"/>
              </w:rPr>
              <w:t xml:space="preserve">А. И. Куприн. </w:t>
            </w:r>
            <w:r w:rsidRPr="00505A38">
              <w:rPr>
                <w:sz w:val="24"/>
                <w:szCs w:val="24"/>
              </w:rPr>
              <w:t xml:space="preserve">«Белый пудель»; </w:t>
            </w:r>
            <w:r w:rsidRPr="00505A38">
              <w:rPr>
                <w:b/>
                <w:sz w:val="24"/>
                <w:szCs w:val="24"/>
              </w:rPr>
              <w:t>М. М. Пришвин.</w:t>
            </w:r>
            <w:r w:rsidRPr="00505A38">
              <w:rPr>
                <w:sz w:val="24"/>
                <w:szCs w:val="24"/>
              </w:rPr>
              <w:t xml:space="preserve"> «Кладовая солнца»; </w:t>
            </w:r>
            <w:r w:rsidRPr="00505A38">
              <w:rPr>
                <w:b/>
                <w:sz w:val="24"/>
                <w:szCs w:val="24"/>
              </w:rPr>
              <w:t>К. Г. Паустовский.</w:t>
            </w:r>
            <w:r w:rsidRPr="00505A38">
              <w:rPr>
                <w:sz w:val="24"/>
                <w:szCs w:val="24"/>
              </w:rPr>
              <w:t xml:space="preserve"> </w:t>
            </w:r>
            <w:r w:rsidRPr="00810EFA">
              <w:rPr>
                <w:sz w:val="24"/>
                <w:szCs w:val="24"/>
              </w:rPr>
              <w:t>«Тёплый хлеб», «Заячьи лапы», «Кот-ворюга».</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FEEA05F" w14:textId="77777777" w:rsidR="007C62D1" w:rsidRPr="00810EFA" w:rsidRDefault="007C62D1" w:rsidP="007C62D1">
            <w:pPr>
              <w:ind w:left="72"/>
              <w:jc w:val="center"/>
              <w:rPr>
                <w:sz w:val="24"/>
                <w:szCs w:val="24"/>
              </w:rPr>
            </w:pPr>
            <w:r w:rsidRPr="00810EFA">
              <w:rPr>
                <w:color w:val="000000"/>
                <w:w w:val="97"/>
                <w:sz w:val="24"/>
                <w:szCs w:val="24"/>
              </w:rPr>
              <w:t>4</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08B335A" w14:textId="77777777" w:rsidR="007C62D1" w:rsidRPr="00810EFA"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73DF18B" w14:textId="77777777" w:rsidR="007C62D1" w:rsidRPr="00810EFA" w:rsidRDefault="007C62D1" w:rsidP="007C62D1">
            <w:pPr>
              <w:jc w:val="center"/>
              <w:rPr>
                <w:sz w:val="24"/>
                <w:szCs w:val="24"/>
              </w:rPr>
            </w:pPr>
            <w:r w:rsidRPr="00810EFA">
              <w:rPr>
                <w:sz w:val="24"/>
                <w:szCs w:val="24"/>
              </w:rPr>
              <w:t>4</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E682011" w14:textId="77777777" w:rsidR="007C62D1" w:rsidRPr="00505A38" w:rsidRDefault="007C62D1" w:rsidP="007C62D1">
            <w:pPr>
              <w:jc w:val="center"/>
              <w:rPr>
                <w:sz w:val="24"/>
                <w:szCs w:val="24"/>
              </w:rPr>
            </w:pPr>
            <w:r w:rsidRPr="00810EFA">
              <w:rPr>
                <w:sz w:val="24"/>
                <w:szCs w:val="24"/>
              </w:rPr>
              <w:t>https</w:t>
            </w:r>
            <w:r w:rsidRPr="00505A38">
              <w:rPr>
                <w:sz w:val="24"/>
                <w:szCs w:val="24"/>
              </w:rPr>
              <w:t>://</w:t>
            </w:r>
            <w:r w:rsidRPr="00810EFA">
              <w:rPr>
                <w:sz w:val="24"/>
                <w:szCs w:val="24"/>
              </w:rPr>
              <w:t>marketplace</w:t>
            </w:r>
            <w:r w:rsidRPr="00505A38">
              <w:rPr>
                <w:sz w:val="24"/>
                <w:szCs w:val="24"/>
              </w:rPr>
              <w:t>.</w:t>
            </w:r>
            <w:r w:rsidRPr="00810EFA">
              <w:rPr>
                <w:sz w:val="24"/>
                <w:szCs w:val="24"/>
              </w:rPr>
              <w:t>obr</w:t>
            </w:r>
            <w:r w:rsidRPr="00505A38">
              <w:rPr>
                <w:sz w:val="24"/>
                <w:szCs w:val="24"/>
              </w:rPr>
              <w:t>.</w:t>
            </w:r>
            <w:r w:rsidRPr="00810EFA">
              <w:rPr>
                <w:sz w:val="24"/>
                <w:szCs w:val="24"/>
              </w:rPr>
              <w:t>nd</w:t>
            </w:r>
            <w:r w:rsidRPr="00505A38">
              <w:rPr>
                <w:sz w:val="24"/>
                <w:szCs w:val="24"/>
              </w:rPr>
              <w:t>.</w:t>
            </w:r>
            <w:r w:rsidRPr="00810EFA">
              <w:rPr>
                <w:sz w:val="24"/>
                <w:szCs w:val="24"/>
              </w:rPr>
              <w:t>ru</w:t>
            </w:r>
            <w:r w:rsidRPr="00505A38">
              <w:rPr>
                <w:sz w:val="24"/>
                <w:szCs w:val="24"/>
              </w:rPr>
              <w:t>/</w:t>
            </w:r>
            <w:r w:rsidRPr="00810EFA">
              <w:rPr>
                <w:sz w:val="24"/>
                <w:szCs w:val="24"/>
              </w:rPr>
              <w:t>library</w:t>
            </w:r>
          </w:p>
        </w:tc>
      </w:tr>
      <w:tr w:rsidR="007C62D1" w:rsidRPr="00000D40" w14:paraId="567AC6F8" w14:textId="77777777" w:rsidTr="002F47A0">
        <w:trPr>
          <w:trHeight w:hRule="exact" w:val="421"/>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851132" w14:textId="77777777" w:rsidR="007C62D1" w:rsidRPr="00000D40" w:rsidRDefault="007C62D1" w:rsidP="007C62D1">
            <w:pPr>
              <w:spacing w:before="76"/>
              <w:jc w:val="center"/>
              <w:rPr>
                <w:sz w:val="24"/>
                <w:szCs w:val="24"/>
              </w:rPr>
            </w:pPr>
            <w:r w:rsidRPr="00000D40">
              <w:rPr>
                <w:color w:val="000000"/>
                <w:w w:val="97"/>
                <w:sz w:val="24"/>
                <w:szCs w:val="24"/>
              </w:rPr>
              <w:lastRenderedPageBreak/>
              <w:t>5.6.</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BF18A79" w14:textId="77777777" w:rsidR="007C62D1" w:rsidRPr="00505A38" w:rsidRDefault="007C62D1" w:rsidP="007C62D1">
            <w:pPr>
              <w:spacing w:before="76"/>
              <w:ind w:left="72"/>
              <w:rPr>
                <w:sz w:val="24"/>
                <w:szCs w:val="24"/>
              </w:rPr>
            </w:pPr>
            <w:r w:rsidRPr="00505A38">
              <w:rPr>
                <w:b/>
                <w:color w:val="000000"/>
                <w:w w:val="97"/>
                <w:sz w:val="24"/>
                <w:szCs w:val="24"/>
              </w:rPr>
              <w:t>А. П. Платонов</w:t>
            </w:r>
            <w:r w:rsidRPr="00505A38">
              <w:rPr>
                <w:color w:val="000000"/>
                <w:w w:val="97"/>
                <w:sz w:val="24"/>
                <w:szCs w:val="24"/>
              </w:rPr>
              <w:t xml:space="preserve"> Рассказ «Никита</w:t>
            </w:r>
            <w:r>
              <w:rPr>
                <w:color w:val="000000"/>
                <w:w w:val="97"/>
                <w:sz w:val="24"/>
                <w:szCs w:val="24"/>
              </w:rPr>
              <w:t>»</w:t>
            </w:r>
            <w:r w:rsidRPr="00505A38">
              <w:rPr>
                <w:color w:val="000000"/>
                <w:w w:val="97"/>
                <w:sz w:val="24"/>
                <w:szCs w:val="24"/>
              </w:rPr>
              <w:t>.</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C5A1F99" w14:textId="77777777" w:rsidR="007C62D1" w:rsidRPr="00000D40" w:rsidRDefault="007C62D1" w:rsidP="007C62D1">
            <w:pPr>
              <w:spacing w:before="76"/>
              <w:ind w:left="72"/>
              <w:jc w:val="center"/>
              <w:rPr>
                <w:sz w:val="24"/>
                <w:szCs w:val="24"/>
              </w:rPr>
            </w:pPr>
            <w:r w:rsidRPr="00000D40">
              <w:rPr>
                <w:color w:val="000000"/>
                <w:w w:val="97"/>
                <w:sz w:val="24"/>
                <w:szCs w:val="24"/>
              </w:rPr>
              <w:t>2</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87AE9AD"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E637B6D" w14:textId="77777777" w:rsidR="007C62D1" w:rsidRPr="00AF5BE2" w:rsidRDefault="007C62D1" w:rsidP="007C62D1">
            <w:pPr>
              <w:jc w:val="center"/>
              <w:rPr>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982B586" w14:textId="77777777" w:rsidR="007C62D1" w:rsidRPr="008410CC" w:rsidRDefault="007C62D1" w:rsidP="007C62D1">
            <w:pPr>
              <w:jc w:val="center"/>
              <w:rPr>
                <w:sz w:val="24"/>
                <w:szCs w:val="24"/>
              </w:rPr>
            </w:pPr>
            <w:r w:rsidRPr="008410CC">
              <w:rPr>
                <w:sz w:val="24"/>
                <w:szCs w:val="24"/>
              </w:rPr>
              <w:t>https://marketplace.obr.nd.ru/library</w:t>
            </w:r>
          </w:p>
        </w:tc>
      </w:tr>
      <w:tr w:rsidR="007C62D1" w:rsidRPr="00154C0E" w14:paraId="23D50B40"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300A82" w14:textId="77777777" w:rsidR="007C62D1" w:rsidRPr="00154C0E" w:rsidRDefault="007C62D1" w:rsidP="007C62D1">
            <w:pPr>
              <w:spacing w:before="76"/>
              <w:jc w:val="center"/>
              <w:rPr>
                <w:b/>
                <w:sz w:val="24"/>
                <w:szCs w:val="24"/>
              </w:rPr>
            </w:pPr>
            <w:r w:rsidRPr="00154C0E">
              <w:rPr>
                <w:b/>
                <w:color w:val="000000"/>
                <w:w w:val="97"/>
                <w:sz w:val="24"/>
                <w:szCs w:val="24"/>
              </w:rPr>
              <w:t>5.7.</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1100514" w14:textId="77777777" w:rsidR="007C62D1" w:rsidRPr="00154C0E" w:rsidRDefault="007C62D1" w:rsidP="007C62D1">
            <w:pPr>
              <w:ind w:left="72"/>
              <w:rPr>
                <w:b/>
                <w:sz w:val="24"/>
                <w:szCs w:val="24"/>
              </w:rPr>
            </w:pPr>
            <w:r w:rsidRPr="00154C0E">
              <w:rPr>
                <w:b/>
                <w:color w:val="000000"/>
                <w:w w:val="97"/>
                <w:sz w:val="24"/>
                <w:szCs w:val="24"/>
              </w:rPr>
              <w:t>Развитие речи</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E9FA0AA" w14:textId="77777777" w:rsidR="007C62D1" w:rsidRPr="00154C0E" w:rsidRDefault="007C62D1" w:rsidP="007C62D1">
            <w:pPr>
              <w:spacing w:before="76"/>
              <w:ind w:left="72"/>
              <w:jc w:val="center"/>
              <w:rPr>
                <w:b/>
                <w:sz w:val="24"/>
                <w:szCs w:val="24"/>
              </w:rPr>
            </w:pPr>
            <w:r w:rsidRPr="00154C0E">
              <w:rPr>
                <w:b/>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CE36FC6" w14:textId="77777777" w:rsidR="007C62D1" w:rsidRPr="00AF5BE2" w:rsidRDefault="007C62D1" w:rsidP="007C62D1">
            <w:pPr>
              <w:jc w:val="center"/>
              <w:rPr>
                <w:b/>
                <w:sz w:val="24"/>
                <w:szCs w:val="24"/>
              </w:rPr>
            </w:pPr>
            <w:r w:rsidRPr="00AF5BE2">
              <w:rPr>
                <w:b/>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C43ECDA" w14:textId="77777777" w:rsidR="007C62D1" w:rsidRPr="00AF5BE2" w:rsidRDefault="007C62D1" w:rsidP="007C62D1">
            <w:pPr>
              <w:jc w:val="center"/>
              <w:rPr>
                <w:b/>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4E22C93" w14:textId="77777777" w:rsidR="007C62D1" w:rsidRPr="008410CC" w:rsidRDefault="007C62D1" w:rsidP="007C62D1">
            <w:pPr>
              <w:jc w:val="center"/>
              <w:rPr>
                <w:sz w:val="24"/>
                <w:szCs w:val="24"/>
              </w:rPr>
            </w:pPr>
            <w:r w:rsidRPr="008410CC">
              <w:rPr>
                <w:sz w:val="24"/>
                <w:szCs w:val="24"/>
              </w:rPr>
              <w:t>https://marketplace.obr.nd.ru/library</w:t>
            </w:r>
          </w:p>
        </w:tc>
      </w:tr>
      <w:tr w:rsidR="007C62D1" w:rsidRPr="005C73B0" w14:paraId="66E6C836"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1D55DD" w14:textId="77777777" w:rsidR="007C62D1" w:rsidRPr="00000D40" w:rsidRDefault="007C62D1" w:rsidP="007C62D1">
            <w:pPr>
              <w:spacing w:before="76"/>
              <w:jc w:val="center"/>
              <w:rPr>
                <w:sz w:val="24"/>
                <w:szCs w:val="24"/>
              </w:rPr>
            </w:pPr>
            <w:r w:rsidRPr="00000D40">
              <w:rPr>
                <w:color w:val="000000"/>
                <w:w w:val="97"/>
                <w:sz w:val="24"/>
                <w:szCs w:val="24"/>
              </w:rPr>
              <w:t>5.8.</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373E14A" w14:textId="77777777" w:rsidR="007C62D1" w:rsidRPr="00505A38" w:rsidRDefault="007C62D1" w:rsidP="007C62D1">
            <w:pPr>
              <w:ind w:left="72"/>
              <w:rPr>
                <w:sz w:val="24"/>
                <w:szCs w:val="24"/>
              </w:rPr>
            </w:pPr>
            <w:r w:rsidRPr="00505A38">
              <w:rPr>
                <w:b/>
                <w:color w:val="000000"/>
                <w:w w:val="97"/>
                <w:sz w:val="24"/>
                <w:szCs w:val="24"/>
              </w:rPr>
              <w:t xml:space="preserve">В. П. Астафьев. </w:t>
            </w:r>
            <w:r w:rsidRPr="00505A38">
              <w:rPr>
                <w:color w:val="000000"/>
                <w:w w:val="97"/>
                <w:sz w:val="24"/>
                <w:szCs w:val="24"/>
              </w:rPr>
              <w:t>Рассказ «Васюткино озеро»</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F96C433" w14:textId="77777777" w:rsidR="007C62D1" w:rsidRPr="00000D40" w:rsidRDefault="007C62D1" w:rsidP="007C62D1">
            <w:pPr>
              <w:spacing w:before="76"/>
              <w:ind w:left="72"/>
              <w:jc w:val="center"/>
              <w:rPr>
                <w:sz w:val="24"/>
                <w:szCs w:val="24"/>
              </w:rPr>
            </w:pPr>
            <w:r w:rsidRPr="00000D40">
              <w:rPr>
                <w:color w:val="000000"/>
                <w:w w:val="97"/>
                <w:sz w:val="24"/>
                <w:szCs w:val="24"/>
              </w:rPr>
              <w:t>2</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5F1BD16"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5EF9F7A" w14:textId="77777777" w:rsidR="007C62D1" w:rsidRPr="00AF5BE2" w:rsidRDefault="007C62D1" w:rsidP="007C62D1">
            <w:pPr>
              <w:jc w:val="center"/>
              <w:rPr>
                <w:sz w:val="24"/>
                <w:szCs w:val="24"/>
              </w:rPr>
            </w:pPr>
            <w:r w:rsidRPr="00AF5BE2">
              <w:rPr>
                <w:sz w:val="24"/>
                <w:szCs w:val="24"/>
              </w:rPr>
              <w:t>2</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4C5E4C8"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marketplace</w:t>
            </w:r>
            <w:r w:rsidRPr="00505A38">
              <w:rPr>
                <w:sz w:val="24"/>
                <w:szCs w:val="24"/>
              </w:rPr>
              <w:t>.</w:t>
            </w:r>
            <w:r w:rsidRPr="008410CC">
              <w:rPr>
                <w:sz w:val="24"/>
                <w:szCs w:val="24"/>
              </w:rPr>
              <w:t>obr</w:t>
            </w:r>
            <w:r w:rsidRPr="00505A38">
              <w:rPr>
                <w:sz w:val="24"/>
                <w:szCs w:val="24"/>
              </w:rPr>
              <w:t>.</w:t>
            </w:r>
            <w:r w:rsidRPr="008410CC">
              <w:rPr>
                <w:sz w:val="24"/>
                <w:szCs w:val="24"/>
              </w:rPr>
              <w:t>nd</w:t>
            </w:r>
            <w:r w:rsidRPr="00505A38">
              <w:rPr>
                <w:sz w:val="24"/>
                <w:szCs w:val="24"/>
              </w:rPr>
              <w:t>.</w:t>
            </w:r>
            <w:r w:rsidRPr="008410CC">
              <w:rPr>
                <w:sz w:val="24"/>
                <w:szCs w:val="24"/>
              </w:rPr>
              <w:t>ru</w:t>
            </w:r>
            <w:r w:rsidRPr="00505A38">
              <w:rPr>
                <w:sz w:val="24"/>
                <w:szCs w:val="24"/>
              </w:rPr>
              <w:t>/</w:t>
            </w:r>
            <w:r w:rsidRPr="008410CC">
              <w:rPr>
                <w:sz w:val="24"/>
                <w:szCs w:val="24"/>
              </w:rPr>
              <w:t>library</w:t>
            </w:r>
          </w:p>
        </w:tc>
      </w:tr>
      <w:tr w:rsidR="007C62D1" w:rsidRPr="00154C0E" w14:paraId="6CF27877"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9BADB0" w14:textId="77777777" w:rsidR="007C62D1" w:rsidRPr="00154C0E" w:rsidRDefault="007C62D1" w:rsidP="007C62D1">
            <w:pPr>
              <w:spacing w:before="78"/>
              <w:jc w:val="center"/>
              <w:rPr>
                <w:b/>
                <w:sz w:val="24"/>
                <w:szCs w:val="24"/>
              </w:rPr>
            </w:pPr>
            <w:r w:rsidRPr="00154C0E">
              <w:rPr>
                <w:b/>
                <w:color w:val="000000"/>
                <w:w w:val="97"/>
                <w:sz w:val="24"/>
                <w:szCs w:val="24"/>
              </w:rPr>
              <w:t>5.9.</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630C41" w14:textId="77777777" w:rsidR="007C62D1" w:rsidRPr="00154C0E" w:rsidRDefault="007C62D1" w:rsidP="007C62D1">
            <w:pPr>
              <w:ind w:left="72"/>
              <w:rPr>
                <w:b/>
                <w:sz w:val="24"/>
                <w:szCs w:val="24"/>
              </w:rPr>
            </w:pPr>
            <w:r w:rsidRPr="00154C0E">
              <w:rPr>
                <w:b/>
                <w:color w:val="000000"/>
                <w:w w:val="97"/>
                <w:sz w:val="24"/>
                <w:szCs w:val="24"/>
              </w:rPr>
              <w:t>Развитие речи</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3DA1937" w14:textId="77777777" w:rsidR="007C62D1" w:rsidRPr="00154C0E" w:rsidRDefault="007C62D1" w:rsidP="007C62D1">
            <w:pPr>
              <w:spacing w:before="78"/>
              <w:ind w:left="72"/>
              <w:jc w:val="center"/>
              <w:rPr>
                <w:b/>
                <w:sz w:val="24"/>
                <w:szCs w:val="24"/>
              </w:rPr>
            </w:pPr>
            <w:r w:rsidRPr="00154C0E">
              <w:rPr>
                <w:b/>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10639B6" w14:textId="77777777" w:rsidR="007C62D1" w:rsidRPr="00AF5BE2" w:rsidRDefault="007C62D1" w:rsidP="007C62D1">
            <w:pPr>
              <w:jc w:val="center"/>
              <w:rPr>
                <w:b/>
                <w:sz w:val="24"/>
                <w:szCs w:val="24"/>
              </w:rPr>
            </w:pPr>
            <w:r w:rsidRPr="00AF5BE2">
              <w:rPr>
                <w:b/>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6E0AFCB" w14:textId="77777777" w:rsidR="007C62D1" w:rsidRPr="00AF5BE2" w:rsidRDefault="007C62D1" w:rsidP="007C62D1">
            <w:pPr>
              <w:jc w:val="center"/>
              <w:rPr>
                <w:b/>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4C4CCD2" w14:textId="77777777" w:rsidR="007C62D1" w:rsidRPr="008410CC" w:rsidRDefault="007C62D1" w:rsidP="007C62D1">
            <w:pPr>
              <w:jc w:val="center"/>
              <w:rPr>
                <w:sz w:val="24"/>
                <w:szCs w:val="24"/>
              </w:rPr>
            </w:pPr>
            <w:r w:rsidRPr="008410CC">
              <w:rPr>
                <w:sz w:val="24"/>
                <w:szCs w:val="24"/>
              </w:rPr>
              <w:t>https://marketplace.obr.nd.ru/library</w:t>
            </w:r>
          </w:p>
        </w:tc>
      </w:tr>
      <w:tr w:rsidR="007C62D1" w:rsidRPr="00154C0E" w14:paraId="1BE39790" w14:textId="77777777" w:rsidTr="002F47A0">
        <w:trPr>
          <w:trHeight w:hRule="exact" w:val="346"/>
        </w:trPr>
        <w:tc>
          <w:tcPr>
            <w:tcW w:w="604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D0467D1" w14:textId="77777777" w:rsidR="007C62D1" w:rsidRPr="00154C0E" w:rsidRDefault="007C62D1" w:rsidP="007C62D1">
            <w:pPr>
              <w:ind w:left="72"/>
              <w:rPr>
                <w:b/>
                <w:sz w:val="24"/>
                <w:szCs w:val="24"/>
              </w:rPr>
            </w:pPr>
            <w:r w:rsidRPr="00154C0E">
              <w:rPr>
                <w:b/>
                <w:color w:val="000000"/>
                <w:w w:val="97"/>
                <w:sz w:val="24"/>
                <w:szCs w:val="24"/>
              </w:rPr>
              <w:t>Итого по разделу</w:t>
            </w:r>
          </w:p>
        </w:tc>
        <w:tc>
          <w:tcPr>
            <w:tcW w:w="67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D0F76B3" w14:textId="77777777" w:rsidR="007C62D1" w:rsidRPr="00154C0E" w:rsidRDefault="007C62D1" w:rsidP="007C62D1">
            <w:pPr>
              <w:spacing w:before="78"/>
              <w:ind w:left="72"/>
              <w:jc w:val="center"/>
              <w:rPr>
                <w:b/>
                <w:sz w:val="24"/>
                <w:szCs w:val="24"/>
              </w:rPr>
            </w:pPr>
            <w:r w:rsidRPr="00154C0E">
              <w:rPr>
                <w:b/>
                <w:color w:val="000000"/>
                <w:w w:val="97"/>
                <w:sz w:val="24"/>
                <w:szCs w:val="24"/>
              </w:rPr>
              <w:t>19</w:t>
            </w:r>
          </w:p>
        </w:tc>
        <w:tc>
          <w:tcPr>
            <w:tcW w:w="378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5496639" w14:textId="77777777" w:rsidR="007C62D1" w:rsidRPr="003D6017" w:rsidRDefault="007C62D1" w:rsidP="007C62D1">
            <w:pPr>
              <w:jc w:val="center"/>
              <w:rPr>
                <w:b/>
                <w:sz w:val="24"/>
                <w:szCs w:val="24"/>
              </w:rPr>
            </w:pPr>
          </w:p>
        </w:tc>
      </w:tr>
      <w:tr w:rsidR="007C62D1" w:rsidRPr="005C73B0" w14:paraId="25520EA8" w14:textId="77777777" w:rsidTr="002F47A0">
        <w:trPr>
          <w:trHeight w:hRule="exact" w:val="346"/>
        </w:trPr>
        <w:tc>
          <w:tcPr>
            <w:tcW w:w="10507"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053A36B9" w14:textId="77777777" w:rsidR="007C62D1" w:rsidRPr="00505A38" w:rsidRDefault="007C62D1" w:rsidP="007C62D1">
            <w:pPr>
              <w:ind w:left="72"/>
              <w:jc w:val="center"/>
              <w:rPr>
                <w:sz w:val="24"/>
                <w:szCs w:val="24"/>
              </w:rPr>
            </w:pPr>
            <w:r w:rsidRPr="00505A38">
              <w:rPr>
                <w:color w:val="000000"/>
                <w:w w:val="97"/>
                <w:sz w:val="24"/>
                <w:szCs w:val="24"/>
              </w:rPr>
              <w:t xml:space="preserve">Раздел 6. </w:t>
            </w:r>
            <w:r w:rsidRPr="00505A38">
              <w:rPr>
                <w:b/>
                <w:color w:val="000000"/>
                <w:w w:val="97"/>
                <w:sz w:val="24"/>
                <w:szCs w:val="24"/>
              </w:rPr>
              <w:t xml:space="preserve">Литература </w:t>
            </w:r>
            <w:r w:rsidRPr="003D6017">
              <w:rPr>
                <w:b/>
                <w:color w:val="000000"/>
                <w:w w:val="97"/>
                <w:sz w:val="24"/>
                <w:szCs w:val="24"/>
              </w:rPr>
              <w:t>XX</w:t>
            </w:r>
            <w:r w:rsidRPr="00505A38">
              <w:rPr>
                <w:b/>
                <w:color w:val="000000"/>
                <w:w w:val="97"/>
                <w:sz w:val="24"/>
                <w:szCs w:val="24"/>
              </w:rPr>
              <w:t>—</w:t>
            </w:r>
            <w:r w:rsidRPr="003D6017">
              <w:rPr>
                <w:b/>
                <w:color w:val="000000"/>
                <w:w w:val="97"/>
                <w:sz w:val="24"/>
                <w:szCs w:val="24"/>
              </w:rPr>
              <w:t>XXI</w:t>
            </w:r>
            <w:r w:rsidRPr="00505A38">
              <w:rPr>
                <w:b/>
                <w:color w:val="000000"/>
                <w:w w:val="97"/>
                <w:sz w:val="24"/>
                <w:szCs w:val="24"/>
              </w:rPr>
              <w:t xml:space="preserve"> веков</w:t>
            </w:r>
          </w:p>
        </w:tc>
      </w:tr>
      <w:tr w:rsidR="007C62D1" w:rsidRPr="005C73B0" w14:paraId="195A8F24" w14:textId="77777777" w:rsidTr="002F47A0">
        <w:trPr>
          <w:trHeight w:hRule="exact" w:val="679"/>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8090664" w14:textId="77777777" w:rsidR="007C62D1" w:rsidRPr="00000D40" w:rsidRDefault="007C62D1" w:rsidP="007C62D1">
            <w:pPr>
              <w:spacing w:before="78"/>
              <w:jc w:val="center"/>
              <w:rPr>
                <w:sz w:val="24"/>
                <w:szCs w:val="24"/>
              </w:rPr>
            </w:pPr>
            <w:r w:rsidRPr="00000D40">
              <w:rPr>
                <w:color w:val="000000"/>
                <w:w w:val="97"/>
                <w:sz w:val="24"/>
                <w:szCs w:val="24"/>
              </w:rPr>
              <w:t>6.1.</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470F7B" w14:textId="77777777" w:rsidR="007C62D1" w:rsidRPr="00505A38" w:rsidRDefault="007C62D1" w:rsidP="007C62D1">
            <w:pPr>
              <w:ind w:left="57" w:right="170"/>
              <w:rPr>
                <w:b/>
                <w:color w:val="000000"/>
                <w:w w:val="97"/>
                <w:sz w:val="24"/>
                <w:szCs w:val="24"/>
              </w:rPr>
            </w:pPr>
            <w:r w:rsidRPr="00505A38">
              <w:rPr>
                <w:b/>
                <w:color w:val="000000"/>
                <w:w w:val="97"/>
                <w:sz w:val="24"/>
                <w:szCs w:val="24"/>
              </w:rPr>
              <w:t>Произведения отечественной прозы на тему «Человек на войне».</w:t>
            </w:r>
          </w:p>
          <w:p w14:paraId="5A29C3C3" w14:textId="77777777" w:rsidR="007C62D1" w:rsidRPr="00154C0E" w:rsidRDefault="007C62D1" w:rsidP="007C62D1">
            <w:pPr>
              <w:ind w:left="57" w:right="170"/>
              <w:rPr>
                <w:sz w:val="24"/>
                <w:szCs w:val="24"/>
              </w:rPr>
            </w:pPr>
            <w:r w:rsidRPr="00505A38">
              <w:rPr>
                <w:b/>
                <w:color w:val="000000"/>
                <w:w w:val="97"/>
                <w:sz w:val="24"/>
                <w:szCs w:val="24"/>
              </w:rPr>
              <w:t xml:space="preserve">Л. А. Кассиль. </w:t>
            </w:r>
            <w:r w:rsidRPr="00505A38">
              <w:rPr>
                <w:color w:val="000000"/>
                <w:w w:val="97"/>
                <w:sz w:val="24"/>
                <w:szCs w:val="24"/>
              </w:rPr>
              <w:t>«</w:t>
            </w:r>
            <w:r>
              <w:rPr>
                <w:color w:val="000000"/>
                <w:w w:val="97"/>
                <w:sz w:val="24"/>
                <w:szCs w:val="24"/>
              </w:rPr>
              <w:t>Сын полка</w:t>
            </w:r>
            <w:r w:rsidRPr="00505A38">
              <w:rPr>
                <w:color w:val="000000"/>
                <w:w w:val="97"/>
                <w:sz w:val="24"/>
                <w:szCs w:val="24"/>
              </w:rPr>
              <w:t xml:space="preserve">»; Ю. Я. Яковлев. </w:t>
            </w:r>
            <w:r w:rsidRPr="00154C0E">
              <w:rPr>
                <w:color w:val="000000"/>
                <w:w w:val="97"/>
                <w:sz w:val="24"/>
                <w:szCs w:val="24"/>
              </w:rPr>
              <w:t>«Девочки с Васильевского острова»</w:t>
            </w:r>
            <w:r>
              <w:rPr>
                <w:color w:val="000000"/>
                <w:w w:val="97"/>
                <w:sz w:val="24"/>
                <w:szCs w:val="24"/>
              </w:rPr>
              <w:t>.</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F480734" w14:textId="77777777" w:rsidR="007C62D1" w:rsidRPr="00000D40" w:rsidRDefault="007C62D1" w:rsidP="007C62D1">
            <w:pPr>
              <w:spacing w:before="78"/>
              <w:ind w:left="72"/>
              <w:jc w:val="center"/>
              <w:rPr>
                <w:sz w:val="24"/>
                <w:szCs w:val="24"/>
              </w:rPr>
            </w:pPr>
            <w:r w:rsidRPr="00000D40">
              <w:rPr>
                <w:color w:val="000000"/>
                <w:w w:val="97"/>
                <w:sz w:val="24"/>
                <w:szCs w:val="24"/>
              </w:rPr>
              <w:t>3</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94916ED"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4017569" w14:textId="77777777" w:rsidR="007C62D1" w:rsidRPr="00AF5BE2" w:rsidRDefault="007C62D1" w:rsidP="007C62D1">
            <w:pPr>
              <w:jc w:val="center"/>
              <w:rPr>
                <w:sz w:val="24"/>
                <w:szCs w:val="24"/>
              </w:rPr>
            </w:pPr>
            <w:r w:rsidRPr="00AF5BE2">
              <w:rPr>
                <w:sz w:val="24"/>
                <w:szCs w:val="24"/>
              </w:rPr>
              <w:t>3</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7022BE4"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marketplace</w:t>
            </w:r>
            <w:r w:rsidRPr="00505A38">
              <w:rPr>
                <w:sz w:val="24"/>
                <w:szCs w:val="24"/>
              </w:rPr>
              <w:t>.</w:t>
            </w:r>
            <w:r w:rsidRPr="008410CC">
              <w:rPr>
                <w:sz w:val="24"/>
                <w:szCs w:val="24"/>
              </w:rPr>
              <w:t>obr</w:t>
            </w:r>
            <w:r w:rsidRPr="00505A38">
              <w:rPr>
                <w:sz w:val="24"/>
                <w:szCs w:val="24"/>
              </w:rPr>
              <w:t>.</w:t>
            </w:r>
            <w:r w:rsidRPr="008410CC">
              <w:rPr>
                <w:sz w:val="24"/>
                <w:szCs w:val="24"/>
              </w:rPr>
              <w:t>nd</w:t>
            </w:r>
            <w:r w:rsidRPr="00505A38">
              <w:rPr>
                <w:sz w:val="24"/>
                <w:szCs w:val="24"/>
              </w:rPr>
              <w:t>.</w:t>
            </w:r>
            <w:r w:rsidRPr="008410CC">
              <w:rPr>
                <w:sz w:val="24"/>
                <w:szCs w:val="24"/>
              </w:rPr>
              <w:t>ru</w:t>
            </w:r>
            <w:r w:rsidRPr="00505A38">
              <w:rPr>
                <w:sz w:val="24"/>
                <w:szCs w:val="24"/>
              </w:rPr>
              <w:t>/</w:t>
            </w:r>
            <w:r w:rsidRPr="008410CC">
              <w:rPr>
                <w:sz w:val="24"/>
                <w:szCs w:val="24"/>
              </w:rPr>
              <w:t>library</w:t>
            </w:r>
          </w:p>
        </w:tc>
      </w:tr>
      <w:tr w:rsidR="007C62D1" w:rsidRPr="005C73B0" w14:paraId="489A4A81"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2320C3A" w14:textId="77777777" w:rsidR="007C62D1" w:rsidRPr="00000D40" w:rsidRDefault="007C62D1" w:rsidP="007C62D1">
            <w:pPr>
              <w:jc w:val="center"/>
              <w:rPr>
                <w:sz w:val="24"/>
                <w:szCs w:val="24"/>
              </w:rPr>
            </w:pPr>
            <w:r w:rsidRPr="00000D40">
              <w:rPr>
                <w:color w:val="000000"/>
                <w:w w:val="97"/>
                <w:sz w:val="24"/>
                <w:szCs w:val="24"/>
              </w:rPr>
              <w:t>6.2.</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150BF719" w14:textId="77777777" w:rsidR="007C62D1" w:rsidRPr="00000D40" w:rsidRDefault="007C62D1" w:rsidP="007C62D1">
            <w:pPr>
              <w:ind w:left="72"/>
              <w:rPr>
                <w:sz w:val="24"/>
                <w:szCs w:val="24"/>
              </w:rPr>
            </w:pPr>
            <w:r w:rsidRPr="00000D40">
              <w:rPr>
                <w:color w:val="000000"/>
                <w:w w:val="97"/>
                <w:sz w:val="24"/>
                <w:szCs w:val="24"/>
              </w:rPr>
              <w:t>Внеклассное чтение</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7132E63" w14:textId="77777777" w:rsidR="007C62D1" w:rsidRPr="00000D40" w:rsidRDefault="007C62D1" w:rsidP="007C62D1">
            <w:pPr>
              <w:spacing w:before="76"/>
              <w:ind w:left="72"/>
              <w:jc w:val="center"/>
              <w:rPr>
                <w:sz w:val="24"/>
                <w:szCs w:val="24"/>
              </w:rPr>
            </w:pPr>
            <w:r w:rsidRPr="00000D40">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5E73734"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23D71F4" w14:textId="77777777" w:rsidR="007C62D1" w:rsidRPr="00AF5BE2" w:rsidRDefault="007C62D1" w:rsidP="007C62D1">
            <w:pPr>
              <w:jc w:val="center"/>
              <w:rPr>
                <w:sz w:val="24"/>
                <w:szCs w:val="24"/>
              </w:rPr>
            </w:pPr>
            <w:r w:rsidRPr="00AF5BE2">
              <w:rPr>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49499F"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marketplace</w:t>
            </w:r>
            <w:r w:rsidRPr="00505A38">
              <w:rPr>
                <w:sz w:val="24"/>
                <w:szCs w:val="24"/>
              </w:rPr>
              <w:t>.</w:t>
            </w:r>
            <w:r w:rsidRPr="008410CC">
              <w:rPr>
                <w:sz w:val="24"/>
                <w:szCs w:val="24"/>
              </w:rPr>
              <w:t>obr</w:t>
            </w:r>
            <w:r w:rsidRPr="00505A38">
              <w:rPr>
                <w:sz w:val="24"/>
                <w:szCs w:val="24"/>
              </w:rPr>
              <w:t>.</w:t>
            </w:r>
            <w:r w:rsidRPr="008410CC">
              <w:rPr>
                <w:sz w:val="24"/>
                <w:szCs w:val="24"/>
              </w:rPr>
              <w:t>nd</w:t>
            </w:r>
            <w:r w:rsidRPr="00505A38">
              <w:rPr>
                <w:sz w:val="24"/>
                <w:szCs w:val="24"/>
              </w:rPr>
              <w:t>.</w:t>
            </w:r>
            <w:r w:rsidRPr="008410CC">
              <w:rPr>
                <w:sz w:val="24"/>
                <w:szCs w:val="24"/>
              </w:rPr>
              <w:t>ru</w:t>
            </w:r>
            <w:r w:rsidRPr="00505A38">
              <w:rPr>
                <w:sz w:val="24"/>
                <w:szCs w:val="24"/>
              </w:rPr>
              <w:t>/</w:t>
            </w:r>
            <w:r w:rsidRPr="008410CC">
              <w:rPr>
                <w:sz w:val="24"/>
                <w:szCs w:val="24"/>
              </w:rPr>
              <w:t>library</w:t>
            </w:r>
          </w:p>
        </w:tc>
      </w:tr>
      <w:tr w:rsidR="007C62D1" w:rsidRPr="005C73B0" w14:paraId="4B02E0DC" w14:textId="77777777" w:rsidTr="002F47A0">
        <w:trPr>
          <w:trHeight w:hRule="exact" w:val="113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229065C" w14:textId="77777777" w:rsidR="007C62D1" w:rsidRPr="00810EFA" w:rsidRDefault="007C62D1" w:rsidP="007C62D1">
            <w:pPr>
              <w:spacing w:before="76"/>
              <w:jc w:val="center"/>
              <w:rPr>
                <w:sz w:val="24"/>
                <w:szCs w:val="24"/>
              </w:rPr>
            </w:pPr>
            <w:r w:rsidRPr="00810EFA">
              <w:rPr>
                <w:color w:val="000000"/>
                <w:w w:val="97"/>
                <w:sz w:val="24"/>
                <w:szCs w:val="24"/>
              </w:rPr>
              <w:t>6.3.</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E5ECE8" w14:textId="77777777" w:rsidR="007C62D1" w:rsidRPr="00505A38" w:rsidRDefault="007C62D1" w:rsidP="007C62D1">
            <w:pPr>
              <w:ind w:left="72"/>
              <w:rPr>
                <w:color w:val="000000"/>
                <w:w w:val="97"/>
                <w:sz w:val="24"/>
                <w:szCs w:val="24"/>
              </w:rPr>
            </w:pPr>
            <w:r w:rsidRPr="00505A38">
              <w:rPr>
                <w:b/>
                <w:color w:val="000000"/>
                <w:w w:val="97"/>
                <w:sz w:val="24"/>
                <w:szCs w:val="24"/>
              </w:rPr>
              <w:t xml:space="preserve">Произведения отечественных писателей </w:t>
            </w:r>
            <w:r w:rsidRPr="00810EFA">
              <w:rPr>
                <w:b/>
                <w:color w:val="000000"/>
                <w:w w:val="97"/>
                <w:sz w:val="24"/>
                <w:szCs w:val="24"/>
              </w:rPr>
              <w:t>XIX</w:t>
            </w:r>
            <w:r w:rsidRPr="00505A38">
              <w:rPr>
                <w:b/>
                <w:color w:val="000000"/>
                <w:w w:val="97"/>
                <w:sz w:val="24"/>
                <w:szCs w:val="24"/>
              </w:rPr>
              <w:t>–</w:t>
            </w:r>
            <w:r w:rsidRPr="00810EFA">
              <w:rPr>
                <w:b/>
                <w:color w:val="000000"/>
                <w:w w:val="97"/>
                <w:sz w:val="24"/>
                <w:szCs w:val="24"/>
              </w:rPr>
              <w:t>XXI</w:t>
            </w:r>
            <w:r w:rsidRPr="00505A38">
              <w:rPr>
                <w:b/>
                <w:color w:val="000000"/>
                <w:w w:val="97"/>
                <w:sz w:val="24"/>
                <w:szCs w:val="24"/>
              </w:rPr>
              <w:t xml:space="preserve"> веков на тему детства</w:t>
            </w:r>
            <w:r w:rsidRPr="00505A38">
              <w:rPr>
                <w:color w:val="000000"/>
                <w:w w:val="97"/>
                <w:sz w:val="24"/>
                <w:szCs w:val="24"/>
              </w:rPr>
              <w:t xml:space="preserve"> </w:t>
            </w:r>
          </w:p>
          <w:p w14:paraId="41BE794A" w14:textId="77777777" w:rsidR="007C62D1" w:rsidRPr="00862949" w:rsidRDefault="007C62D1" w:rsidP="007C62D1">
            <w:pPr>
              <w:ind w:left="72"/>
              <w:rPr>
                <w:sz w:val="24"/>
                <w:szCs w:val="24"/>
              </w:rPr>
            </w:pPr>
            <w:r w:rsidRPr="00505A38">
              <w:rPr>
                <w:b/>
                <w:color w:val="000000"/>
                <w:w w:val="97"/>
                <w:sz w:val="24"/>
                <w:szCs w:val="24"/>
              </w:rPr>
              <w:t>Ю. Я. Яковлев</w:t>
            </w:r>
            <w:r w:rsidRPr="00505A38">
              <w:rPr>
                <w:color w:val="000000"/>
                <w:w w:val="97"/>
                <w:sz w:val="24"/>
                <w:szCs w:val="24"/>
              </w:rPr>
              <w:t xml:space="preserve"> </w:t>
            </w:r>
            <w:r w:rsidRPr="00810EFA">
              <w:rPr>
                <w:color w:val="000000"/>
                <w:w w:val="97"/>
                <w:sz w:val="24"/>
                <w:szCs w:val="24"/>
              </w:rPr>
              <w:t>«Забор с голубым глазом».</w:t>
            </w:r>
            <w:r w:rsidRPr="00505A38">
              <w:rPr>
                <w:color w:val="000000"/>
                <w:w w:val="97"/>
                <w:sz w:val="24"/>
                <w:szCs w:val="24"/>
              </w:rPr>
              <w:t xml:space="preserve"> </w:t>
            </w:r>
            <w:r w:rsidRPr="00505A38">
              <w:rPr>
                <w:b/>
                <w:color w:val="000000"/>
                <w:w w:val="97"/>
                <w:sz w:val="24"/>
                <w:szCs w:val="24"/>
              </w:rPr>
              <w:t xml:space="preserve">С. Я. Маршак. </w:t>
            </w:r>
            <w:r w:rsidRPr="00505A38">
              <w:rPr>
                <w:color w:val="000000"/>
                <w:w w:val="97"/>
                <w:sz w:val="24"/>
                <w:szCs w:val="24"/>
              </w:rPr>
              <w:t>«Двенадцать месяцев»</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33FF322" w14:textId="77777777" w:rsidR="007C62D1" w:rsidRPr="00810EFA" w:rsidRDefault="007C62D1" w:rsidP="007C62D1">
            <w:pPr>
              <w:spacing w:before="76"/>
              <w:ind w:left="72"/>
              <w:jc w:val="center"/>
              <w:rPr>
                <w:sz w:val="24"/>
                <w:szCs w:val="24"/>
              </w:rPr>
            </w:pPr>
            <w:r w:rsidRPr="00810EFA">
              <w:rPr>
                <w:color w:val="000000"/>
                <w:w w:val="97"/>
                <w:sz w:val="24"/>
                <w:szCs w:val="24"/>
              </w:rPr>
              <w:t>3</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75F44BC" w14:textId="77777777" w:rsidR="007C62D1" w:rsidRPr="00810EFA"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CDC8A8E" w14:textId="77777777" w:rsidR="007C62D1" w:rsidRPr="00810EFA" w:rsidRDefault="007C62D1" w:rsidP="007C62D1">
            <w:pPr>
              <w:jc w:val="center"/>
              <w:rPr>
                <w:sz w:val="24"/>
                <w:szCs w:val="24"/>
              </w:rPr>
            </w:pPr>
            <w:r w:rsidRPr="00810EFA">
              <w:rPr>
                <w:sz w:val="24"/>
                <w:szCs w:val="24"/>
              </w:rPr>
              <w:t>3</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3BC5482" w14:textId="77777777" w:rsidR="007C62D1" w:rsidRPr="00505A38" w:rsidRDefault="007C62D1" w:rsidP="007C62D1">
            <w:pPr>
              <w:jc w:val="center"/>
              <w:rPr>
                <w:sz w:val="24"/>
                <w:szCs w:val="24"/>
              </w:rPr>
            </w:pPr>
            <w:r w:rsidRPr="00810EFA">
              <w:rPr>
                <w:sz w:val="24"/>
                <w:szCs w:val="24"/>
              </w:rPr>
              <w:t>https</w:t>
            </w:r>
            <w:r w:rsidRPr="00505A38">
              <w:rPr>
                <w:sz w:val="24"/>
                <w:szCs w:val="24"/>
              </w:rPr>
              <w:t>://</w:t>
            </w:r>
            <w:r w:rsidRPr="00810EFA">
              <w:rPr>
                <w:sz w:val="24"/>
                <w:szCs w:val="24"/>
              </w:rPr>
              <w:t>marketplace</w:t>
            </w:r>
            <w:r w:rsidRPr="00505A38">
              <w:rPr>
                <w:sz w:val="24"/>
                <w:szCs w:val="24"/>
              </w:rPr>
              <w:t>.</w:t>
            </w:r>
            <w:r w:rsidRPr="00810EFA">
              <w:rPr>
                <w:sz w:val="24"/>
                <w:szCs w:val="24"/>
              </w:rPr>
              <w:t>obr</w:t>
            </w:r>
            <w:r w:rsidRPr="00505A38">
              <w:rPr>
                <w:sz w:val="24"/>
                <w:szCs w:val="24"/>
              </w:rPr>
              <w:t>.</w:t>
            </w:r>
            <w:r w:rsidRPr="00810EFA">
              <w:rPr>
                <w:sz w:val="24"/>
                <w:szCs w:val="24"/>
              </w:rPr>
              <w:t>nd</w:t>
            </w:r>
            <w:r w:rsidRPr="00505A38">
              <w:rPr>
                <w:sz w:val="24"/>
                <w:szCs w:val="24"/>
              </w:rPr>
              <w:t>.</w:t>
            </w:r>
            <w:r w:rsidRPr="00810EFA">
              <w:rPr>
                <w:sz w:val="24"/>
                <w:szCs w:val="24"/>
              </w:rPr>
              <w:t>ru</w:t>
            </w:r>
            <w:r w:rsidRPr="00505A38">
              <w:rPr>
                <w:sz w:val="24"/>
                <w:szCs w:val="24"/>
              </w:rPr>
              <w:t>/</w:t>
            </w:r>
            <w:r w:rsidRPr="00810EFA">
              <w:rPr>
                <w:sz w:val="24"/>
                <w:szCs w:val="24"/>
              </w:rPr>
              <w:t>library</w:t>
            </w:r>
          </w:p>
        </w:tc>
      </w:tr>
      <w:tr w:rsidR="007C62D1" w:rsidRPr="00154C0E" w14:paraId="220C3A8C"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8792566" w14:textId="77777777" w:rsidR="007C62D1" w:rsidRPr="00154C0E" w:rsidRDefault="007C62D1" w:rsidP="007C62D1">
            <w:pPr>
              <w:jc w:val="center"/>
              <w:rPr>
                <w:b/>
                <w:sz w:val="24"/>
                <w:szCs w:val="24"/>
              </w:rPr>
            </w:pPr>
            <w:r w:rsidRPr="00154C0E">
              <w:rPr>
                <w:b/>
                <w:color w:val="000000"/>
                <w:w w:val="97"/>
                <w:sz w:val="24"/>
                <w:szCs w:val="24"/>
              </w:rPr>
              <w:t>6.4.</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A9C8CD9" w14:textId="77777777" w:rsidR="007C62D1" w:rsidRPr="00154C0E" w:rsidRDefault="007C62D1" w:rsidP="007C62D1">
            <w:pPr>
              <w:ind w:left="72"/>
              <w:rPr>
                <w:b/>
                <w:sz w:val="24"/>
                <w:szCs w:val="24"/>
              </w:rPr>
            </w:pPr>
            <w:r w:rsidRPr="00154C0E">
              <w:rPr>
                <w:b/>
                <w:color w:val="000000"/>
                <w:w w:val="97"/>
                <w:sz w:val="24"/>
                <w:szCs w:val="24"/>
              </w:rPr>
              <w:t>Развитие речи</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2D45606" w14:textId="77777777" w:rsidR="007C62D1" w:rsidRPr="00154C0E" w:rsidRDefault="007C62D1" w:rsidP="007C62D1">
            <w:pPr>
              <w:spacing w:before="76"/>
              <w:ind w:left="72"/>
              <w:jc w:val="center"/>
              <w:rPr>
                <w:b/>
                <w:sz w:val="24"/>
                <w:szCs w:val="24"/>
              </w:rPr>
            </w:pPr>
            <w:r w:rsidRPr="00154C0E">
              <w:rPr>
                <w:b/>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6F4DAF3" w14:textId="77777777" w:rsidR="007C62D1" w:rsidRPr="00AF5BE2" w:rsidRDefault="007C62D1" w:rsidP="007C62D1">
            <w:pPr>
              <w:jc w:val="center"/>
              <w:rPr>
                <w:b/>
                <w:sz w:val="24"/>
                <w:szCs w:val="24"/>
              </w:rPr>
            </w:pPr>
            <w:r w:rsidRPr="00AF5BE2">
              <w:rPr>
                <w:b/>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A809404" w14:textId="77777777" w:rsidR="007C62D1" w:rsidRPr="00AF5BE2" w:rsidRDefault="007C62D1" w:rsidP="007C62D1">
            <w:pPr>
              <w:jc w:val="center"/>
              <w:rPr>
                <w:b/>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1BB1B1F" w14:textId="77777777" w:rsidR="007C62D1" w:rsidRPr="008410CC" w:rsidRDefault="007C62D1" w:rsidP="007C62D1">
            <w:pPr>
              <w:jc w:val="center"/>
              <w:rPr>
                <w:sz w:val="24"/>
                <w:szCs w:val="24"/>
              </w:rPr>
            </w:pPr>
            <w:r w:rsidRPr="008410CC">
              <w:rPr>
                <w:sz w:val="24"/>
                <w:szCs w:val="24"/>
              </w:rPr>
              <w:t>https://marketplace.obr.nd.ru/library</w:t>
            </w:r>
          </w:p>
        </w:tc>
      </w:tr>
      <w:tr w:rsidR="007C62D1" w:rsidRPr="005C73B0" w14:paraId="289D7891" w14:textId="77777777" w:rsidTr="002F47A0">
        <w:trPr>
          <w:trHeight w:hRule="exact" w:val="712"/>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A2ECEDF" w14:textId="77777777" w:rsidR="007C62D1" w:rsidRPr="00000D40" w:rsidRDefault="007C62D1" w:rsidP="007C62D1">
            <w:pPr>
              <w:spacing w:before="78"/>
              <w:jc w:val="center"/>
              <w:rPr>
                <w:sz w:val="24"/>
                <w:szCs w:val="24"/>
              </w:rPr>
            </w:pPr>
            <w:r w:rsidRPr="00000D40">
              <w:rPr>
                <w:color w:val="000000"/>
                <w:w w:val="97"/>
                <w:sz w:val="24"/>
                <w:szCs w:val="24"/>
              </w:rPr>
              <w:t>6.5.</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C31BD4" w14:textId="77777777" w:rsidR="007C62D1" w:rsidRPr="00505A38" w:rsidRDefault="007C62D1" w:rsidP="007C62D1">
            <w:pPr>
              <w:spacing w:before="78"/>
              <w:ind w:left="72"/>
              <w:rPr>
                <w:sz w:val="24"/>
                <w:szCs w:val="24"/>
              </w:rPr>
            </w:pPr>
            <w:r w:rsidRPr="00505A38">
              <w:rPr>
                <w:b/>
                <w:color w:val="000000"/>
                <w:w w:val="97"/>
                <w:sz w:val="24"/>
                <w:szCs w:val="24"/>
              </w:rPr>
              <w:t>Произведения приключенческого жанра отечественных писателей.</w:t>
            </w:r>
          </w:p>
          <w:p w14:paraId="580F4D2F" w14:textId="77777777" w:rsidR="007C62D1" w:rsidRPr="00505A38" w:rsidRDefault="007C62D1" w:rsidP="007C62D1">
            <w:pPr>
              <w:ind w:left="72"/>
              <w:rPr>
                <w:sz w:val="24"/>
                <w:szCs w:val="24"/>
              </w:rPr>
            </w:pPr>
            <w:r w:rsidRPr="00505A38">
              <w:rPr>
                <w:b/>
                <w:color w:val="000000"/>
                <w:w w:val="97"/>
                <w:sz w:val="24"/>
                <w:szCs w:val="24"/>
              </w:rPr>
              <w:t xml:space="preserve">П. П. Бажов. </w:t>
            </w:r>
            <w:r w:rsidRPr="00505A38">
              <w:rPr>
                <w:color w:val="000000"/>
                <w:w w:val="97"/>
                <w:sz w:val="24"/>
                <w:szCs w:val="24"/>
              </w:rPr>
              <w:t>«Медной горы Хозяйка». Образы Степана и Хозяйки Медной горы.</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E10F49E" w14:textId="77777777" w:rsidR="007C62D1" w:rsidRPr="00000D40" w:rsidRDefault="007C62D1" w:rsidP="007C62D1">
            <w:pPr>
              <w:spacing w:before="78"/>
              <w:ind w:left="72"/>
              <w:jc w:val="center"/>
              <w:rPr>
                <w:sz w:val="24"/>
                <w:szCs w:val="24"/>
              </w:rPr>
            </w:pPr>
            <w:r w:rsidRPr="00000D40">
              <w:rPr>
                <w:color w:val="000000"/>
                <w:w w:val="97"/>
                <w:sz w:val="24"/>
                <w:szCs w:val="24"/>
              </w:rPr>
              <w:t>2</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B852FF5"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F8DACAF" w14:textId="77777777" w:rsidR="007C62D1" w:rsidRPr="00AF5BE2" w:rsidRDefault="007C62D1" w:rsidP="007C62D1">
            <w:pPr>
              <w:jc w:val="center"/>
              <w:rPr>
                <w:sz w:val="24"/>
                <w:szCs w:val="24"/>
              </w:rPr>
            </w:pPr>
            <w:r w:rsidRPr="00AF5BE2">
              <w:rPr>
                <w:sz w:val="24"/>
                <w:szCs w:val="24"/>
              </w:rPr>
              <w:t>2</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92697E2"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marketplace</w:t>
            </w:r>
            <w:r w:rsidRPr="00505A38">
              <w:rPr>
                <w:sz w:val="24"/>
                <w:szCs w:val="24"/>
              </w:rPr>
              <w:t>.</w:t>
            </w:r>
            <w:r w:rsidRPr="008410CC">
              <w:rPr>
                <w:sz w:val="24"/>
                <w:szCs w:val="24"/>
              </w:rPr>
              <w:t>obr</w:t>
            </w:r>
            <w:r w:rsidRPr="00505A38">
              <w:rPr>
                <w:sz w:val="24"/>
                <w:szCs w:val="24"/>
              </w:rPr>
              <w:t>.</w:t>
            </w:r>
            <w:r w:rsidRPr="008410CC">
              <w:rPr>
                <w:sz w:val="24"/>
                <w:szCs w:val="24"/>
              </w:rPr>
              <w:t>nd</w:t>
            </w:r>
            <w:r w:rsidRPr="00505A38">
              <w:rPr>
                <w:sz w:val="24"/>
                <w:szCs w:val="24"/>
              </w:rPr>
              <w:t>.</w:t>
            </w:r>
            <w:r w:rsidRPr="008410CC">
              <w:rPr>
                <w:sz w:val="24"/>
                <w:szCs w:val="24"/>
              </w:rPr>
              <w:t>ru</w:t>
            </w:r>
            <w:r w:rsidRPr="00505A38">
              <w:rPr>
                <w:sz w:val="24"/>
                <w:szCs w:val="24"/>
              </w:rPr>
              <w:t>/</w:t>
            </w:r>
            <w:r w:rsidRPr="008410CC">
              <w:rPr>
                <w:sz w:val="24"/>
                <w:szCs w:val="24"/>
              </w:rPr>
              <w:t>library</w:t>
            </w:r>
          </w:p>
        </w:tc>
      </w:tr>
      <w:tr w:rsidR="007C62D1" w:rsidRPr="005C73B0" w14:paraId="2B27E0BF"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2726BF" w14:textId="77777777" w:rsidR="007C62D1" w:rsidRPr="00000D40" w:rsidRDefault="007C62D1" w:rsidP="007C62D1">
            <w:pPr>
              <w:jc w:val="center"/>
              <w:rPr>
                <w:sz w:val="24"/>
                <w:szCs w:val="24"/>
              </w:rPr>
            </w:pPr>
            <w:r w:rsidRPr="00000D40">
              <w:rPr>
                <w:color w:val="000000"/>
                <w:w w:val="97"/>
                <w:sz w:val="24"/>
                <w:szCs w:val="24"/>
              </w:rPr>
              <w:t>6.6.</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5063F95" w14:textId="77777777" w:rsidR="007C62D1" w:rsidRPr="00154C0E" w:rsidRDefault="007C62D1" w:rsidP="007C62D1">
            <w:pPr>
              <w:ind w:left="72"/>
              <w:rPr>
                <w:sz w:val="24"/>
                <w:szCs w:val="24"/>
              </w:rPr>
            </w:pPr>
            <w:r w:rsidRPr="00154C0E">
              <w:rPr>
                <w:color w:val="000000"/>
                <w:w w:val="97"/>
                <w:sz w:val="24"/>
                <w:szCs w:val="24"/>
              </w:rPr>
              <w:t>Внеклассное чтение</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BC21AF0" w14:textId="77777777" w:rsidR="007C62D1" w:rsidRPr="00000D40" w:rsidRDefault="007C62D1" w:rsidP="007C62D1">
            <w:pPr>
              <w:spacing w:before="78"/>
              <w:ind w:left="72"/>
              <w:jc w:val="center"/>
              <w:rPr>
                <w:sz w:val="24"/>
                <w:szCs w:val="24"/>
              </w:rPr>
            </w:pPr>
            <w:r w:rsidRPr="00000D40">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0901A92"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357FB0D" w14:textId="77777777" w:rsidR="007C62D1" w:rsidRPr="00AF5BE2" w:rsidRDefault="007C62D1" w:rsidP="007C62D1">
            <w:pPr>
              <w:jc w:val="center"/>
              <w:rPr>
                <w:sz w:val="24"/>
                <w:szCs w:val="24"/>
              </w:rPr>
            </w:pPr>
            <w:r w:rsidRPr="00AF5BE2">
              <w:rPr>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46FB6A"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marketplace</w:t>
            </w:r>
            <w:r w:rsidRPr="00505A38">
              <w:rPr>
                <w:sz w:val="24"/>
                <w:szCs w:val="24"/>
              </w:rPr>
              <w:t>.</w:t>
            </w:r>
            <w:r w:rsidRPr="008410CC">
              <w:rPr>
                <w:sz w:val="24"/>
                <w:szCs w:val="24"/>
              </w:rPr>
              <w:t>obr</w:t>
            </w:r>
            <w:r w:rsidRPr="00505A38">
              <w:rPr>
                <w:sz w:val="24"/>
                <w:szCs w:val="24"/>
              </w:rPr>
              <w:t>.</w:t>
            </w:r>
            <w:r w:rsidRPr="008410CC">
              <w:rPr>
                <w:sz w:val="24"/>
                <w:szCs w:val="24"/>
              </w:rPr>
              <w:t>nd</w:t>
            </w:r>
            <w:r w:rsidRPr="00505A38">
              <w:rPr>
                <w:sz w:val="24"/>
                <w:szCs w:val="24"/>
              </w:rPr>
              <w:t>.</w:t>
            </w:r>
            <w:r w:rsidRPr="008410CC">
              <w:rPr>
                <w:sz w:val="24"/>
                <w:szCs w:val="24"/>
              </w:rPr>
              <w:t>ru</w:t>
            </w:r>
            <w:r w:rsidRPr="00505A38">
              <w:rPr>
                <w:sz w:val="24"/>
                <w:szCs w:val="24"/>
              </w:rPr>
              <w:t>/</w:t>
            </w:r>
            <w:r w:rsidRPr="008410CC">
              <w:rPr>
                <w:sz w:val="24"/>
                <w:szCs w:val="24"/>
              </w:rPr>
              <w:t>library</w:t>
            </w:r>
          </w:p>
        </w:tc>
      </w:tr>
      <w:tr w:rsidR="007C62D1" w:rsidRPr="00154C0E" w14:paraId="6FAF0E8B" w14:textId="77777777" w:rsidTr="002F47A0">
        <w:trPr>
          <w:trHeight w:hRule="exact" w:val="346"/>
        </w:trPr>
        <w:tc>
          <w:tcPr>
            <w:tcW w:w="604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3E5C944" w14:textId="77777777" w:rsidR="007C62D1" w:rsidRPr="00154C0E" w:rsidRDefault="007C62D1" w:rsidP="007C62D1">
            <w:pPr>
              <w:ind w:left="72"/>
              <w:rPr>
                <w:b/>
                <w:sz w:val="24"/>
                <w:szCs w:val="24"/>
              </w:rPr>
            </w:pPr>
            <w:r w:rsidRPr="00154C0E">
              <w:rPr>
                <w:b/>
                <w:color w:val="000000"/>
                <w:w w:val="97"/>
                <w:sz w:val="24"/>
                <w:szCs w:val="24"/>
              </w:rPr>
              <w:lastRenderedPageBreak/>
              <w:t>Итого по разделу</w:t>
            </w:r>
          </w:p>
        </w:tc>
        <w:tc>
          <w:tcPr>
            <w:tcW w:w="67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167134B" w14:textId="77777777" w:rsidR="007C62D1" w:rsidRPr="00154C0E" w:rsidRDefault="007C62D1" w:rsidP="007C62D1">
            <w:pPr>
              <w:spacing w:before="78"/>
              <w:ind w:left="72"/>
              <w:jc w:val="center"/>
              <w:rPr>
                <w:b/>
                <w:sz w:val="24"/>
                <w:szCs w:val="24"/>
              </w:rPr>
            </w:pPr>
            <w:r w:rsidRPr="00154C0E">
              <w:rPr>
                <w:b/>
                <w:color w:val="000000"/>
                <w:w w:val="97"/>
                <w:sz w:val="24"/>
                <w:szCs w:val="24"/>
              </w:rPr>
              <w:t>11</w:t>
            </w:r>
          </w:p>
        </w:tc>
        <w:tc>
          <w:tcPr>
            <w:tcW w:w="378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A5BD2B4" w14:textId="77777777" w:rsidR="007C62D1" w:rsidRPr="008410CC" w:rsidRDefault="007C62D1" w:rsidP="007C62D1">
            <w:pPr>
              <w:jc w:val="center"/>
              <w:rPr>
                <w:b/>
                <w:sz w:val="24"/>
                <w:szCs w:val="24"/>
              </w:rPr>
            </w:pPr>
          </w:p>
        </w:tc>
      </w:tr>
      <w:tr w:rsidR="007C62D1" w:rsidRPr="005C73B0" w14:paraId="5702FCC7" w14:textId="77777777" w:rsidTr="002F47A0">
        <w:trPr>
          <w:trHeight w:hRule="exact" w:val="346"/>
        </w:trPr>
        <w:tc>
          <w:tcPr>
            <w:tcW w:w="10507"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29CDCB74" w14:textId="77777777" w:rsidR="007C62D1" w:rsidRPr="00505A38" w:rsidRDefault="007C62D1" w:rsidP="007C62D1">
            <w:pPr>
              <w:ind w:left="72"/>
              <w:jc w:val="center"/>
              <w:rPr>
                <w:sz w:val="24"/>
                <w:szCs w:val="24"/>
              </w:rPr>
            </w:pPr>
            <w:r w:rsidRPr="00505A38">
              <w:rPr>
                <w:color w:val="000000"/>
                <w:w w:val="97"/>
                <w:sz w:val="24"/>
                <w:szCs w:val="24"/>
              </w:rPr>
              <w:t xml:space="preserve">Раздел 7. </w:t>
            </w:r>
            <w:r w:rsidRPr="00505A38">
              <w:rPr>
                <w:b/>
                <w:color w:val="000000"/>
                <w:w w:val="97"/>
                <w:sz w:val="24"/>
                <w:szCs w:val="24"/>
              </w:rPr>
              <w:t>Литература народов Российской Федерации</w:t>
            </w:r>
          </w:p>
        </w:tc>
      </w:tr>
      <w:tr w:rsidR="007C62D1" w:rsidRPr="005C73B0" w14:paraId="229A6F27" w14:textId="77777777" w:rsidTr="002F47A0">
        <w:trPr>
          <w:trHeight w:hRule="exact" w:val="665"/>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8A83DC1" w14:textId="77777777" w:rsidR="007C62D1" w:rsidRPr="00000D40" w:rsidRDefault="007C62D1" w:rsidP="007C62D1">
            <w:pPr>
              <w:spacing w:before="78"/>
              <w:jc w:val="center"/>
              <w:rPr>
                <w:sz w:val="24"/>
                <w:szCs w:val="24"/>
              </w:rPr>
            </w:pPr>
            <w:r w:rsidRPr="00000D40">
              <w:rPr>
                <w:color w:val="000000"/>
                <w:w w:val="97"/>
                <w:sz w:val="24"/>
                <w:szCs w:val="24"/>
              </w:rPr>
              <w:t>7.1.</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5955D853" w14:textId="77777777" w:rsidR="007C62D1" w:rsidRPr="00000D40" w:rsidRDefault="007C62D1" w:rsidP="007C62D1">
            <w:pPr>
              <w:spacing w:before="78"/>
              <w:ind w:left="72"/>
              <w:rPr>
                <w:sz w:val="24"/>
                <w:szCs w:val="24"/>
              </w:rPr>
            </w:pPr>
            <w:r w:rsidRPr="00505A38">
              <w:rPr>
                <w:b/>
                <w:color w:val="000000"/>
                <w:w w:val="97"/>
                <w:sz w:val="24"/>
                <w:szCs w:val="24"/>
              </w:rPr>
              <w:t xml:space="preserve">Стихотворения Р. Г. Гамзатов. </w:t>
            </w:r>
            <w:r w:rsidRPr="00505A38">
              <w:rPr>
                <w:color w:val="000000"/>
                <w:w w:val="97"/>
                <w:sz w:val="24"/>
                <w:szCs w:val="24"/>
              </w:rPr>
              <w:t>«Песня соловья»</w:t>
            </w:r>
            <w:r w:rsidRPr="00505A38">
              <w:rPr>
                <w:b/>
                <w:color w:val="000000"/>
                <w:w w:val="97"/>
                <w:sz w:val="24"/>
                <w:szCs w:val="24"/>
              </w:rPr>
              <w:t xml:space="preserve">; М. Карим. </w:t>
            </w:r>
            <w:r w:rsidRPr="00154C0E">
              <w:rPr>
                <w:color w:val="000000"/>
                <w:w w:val="97"/>
                <w:sz w:val="24"/>
                <w:szCs w:val="24"/>
              </w:rPr>
              <w:t>«</w:t>
            </w:r>
            <w:r>
              <w:rPr>
                <w:color w:val="000000"/>
                <w:w w:val="97"/>
                <w:sz w:val="24"/>
                <w:szCs w:val="24"/>
              </w:rPr>
              <w:t>Радость нашего дома</w:t>
            </w:r>
            <w:r w:rsidRPr="00154C0E">
              <w:rPr>
                <w:color w:val="000000"/>
                <w:w w:val="97"/>
                <w:sz w:val="24"/>
                <w:szCs w:val="24"/>
              </w:rPr>
              <w:t>»</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D58BF5E" w14:textId="77777777" w:rsidR="007C62D1" w:rsidRPr="00000D40" w:rsidRDefault="007C62D1" w:rsidP="007C62D1">
            <w:pPr>
              <w:spacing w:before="78"/>
              <w:ind w:left="72"/>
              <w:jc w:val="center"/>
              <w:rPr>
                <w:sz w:val="24"/>
                <w:szCs w:val="24"/>
              </w:rPr>
            </w:pPr>
            <w:r w:rsidRPr="00000D40">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0B26378"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69EE922" w14:textId="77777777" w:rsidR="007C62D1" w:rsidRPr="00AF5BE2" w:rsidRDefault="007C62D1" w:rsidP="007C62D1">
            <w:pPr>
              <w:jc w:val="center"/>
              <w:rPr>
                <w:sz w:val="24"/>
                <w:szCs w:val="24"/>
              </w:rPr>
            </w:pPr>
            <w:r w:rsidRPr="00AF5BE2">
              <w:rPr>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9627E78"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8410CC" w14:paraId="1BE5F8F6"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9A6EF6E" w14:textId="77777777" w:rsidR="007C62D1" w:rsidRPr="00154C0E" w:rsidRDefault="007C62D1" w:rsidP="007C62D1">
            <w:pPr>
              <w:jc w:val="center"/>
              <w:rPr>
                <w:b/>
                <w:sz w:val="24"/>
                <w:szCs w:val="24"/>
              </w:rPr>
            </w:pPr>
            <w:r w:rsidRPr="00154C0E">
              <w:rPr>
                <w:b/>
                <w:color w:val="000000"/>
                <w:w w:val="97"/>
                <w:sz w:val="24"/>
                <w:szCs w:val="24"/>
              </w:rPr>
              <w:t>7.2.</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43C14A5" w14:textId="77777777" w:rsidR="007C62D1" w:rsidRPr="00154C0E" w:rsidRDefault="007C62D1" w:rsidP="007C62D1">
            <w:pPr>
              <w:ind w:left="72"/>
              <w:rPr>
                <w:b/>
                <w:sz w:val="24"/>
                <w:szCs w:val="24"/>
              </w:rPr>
            </w:pPr>
            <w:r w:rsidRPr="00154C0E">
              <w:rPr>
                <w:b/>
                <w:color w:val="000000"/>
                <w:w w:val="97"/>
                <w:sz w:val="24"/>
                <w:szCs w:val="24"/>
              </w:rPr>
              <w:t>Развитие речи</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FF0D4EE" w14:textId="77777777" w:rsidR="007C62D1" w:rsidRPr="00154C0E" w:rsidRDefault="007C62D1" w:rsidP="007C62D1">
            <w:pPr>
              <w:spacing w:before="76"/>
              <w:ind w:left="72"/>
              <w:jc w:val="center"/>
              <w:rPr>
                <w:b/>
                <w:sz w:val="24"/>
                <w:szCs w:val="24"/>
              </w:rPr>
            </w:pPr>
            <w:r w:rsidRPr="00154C0E">
              <w:rPr>
                <w:b/>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525AA3E" w14:textId="77777777" w:rsidR="007C62D1" w:rsidRPr="00AF5BE2" w:rsidRDefault="007C62D1" w:rsidP="007C62D1">
            <w:pPr>
              <w:jc w:val="center"/>
              <w:rPr>
                <w:b/>
                <w:sz w:val="24"/>
                <w:szCs w:val="24"/>
              </w:rPr>
            </w:pPr>
            <w:r w:rsidRPr="00AF5BE2">
              <w:rPr>
                <w:b/>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2100E910" w14:textId="77777777" w:rsidR="007C62D1" w:rsidRPr="00AF5BE2" w:rsidRDefault="007C62D1" w:rsidP="007C62D1">
            <w:pPr>
              <w:jc w:val="center"/>
              <w:rPr>
                <w:b/>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AF9CACD" w14:textId="77777777" w:rsidR="007C62D1" w:rsidRPr="008410CC" w:rsidRDefault="007C62D1" w:rsidP="007C62D1">
            <w:pPr>
              <w:jc w:val="center"/>
              <w:rPr>
                <w:b/>
                <w:sz w:val="24"/>
                <w:szCs w:val="24"/>
              </w:rPr>
            </w:pPr>
          </w:p>
        </w:tc>
      </w:tr>
      <w:tr w:rsidR="007C62D1" w:rsidRPr="008410CC" w14:paraId="39511CE4" w14:textId="77777777" w:rsidTr="002F47A0">
        <w:trPr>
          <w:trHeight w:hRule="exact" w:val="346"/>
        </w:trPr>
        <w:tc>
          <w:tcPr>
            <w:tcW w:w="604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08CAAB7" w14:textId="77777777" w:rsidR="007C62D1" w:rsidRPr="00154C0E" w:rsidRDefault="007C62D1" w:rsidP="007C62D1">
            <w:pPr>
              <w:ind w:left="72"/>
              <w:rPr>
                <w:b/>
                <w:sz w:val="24"/>
                <w:szCs w:val="24"/>
              </w:rPr>
            </w:pPr>
            <w:r w:rsidRPr="00154C0E">
              <w:rPr>
                <w:b/>
                <w:color w:val="000000"/>
                <w:w w:val="97"/>
                <w:sz w:val="24"/>
                <w:szCs w:val="24"/>
              </w:rPr>
              <w:t>Итого по разделу</w:t>
            </w:r>
          </w:p>
        </w:tc>
        <w:tc>
          <w:tcPr>
            <w:tcW w:w="67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F7E14E9" w14:textId="77777777" w:rsidR="007C62D1" w:rsidRPr="00154C0E" w:rsidRDefault="007C62D1" w:rsidP="007C62D1">
            <w:pPr>
              <w:spacing w:before="76"/>
              <w:ind w:left="72"/>
              <w:jc w:val="center"/>
              <w:rPr>
                <w:b/>
                <w:sz w:val="24"/>
                <w:szCs w:val="24"/>
              </w:rPr>
            </w:pPr>
            <w:r w:rsidRPr="00154C0E">
              <w:rPr>
                <w:b/>
                <w:color w:val="000000"/>
                <w:w w:val="97"/>
                <w:sz w:val="24"/>
                <w:szCs w:val="24"/>
              </w:rPr>
              <w:t>2</w:t>
            </w:r>
          </w:p>
        </w:tc>
        <w:tc>
          <w:tcPr>
            <w:tcW w:w="378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2F4EDBB" w14:textId="77777777" w:rsidR="007C62D1" w:rsidRPr="008410CC" w:rsidRDefault="007C62D1" w:rsidP="007C62D1">
            <w:pPr>
              <w:jc w:val="center"/>
              <w:rPr>
                <w:b/>
                <w:sz w:val="24"/>
                <w:szCs w:val="24"/>
              </w:rPr>
            </w:pPr>
          </w:p>
        </w:tc>
      </w:tr>
      <w:tr w:rsidR="007C62D1" w:rsidRPr="008410CC" w14:paraId="38624D82" w14:textId="77777777" w:rsidTr="002F47A0">
        <w:trPr>
          <w:trHeight w:hRule="exact" w:val="346"/>
        </w:trPr>
        <w:tc>
          <w:tcPr>
            <w:tcW w:w="10507"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77CE1757" w14:textId="77777777" w:rsidR="007C62D1" w:rsidRPr="008410CC" w:rsidRDefault="007C62D1" w:rsidP="007C62D1">
            <w:pPr>
              <w:ind w:left="72"/>
              <w:jc w:val="center"/>
              <w:rPr>
                <w:sz w:val="24"/>
                <w:szCs w:val="24"/>
              </w:rPr>
            </w:pPr>
            <w:r w:rsidRPr="008410CC">
              <w:rPr>
                <w:color w:val="000000"/>
                <w:w w:val="97"/>
                <w:sz w:val="24"/>
                <w:szCs w:val="24"/>
              </w:rPr>
              <w:t xml:space="preserve">Раздел 8. </w:t>
            </w:r>
            <w:r w:rsidRPr="008410CC">
              <w:rPr>
                <w:b/>
                <w:color w:val="000000"/>
                <w:w w:val="97"/>
                <w:sz w:val="24"/>
                <w:szCs w:val="24"/>
              </w:rPr>
              <w:t>Зарубежная литература</w:t>
            </w:r>
          </w:p>
        </w:tc>
      </w:tr>
      <w:tr w:rsidR="007C62D1" w:rsidRPr="005C73B0" w14:paraId="6D1C674C" w14:textId="77777777" w:rsidTr="002F47A0">
        <w:trPr>
          <w:trHeight w:hRule="exact" w:val="647"/>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443318" w14:textId="77777777" w:rsidR="007C62D1" w:rsidRPr="00000D40" w:rsidRDefault="007C62D1" w:rsidP="007C62D1">
            <w:pPr>
              <w:spacing w:before="76"/>
              <w:jc w:val="center"/>
              <w:rPr>
                <w:sz w:val="24"/>
                <w:szCs w:val="24"/>
              </w:rPr>
            </w:pPr>
            <w:r w:rsidRPr="00000D40">
              <w:rPr>
                <w:color w:val="000000"/>
                <w:w w:val="97"/>
                <w:sz w:val="24"/>
                <w:szCs w:val="24"/>
              </w:rPr>
              <w:t>8.1.</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68E269" w14:textId="77777777" w:rsidR="007C62D1" w:rsidRPr="00505A38" w:rsidRDefault="007C62D1" w:rsidP="007C62D1">
            <w:pPr>
              <w:rPr>
                <w:b/>
                <w:color w:val="000000"/>
                <w:w w:val="97"/>
                <w:sz w:val="24"/>
                <w:szCs w:val="24"/>
              </w:rPr>
            </w:pPr>
            <w:r w:rsidRPr="00505A38">
              <w:rPr>
                <w:b/>
                <w:color w:val="000000"/>
                <w:w w:val="97"/>
                <w:sz w:val="24"/>
                <w:szCs w:val="24"/>
              </w:rPr>
              <w:t xml:space="preserve">Х. К. </w:t>
            </w:r>
            <w:r>
              <w:rPr>
                <w:b/>
                <w:color w:val="000000"/>
                <w:w w:val="97"/>
                <w:sz w:val="24"/>
                <w:szCs w:val="24"/>
              </w:rPr>
              <w:t>Андер</w:t>
            </w:r>
            <w:r w:rsidRPr="00505A38">
              <w:rPr>
                <w:b/>
                <w:color w:val="000000"/>
                <w:w w:val="97"/>
                <w:sz w:val="24"/>
                <w:szCs w:val="24"/>
              </w:rPr>
              <w:t>сен.</w:t>
            </w:r>
          </w:p>
          <w:p w14:paraId="17C27C96" w14:textId="77777777" w:rsidR="007C62D1" w:rsidRPr="00154C0E" w:rsidRDefault="007C62D1" w:rsidP="007C62D1">
            <w:pPr>
              <w:rPr>
                <w:sz w:val="24"/>
                <w:szCs w:val="24"/>
              </w:rPr>
            </w:pPr>
            <w:r w:rsidRPr="00505A38">
              <w:rPr>
                <w:color w:val="000000"/>
                <w:w w:val="97"/>
                <w:sz w:val="24"/>
                <w:szCs w:val="24"/>
              </w:rPr>
              <w:t>Сказк</w:t>
            </w:r>
            <w:r w:rsidRPr="00154C0E">
              <w:rPr>
                <w:color w:val="000000"/>
                <w:w w:val="97"/>
                <w:sz w:val="24"/>
                <w:szCs w:val="24"/>
              </w:rPr>
              <w:t>а</w:t>
            </w:r>
            <w:r w:rsidRPr="00505A38">
              <w:rPr>
                <w:color w:val="000000"/>
                <w:w w:val="97"/>
                <w:sz w:val="24"/>
                <w:szCs w:val="24"/>
              </w:rPr>
              <w:t xml:space="preserve"> «Снежная королева</w:t>
            </w:r>
            <w:r w:rsidRPr="00154C0E">
              <w:rPr>
                <w:color w:val="000000"/>
                <w:w w:val="97"/>
                <w:sz w:val="24"/>
                <w:szCs w:val="24"/>
              </w:rPr>
              <w:t>»</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B3240F0" w14:textId="77777777" w:rsidR="007C62D1" w:rsidRPr="00000D40" w:rsidRDefault="007C62D1" w:rsidP="007C62D1">
            <w:pPr>
              <w:spacing w:before="76"/>
              <w:ind w:left="72"/>
              <w:jc w:val="center"/>
              <w:rPr>
                <w:sz w:val="24"/>
                <w:szCs w:val="24"/>
              </w:rPr>
            </w:pPr>
            <w:r w:rsidRPr="00000D40">
              <w:rPr>
                <w:color w:val="000000"/>
                <w:w w:val="97"/>
                <w:sz w:val="24"/>
                <w:szCs w:val="24"/>
              </w:rPr>
              <w:t>2</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71F204BC"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CACA06C" w14:textId="77777777" w:rsidR="007C62D1" w:rsidRPr="00AF5BE2" w:rsidRDefault="007C62D1" w:rsidP="007C62D1">
            <w:pPr>
              <w:jc w:val="center"/>
              <w:rPr>
                <w:sz w:val="24"/>
                <w:szCs w:val="24"/>
              </w:rPr>
            </w:pPr>
            <w:r w:rsidRPr="00AF5BE2">
              <w:rPr>
                <w:sz w:val="24"/>
                <w:szCs w:val="24"/>
              </w:rPr>
              <w:t>2</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5934074"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5C73B0" w14:paraId="0F3B884C" w14:textId="77777777" w:rsidTr="002F47A0">
        <w:trPr>
          <w:trHeight w:hRule="exact" w:val="840"/>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B3C18C" w14:textId="77777777" w:rsidR="007C62D1" w:rsidRPr="00000D40" w:rsidRDefault="007C62D1" w:rsidP="007C62D1">
            <w:pPr>
              <w:spacing w:before="78"/>
              <w:jc w:val="center"/>
              <w:rPr>
                <w:sz w:val="24"/>
                <w:szCs w:val="24"/>
              </w:rPr>
            </w:pPr>
            <w:r w:rsidRPr="00000D40">
              <w:rPr>
                <w:color w:val="000000"/>
                <w:w w:val="97"/>
                <w:sz w:val="24"/>
                <w:szCs w:val="24"/>
              </w:rPr>
              <w:t>8.2.</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C150A47" w14:textId="77777777" w:rsidR="007C62D1" w:rsidRPr="00505A38" w:rsidRDefault="007C62D1" w:rsidP="007C62D1">
            <w:pPr>
              <w:spacing w:before="78"/>
              <w:ind w:left="72"/>
              <w:rPr>
                <w:b/>
                <w:color w:val="000000"/>
                <w:w w:val="97"/>
                <w:sz w:val="24"/>
                <w:szCs w:val="24"/>
              </w:rPr>
            </w:pPr>
            <w:r w:rsidRPr="00505A38">
              <w:rPr>
                <w:b/>
                <w:color w:val="000000"/>
                <w:w w:val="97"/>
                <w:sz w:val="24"/>
                <w:szCs w:val="24"/>
              </w:rPr>
              <w:t>Зарубежная сказочная проза.</w:t>
            </w:r>
          </w:p>
          <w:p w14:paraId="1E38075C" w14:textId="77777777" w:rsidR="007C62D1" w:rsidRPr="00505A38" w:rsidRDefault="007C62D1" w:rsidP="007C62D1">
            <w:pPr>
              <w:ind w:left="72"/>
              <w:rPr>
                <w:sz w:val="24"/>
                <w:szCs w:val="24"/>
              </w:rPr>
            </w:pPr>
            <w:r w:rsidRPr="00505A38">
              <w:rPr>
                <w:b/>
                <w:color w:val="000000"/>
                <w:w w:val="97"/>
                <w:sz w:val="24"/>
                <w:szCs w:val="24"/>
              </w:rPr>
              <w:t xml:space="preserve">Л. Кэрролл. </w:t>
            </w:r>
            <w:r w:rsidRPr="00505A38">
              <w:rPr>
                <w:color w:val="000000"/>
                <w:w w:val="97"/>
                <w:sz w:val="24"/>
                <w:szCs w:val="24"/>
              </w:rPr>
              <w:t>«Алиса в Стране Чудес» (главы).</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67F056C" w14:textId="77777777" w:rsidR="007C62D1" w:rsidRPr="00000D40" w:rsidRDefault="007C62D1" w:rsidP="007C62D1">
            <w:pPr>
              <w:spacing w:before="78"/>
              <w:ind w:left="72"/>
              <w:jc w:val="center"/>
              <w:rPr>
                <w:sz w:val="24"/>
                <w:szCs w:val="24"/>
              </w:rPr>
            </w:pPr>
            <w:r w:rsidRPr="00000D40">
              <w:rPr>
                <w:color w:val="000000"/>
                <w:w w:val="97"/>
                <w:sz w:val="24"/>
                <w:szCs w:val="24"/>
              </w:rPr>
              <w:t>2</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31FFF87F"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Pr>
          <w:p w14:paraId="43ECE811" w14:textId="77777777" w:rsidR="007C62D1" w:rsidRPr="00AF5BE2" w:rsidRDefault="007C62D1" w:rsidP="007C62D1">
            <w:pPr>
              <w:jc w:val="center"/>
              <w:rPr>
                <w:sz w:val="24"/>
                <w:szCs w:val="24"/>
              </w:rPr>
            </w:pPr>
            <w:r w:rsidRPr="00AF5BE2">
              <w:rPr>
                <w:sz w:val="24"/>
                <w:szCs w:val="24"/>
              </w:rPr>
              <w:t>2</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28FBC66"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5C73B0" w14:paraId="04C7324E" w14:textId="77777777" w:rsidTr="002F47A0">
        <w:trPr>
          <w:trHeight w:hRule="exact" w:val="729"/>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9E88D2B" w14:textId="77777777" w:rsidR="007C62D1" w:rsidRPr="00000D40" w:rsidRDefault="007C62D1" w:rsidP="007C62D1">
            <w:pPr>
              <w:spacing w:before="78"/>
              <w:jc w:val="center"/>
              <w:rPr>
                <w:sz w:val="24"/>
                <w:szCs w:val="24"/>
              </w:rPr>
            </w:pPr>
            <w:r w:rsidRPr="00000D40">
              <w:rPr>
                <w:color w:val="000000"/>
                <w:w w:val="97"/>
                <w:sz w:val="24"/>
                <w:szCs w:val="24"/>
              </w:rPr>
              <w:t>8.3.</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97CA859" w14:textId="77777777" w:rsidR="007C62D1" w:rsidRPr="00505A38" w:rsidRDefault="007C62D1" w:rsidP="007C62D1">
            <w:pPr>
              <w:rPr>
                <w:b/>
                <w:color w:val="000000"/>
                <w:w w:val="97"/>
                <w:sz w:val="24"/>
                <w:szCs w:val="24"/>
              </w:rPr>
            </w:pPr>
            <w:r w:rsidRPr="00505A38">
              <w:rPr>
                <w:b/>
                <w:color w:val="000000"/>
                <w:w w:val="97"/>
                <w:sz w:val="24"/>
                <w:szCs w:val="24"/>
              </w:rPr>
              <w:t>Зарубежная проза о детях и подростках.</w:t>
            </w:r>
          </w:p>
          <w:p w14:paraId="6E5356BD" w14:textId="77777777" w:rsidR="007C62D1" w:rsidRPr="00000D40" w:rsidRDefault="007C62D1" w:rsidP="007C62D1">
            <w:pPr>
              <w:rPr>
                <w:sz w:val="24"/>
                <w:szCs w:val="24"/>
              </w:rPr>
            </w:pPr>
            <w:r w:rsidRPr="00505A38">
              <w:rPr>
                <w:b/>
                <w:color w:val="000000"/>
                <w:w w:val="97"/>
                <w:sz w:val="24"/>
                <w:szCs w:val="24"/>
              </w:rPr>
              <w:t xml:space="preserve">М. Твен </w:t>
            </w:r>
            <w:r w:rsidRPr="00505A38">
              <w:rPr>
                <w:color w:val="000000"/>
                <w:w w:val="97"/>
                <w:sz w:val="24"/>
                <w:szCs w:val="24"/>
              </w:rPr>
              <w:t>«Приключения Тома Сойера» (главы);</w:t>
            </w:r>
            <w:r w:rsidRPr="00505A38">
              <w:rPr>
                <w:b/>
                <w:color w:val="000000"/>
                <w:w w:val="97"/>
                <w:sz w:val="24"/>
                <w:szCs w:val="24"/>
              </w:rPr>
              <w:t xml:space="preserve"> Дж. </w:t>
            </w:r>
            <w:r w:rsidRPr="00000D40">
              <w:rPr>
                <w:b/>
                <w:color w:val="000000"/>
                <w:w w:val="97"/>
                <w:sz w:val="24"/>
                <w:szCs w:val="24"/>
              </w:rPr>
              <w:t xml:space="preserve">Лондон. </w:t>
            </w:r>
            <w:r w:rsidRPr="00AF5BE2">
              <w:rPr>
                <w:color w:val="000000"/>
                <w:w w:val="97"/>
                <w:sz w:val="24"/>
                <w:szCs w:val="24"/>
              </w:rPr>
              <w:t>«Сказание о Кише».</w:t>
            </w:r>
          </w:p>
          <w:p w14:paraId="0E338CE5" w14:textId="77777777" w:rsidR="007C62D1" w:rsidRPr="00000D40" w:rsidRDefault="007C62D1" w:rsidP="007C62D1">
            <w:pPr>
              <w:spacing w:before="20"/>
              <w:ind w:left="72"/>
              <w:rPr>
                <w:sz w:val="24"/>
                <w:szCs w:val="24"/>
              </w:rPr>
            </w:pP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6AB0E6F5" w14:textId="77777777" w:rsidR="007C62D1" w:rsidRPr="00000D40" w:rsidRDefault="007C62D1" w:rsidP="007C62D1">
            <w:pPr>
              <w:spacing w:before="78"/>
              <w:ind w:left="72"/>
              <w:jc w:val="center"/>
              <w:rPr>
                <w:sz w:val="24"/>
                <w:szCs w:val="24"/>
              </w:rPr>
            </w:pPr>
            <w:r w:rsidRPr="00000D40">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F9946EF"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Pr>
          <w:p w14:paraId="5642F0F3" w14:textId="77777777" w:rsidR="007C62D1" w:rsidRPr="00AF5BE2" w:rsidRDefault="007C62D1" w:rsidP="007C62D1">
            <w:pPr>
              <w:jc w:val="center"/>
              <w:rPr>
                <w:sz w:val="24"/>
                <w:szCs w:val="24"/>
              </w:rPr>
            </w:pPr>
            <w:r w:rsidRPr="00AF5BE2">
              <w:rPr>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12287F8"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5C73B0" w14:paraId="7133814E" w14:textId="77777777" w:rsidTr="002F47A0">
        <w:trPr>
          <w:trHeight w:hRule="exact" w:val="839"/>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8E17B74" w14:textId="77777777" w:rsidR="007C62D1" w:rsidRPr="00000D40" w:rsidRDefault="007C62D1" w:rsidP="007C62D1">
            <w:pPr>
              <w:spacing w:before="78"/>
              <w:jc w:val="center"/>
              <w:rPr>
                <w:sz w:val="24"/>
                <w:szCs w:val="24"/>
              </w:rPr>
            </w:pPr>
            <w:r w:rsidRPr="00000D40">
              <w:rPr>
                <w:color w:val="000000"/>
                <w:w w:val="97"/>
                <w:sz w:val="24"/>
                <w:szCs w:val="24"/>
              </w:rPr>
              <w:t>8.4.</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49F5EC" w14:textId="77777777" w:rsidR="007C62D1" w:rsidRPr="00505A38" w:rsidRDefault="007C62D1" w:rsidP="007C62D1">
            <w:pPr>
              <w:spacing w:before="78"/>
              <w:ind w:left="72"/>
              <w:rPr>
                <w:sz w:val="24"/>
                <w:szCs w:val="24"/>
              </w:rPr>
            </w:pPr>
            <w:r w:rsidRPr="00505A38">
              <w:rPr>
                <w:b/>
                <w:color w:val="000000"/>
                <w:w w:val="97"/>
                <w:sz w:val="24"/>
                <w:szCs w:val="24"/>
              </w:rPr>
              <w:t>Зарубежная приключенческая проза (два произведения по выбору).</w:t>
            </w:r>
          </w:p>
          <w:p w14:paraId="096C1DFA" w14:textId="77777777" w:rsidR="007C62D1" w:rsidRPr="00505A38" w:rsidRDefault="007C62D1" w:rsidP="007C62D1">
            <w:pPr>
              <w:spacing w:before="20"/>
              <w:ind w:left="72"/>
              <w:rPr>
                <w:sz w:val="24"/>
                <w:szCs w:val="24"/>
              </w:rPr>
            </w:pPr>
            <w:r w:rsidRPr="00505A38">
              <w:rPr>
                <w:b/>
                <w:color w:val="000000"/>
                <w:w w:val="97"/>
                <w:sz w:val="24"/>
                <w:szCs w:val="24"/>
              </w:rPr>
              <w:t xml:space="preserve">Р. Л. Стивенсон. </w:t>
            </w:r>
            <w:r w:rsidRPr="00505A38">
              <w:rPr>
                <w:color w:val="000000"/>
                <w:w w:val="97"/>
                <w:sz w:val="24"/>
                <w:szCs w:val="24"/>
              </w:rPr>
              <w:t>«Остров сокровищ», «Чёрная стрела» (</w:t>
            </w:r>
            <w:r>
              <w:rPr>
                <w:color w:val="000000"/>
                <w:w w:val="97"/>
                <w:sz w:val="24"/>
                <w:szCs w:val="24"/>
              </w:rPr>
              <w:t>главы</w:t>
            </w:r>
            <w:r w:rsidRPr="00505A38">
              <w:rPr>
                <w:color w:val="000000"/>
                <w:w w:val="97"/>
                <w:sz w:val="24"/>
                <w:szCs w:val="24"/>
              </w:rPr>
              <w:t>)</w:t>
            </w:r>
            <w:r w:rsidRPr="00505A38">
              <w:rPr>
                <w:b/>
                <w:color w:val="000000"/>
                <w:w w:val="97"/>
                <w:sz w:val="24"/>
                <w:szCs w:val="24"/>
              </w:rPr>
              <w:t>.</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13C6BEFD" w14:textId="77777777" w:rsidR="007C62D1" w:rsidRPr="00000D40" w:rsidRDefault="007C62D1" w:rsidP="007C62D1">
            <w:pPr>
              <w:spacing w:before="78"/>
              <w:ind w:left="72"/>
              <w:jc w:val="center"/>
              <w:rPr>
                <w:sz w:val="24"/>
                <w:szCs w:val="24"/>
              </w:rPr>
            </w:pPr>
            <w:r w:rsidRPr="00000D40">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A99A81B"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Pr>
          <w:p w14:paraId="03D2F67E" w14:textId="77777777" w:rsidR="007C62D1" w:rsidRPr="00AF5BE2" w:rsidRDefault="007C62D1" w:rsidP="007C62D1">
            <w:pPr>
              <w:jc w:val="center"/>
              <w:rPr>
                <w:sz w:val="24"/>
                <w:szCs w:val="24"/>
              </w:rPr>
            </w:pPr>
            <w:r w:rsidRPr="00AF5BE2">
              <w:rPr>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4F46FBB7"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5C73B0" w14:paraId="721FDCF4" w14:textId="77777777" w:rsidTr="002F47A0">
        <w:trPr>
          <w:trHeight w:hRule="exact" w:val="780"/>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FF487C4" w14:textId="77777777" w:rsidR="007C62D1" w:rsidRPr="00000D40" w:rsidRDefault="007C62D1" w:rsidP="007C62D1">
            <w:pPr>
              <w:spacing w:before="76"/>
              <w:jc w:val="center"/>
              <w:rPr>
                <w:sz w:val="24"/>
                <w:szCs w:val="24"/>
              </w:rPr>
            </w:pPr>
            <w:r w:rsidRPr="00000D40">
              <w:rPr>
                <w:color w:val="000000"/>
                <w:w w:val="97"/>
                <w:sz w:val="24"/>
                <w:szCs w:val="24"/>
              </w:rPr>
              <w:lastRenderedPageBreak/>
              <w:t>8.5.</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30962EA" w14:textId="77777777" w:rsidR="007C62D1" w:rsidRPr="00505A38" w:rsidRDefault="007C62D1" w:rsidP="007C62D1">
            <w:pPr>
              <w:spacing w:before="76"/>
              <w:ind w:left="72"/>
              <w:rPr>
                <w:sz w:val="24"/>
                <w:szCs w:val="24"/>
              </w:rPr>
            </w:pPr>
            <w:r w:rsidRPr="00505A38">
              <w:rPr>
                <w:b/>
                <w:color w:val="000000"/>
                <w:w w:val="97"/>
                <w:sz w:val="24"/>
                <w:szCs w:val="24"/>
              </w:rPr>
              <w:t>Зарубежная проза о животных.</w:t>
            </w:r>
          </w:p>
          <w:p w14:paraId="5A247662" w14:textId="77777777" w:rsidR="007C62D1" w:rsidRPr="00000D40" w:rsidRDefault="007C62D1" w:rsidP="007C62D1">
            <w:pPr>
              <w:rPr>
                <w:sz w:val="24"/>
                <w:szCs w:val="24"/>
              </w:rPr>
            </w:pPr>
            <w:r w:rsidRPr="00505A38">
              <w:rPr>
                <w:b/>
                <w:color w:val="000000"/>
                <w:w w:val="97"/>
                <w:sz w:val="24"/>
                <w:szCs w:val="24"/>
              </w:rPr>
              <w:t xml:space="preserve">Р. Киплинг. </w:t>
            </w:r>
            <w:r w:rsidRPr="00505A38">
              <w:rPr>
                <w:color w:val="000000"/>
                <w:w w:val="97"/>
                <w:sz w:val="24"/>
                <w:szCs w:val="24"/>
              </w:rPr>
              <w:t>«Рикки-Тикки-Тави»</w:t>
            </w:r>
            <w:r w:rsidRPr="00505A38">
              <w:rPr>
                <w:b/>
                <w:color w:val="000000"/>
                <w:w w:val="97"/>
                <w:sz w:val="24"/>
                <w:szCs w:val="24"/>
              </w:rPr>
              <w:t>.</w:t>
            </w:r>
            <w:r w:rsidRPr="00505A38">
              <w:rPr>
                <w:color w:val="000000"/>
                <w:w w:val="97"/>
                <w:sz w:val="24"/>
                <w:szCs w:val="24"/>
              </w:rPr>
              <w:t>;</w:t>
            </w:r>
            <w:r w:rsidRPr="00505A38">
              <w:rPr>
                <w:b/>
                <w:color w:val="000000"/>
                <w:w w:val="97"/>
                <w:sz w:val="24"/>
                <w:szCs w:val="24"/>
              </w:rPr>
              <w:t xml:space="preserve"> Э. Сетон-Томпсон. </w:t>
            </w:r>
            <w:r w:rsidRPr="008605CE">
              <w:rPr>
                <w:color w:val="000000"/>
                <w:w w:val="97"/>
                <w:sz w:val="24"/>
                <w:szCs w:val="24"/>
              </w:rPr>
              <w:t>«Арно»</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3DE8377" w14:textId="77777777" w:rsidR="007C62D1" w:rsidRPr="00000D40" w:rsidRDefault="007C62D1" w:rsidP="007C62D1">
            <w:pPr>
              <w:spacing w:before="76"/>
              <w:ind w:left="72"/>
              <w:jc w:val="center"/>
              <w:rPr>
                <w:sz w:val="24"/>
                <w:szCs w:val="24"/>
              </w:rPr>
            </w:pPr>
            <w:r w:rsidRPr="00000D40">
              <w:rPr>
                <w:color w:val="000000"/>
                <w:w w:val="97"/>
                <w:sz w:val="24"/>
                <w:szCs w:val="24"/>
              </w:rPr>
              <w:t>2</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4A663B5B"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Pr>
          <w:p w14:paraId="4EFFE4B4" w14:textId="77777777" w:rsidR="007C62D1" w:rsidRPr="00AF5BE2" w:rsidRDefault="007C62D1" w:rsidP="007C62D1">
            <w:pPr>
              <w:jc w:val="center"/>
              <w:rPr>
                <w:sz w:val="24"/>
                <w:szCs w:val="24"/>
              </w:rPr>
            </w:pPr>
            <w:r w:rsidRPr="00AF5BE2">
              <w:rPr>
                <w:sz w:val="24"/>
                <w:szCs w:val="24"/>
              </w:rPr>
              <w:t>2</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49F5B4A4"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000D40" w14:paraId="081A71F5"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6C73A0" w14:textId="77777777" w:rsidR="007C62D1" w:rsidRPr="00000D40" w:rsidRDefault="007C62D1" w:rsidP="007C62D1">
            <w:pPr>
              <w:spacing w:before="76"/>
              <w:jc w:val="center"/>
              <w:rPr>
                <w:sz w:val="24"/>
                <w:szCs w:val="24"/>
              </w:rPr>
            </w:pPr>
            <w:r w:rsidRPr="00000D40">
              <w:rPr>
                <w:color w:val="000000"/>
                <w:w w:val="97"/>
                <w:sz w:val="24"/>
                <w:szCs w:val="24"/>
              </w:rPr>
              <w:t>8.6.</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9CAC0D" w14:textId="77777777" w:rsidR="007C62D1" w:rsidRPr="00000D40" w:rsidRDefault="007C62D1" w:rsidP="007C62D1">
            <w:pPr>
              <w:spacing w:before="76"/>
              <w:ind w:left="72"/>
              <w:rPr>
                <w:sz w:val="24"/>
                <w:szCs w:val="24"/>
              </w:rPr>
            </w:pPr>
            <w:r w:rsidRPr="00000D40">
              <w:rPr>
                <w:color w:val="000000"/>
                <w:w w:val="97"/>
                <w:sz w:val="24"/>
                <w:szCs w:val="24"/>
              </w:rPr>
              <w:t>Внеклассное чтение</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78129EB" w14:textId="77777777" w:rsidR="007C62D1" w:rsidRPr="00000D40" w:rsidRDefault="007C62D1" w:rsidP="007C62D1">
            <w:pPr>
              <w:spacing w:before="76"/>
              <w:ind w:left="72"/>
              <w:jc w:val="center"/>
              <w:rPr>
                <w:sz w:val="24"/>
                <w:szCs w:val="24"/>
              </w:rPr>
            </w:pPr>
            <w:r w:rsidRPr="00000D40">
              <w:rPr>
                <w:color w:val="000000"/>
                <w:w w:val="97"/>
                <w:sz w:val="24"/>
                <w:szCs w:val="24"/>
              </w:rPr>
              <w:t>1</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131E2E2" w14:textId="77777777" w:rsidR="007C62D1" w:rsidRPr="00AF5BE2" w:rsidRDefault="007C62D1" w:rsidP="007C62D1">
            <w:pPr>
              <w:jc w:val="center"/>
              <w:rPr>
                <w:sz w:val="24"/>
                <w:szCs w:val="24"/>
              </w:rPr>
            </w:pPr>
          </w:p>
        </w:tc>
        <w:tc>
          <w:tcPr>
            <w:tcW w:w="671" w:type="dxa"/>
            <w:tcBorders>
              <w:top w:val="single" w:sz="4" w:space="0" w:color="000000"/>
              <w:left w:val="single" w:sz="4" w:space="0" w:color="000000"/>
              <w:bottom w:val="single" w:sz="4" w:space="0" w:color="000000"/>
              <w:right w:val="single" w:sz="4" w:space="0" w:color="000000"/>
            </w:tcBorders>
          </w:tcPr>
          <w:p w14:paraId="71D9A8A7" w14:textId="77777777" w:rsidR="007C62D1" w:rsidRPr="00AF5BE2" w:rsidRDefault="007C62D1" w:rsidP="007C62D1">
            <w:pPr>
              <w:jc w:val="center"/>
              <w:rPr>
                <w:sz w:val="24"/>
                <w:szCs w:val="24"/>
              </w:rPr>
            </w:pPr>
            <w:r w:rsidRPr="00AF5BE2">
              <w:rPr>
                <w:sz w:val="24"/>
                <w:szCs w:val="24"/>
              </w:rPr>
              <w:t>1</w:t>
            </w: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4628037B" w14:textId="77777777" w:rsidR="007C62D1" w:rsidRPr="003D6017" w:rsidRDefault="007C62D1" w:rsidP="007C62D1">
            <w:pPr>
              <w:rPr>
                <w:sz w:val="24"/>
                <w:szCs w:val="24"/>
              </w:rPr>
            </w:pPr>
          </w:p>
        </w:tc>
      </w:tr>
      <w:tr w:rsidR="007C62D1" w:rsidRPr="00AF5BE2" w14:paraId="7C9D09BD" w14:textId="77777777" w:rsidTr="002F47A0">
        <w:trPr>
          <w:trHeight w:hRule="exact" w:val="346"/>
        </w:trPr>
        <w:tc>
          <w:tcPr>
            <w:tcW w:w="604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9928989" w14:textId="77777777" w:rsidR="007C62D1" w:rsidRPr="00AF5BE2" w:rsidRDefault="007C62D1" w:rsidP="007C62D1">
            <w:pPr>
              <w:spacing w:before="76"/>
              <w:ind w:left="72"/>
              <w:rPr>
                <w:b/>
                <w:sz w:val="24"/>
                <w:szCs w:val="24"/>
              </w:rPr>
            </w:pPr>
            <w:r w:rsidRPr="00AF5BE2">
              <w:rPr>
                <w:b/>
                <w:color w:val="000000"/>
                <w:w w:val="97"/>
                <w:sz w:val="24"/>
                <w:szCs w:val="24"/>
              </w:rPr>
              <w:t>Итого по разделу</w:t>
            </w:r>
          </w:p>
        </w:tc>
        <w:tc>
          <w:tcPr>
            <w:tcW w:w="67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5B33C31" w14:textId="77777777" w:rsidR="007C62D1" w:rsidRPr="00AF5BE2" w:rsidRDefault="007C62D1" w:rsidP="007C62D1">
            <w:pPr>
              <w:spacing w:before="76"/>
              <w:ind w:left="72"/>
              <w:jc w:val="center"/>
              <w:rPr>
                <w:b/>
                <w:sz w:val="24"/>
                <w:szCs w:val="24"/>
              </w:rPr>
            </w:pPr>
            <w:r w:rsidRPr="00AF5BE2">
              <w:rPr>
                <w:b/>
                <w:color w:val="000000"/>
                <w:w w:val="97"/>
                <w:sz w:val="24"/>
                <w:szCs w:val="24"/>
              </w:rPr>
              <w:t>9</w:t>
            </w:r>
          </w:p>
        </w:tc>
        <w:tc>
          <w:tcPr>
            <w:tcW w:w="378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818DB2C" w14:textId="77777777" w:rsidR="007C62D1" w:rsidRPr="003D6017" w:rsidRDefault="007C62D1" w:rsidP="007C62D1">
            <w:pPr>
              <w:jc w:val="center"/>
              <w:rPr>
                <w:b/>
                <w:sz w:val="24"/>
                <w:szCs w:val="24"/>
              </w:rPr>
            </w:pPr>
          </w:p>
        </w:tc>
      </w:tr>
      <w:tr w:rsidR="007C62D1" w:rsidRPr="00000D40" w14:paraId="15DE329C" w14:textId="77777777" w:rsidTr="002F47A0">
        <w:trPr>
          <w:trHeight w:hRule="exact" w:val="404"/>
        </w:trPr>
        <w:tc>
          <w:tcPr>
            <w:tcW w:w="10507"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2F8B80F0" w14:textId="77777777" w:rsidR="007C62D1" w:rsidRPr="003D6017" w:rsidRDefault="007C62D1" w:rsidP="007C62D1">
            <w:pPr>
              <w:ind w:left="57"/>
              <w:jc w:val="center"/>
              <w:rPr>
                <w:sz w:val="24"/>
                <w:szCs w:val="24"/>
              </w:rPr>
            </w:pPr>
            <w:r w:rsidRPr="003D6017">
              <w:rPr>
                <w:color w:val="000000"/>
                <w:w w:val="97"/>
                <w:sz w:val="24"/>
                <w:szCs w:val="24"/>
              </w:rPr>
              <w:t xml:space="preserve">Раздел 9. </w:t>
            </w:r>
            <w:r w:rsidRPr="003D6017">
              <w:rPr>
                <w:b/>
                <w:color w:val="000000"/>
                <w:w w:val="97"/>
                <w:sz w:val="24"/>
                <w:szCs w:val="24"/>
              </w:rPr>
              <w:t>Итоговый контроль</w:t>
            </w:r>
          </w:p>
        </w:tc>
      </w:tr>
      <w:tr w:rsidR="007C62D1" w:rsidRPr="00000D40" w14:paraId="6A18E338" w14:textId="77777777" w:rsidTr="002F47A0">
        <w:trPr>
          <w:trHeight w:hRule="exact" w:val="346"/>
        </w:trPr>
        <w:tc>
          <w:tcPr>
            <w:tcW w:w="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8483FBA" w14:textId="77777777" w:rsidR="007C62D1" w:rsidRPr="00000D40" w:rsidRDefault="007C62D1" w:rsidP="007C62D1">
            <w:pPr>
              <w:spacing w:before="78"/>
              <w:jc w:val="center"/>
              <w:rPr>
                <w:sz w:val="24"/>
                <w:szCs w:val="24"/>
              </w:rPr>
            </w:pPr>
            <w:r w:rsidRPr="00000D40">
              <w:rPr>
                <w:color w:val="000000"/>
                <w:w w:val="97"/>
                <w:sz w:val="24"/>
                <w:szCs w:val="24"/>
              </w:rPr>
              <w:t>9.1.</w:t>
            </w:r>
          </w:p>
        </w:tc>
        <w:tc>
          <w:tcPr>
            <w:tcW w:w="578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C166C2" w14:textId="77777777" w:rsidR="007C62D1" w:rsidRPr="00000D40" w:rsidRDefault="007C62D1" w:rsidP="007C62D1">
            <w:pPr>
              <w:spacing w:before="78"/>
              <w:ind w:left="72"/>
              <w:rPr>
                <w:sz w:val="24"/>
                <w:szCs w:val="24"/>
              </w:rPr>
            </w:pPr>
            <w:r w:rsidRPr="00000D40">
              <w:rPr>
                <w:b/>
                <w:color w:val="000000"/>
                <w:w w:val="97"/>
                <w:sz w:val="24"/>
                <w:szCs w:val="24"/>
              </w:rPr>
              <w:t>Итоговые контрольные работы</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5490166A" w14:textId="77777777" w:rsidR="007C62D1" w:rsidRPr="00000D40" w:rsidRDefault="007C62D1" w:rsidP="007C62D1">
            <w:pPr>
              <w:spacing w:before="78"/>
              <w:ind w:left="72"/>
              <w:jc w:val="center"/>
              <w:rPr>
                <w:sz w:val="24"/>
                <w:szCs w:val="24"/>
              </w:rPr>
            </w:pPr>
            <w:r w:rsidRPr="00000D40">
              <w:rPr>
                <w:color w:val="000000"/>
                <w:w w:val="97"/>
                <w:sz w:val="24"/>
                <w:szCs w:val="24"/>
              </w:rPr>
              <w:t>2</w:t>
            </w:r>
          </w:p>
        </w:tc>
        <w:tc>
          <w:tcPr>
            <w:tcW w:w="134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6B8B69A" w14:textId="77777777" w:rsidR="007C62D1" w:rsidRPr="00AF5BE2" w:rsidRDefault="007C62D1" w:rsidP="007C62D1">
            <w:pPr>
              <w:jc w:val="center"/>
              <w:rPr>
                <w:sz w:val="24"/>
                <w:szCs w:val="24"/>
              </w:rPr>
            </w:pPr>
          </w:p>
        </w:tc>
        <w:tc>
          <w:tcPr>
            <w:tcW w:w="2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7420078" w14:textId="77777777" w:rsidR="007C62D1" w:rsidRPr="003D6017" w:rsidRDefault="007C62D1" w:rsidP="007C62D1">
            <w:pPr>
              <w:rPr>
                <w:sz w:val="24"/>
                <w:szCs w:val="24"/>
              </w:rPr>
            </w:pPr>
          </w:p>
        </w:tc>
      </w:tr>
      <w:tr w:rsidR="007C62D1" w:rsidRPr="002C0C0D" w14:paraId="4D750337" w14:textId="77777777" w:rsidTr="002F47A0">
        <w:trPr>
          <w:trHeight w:hRule="exact" w:val="346"/>
        </w:trPr>
        <w:tc>
          <w:tcPr>
            <w:tcW w:w="604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7D1BD33" w14:textId="77777777" w:rsidR="007C62D1" w:rsidRPr="002C0C0D" w:rsidRDefault="007C62D1" w:rsidP="007C62D1">
            <w:pPr>
              <w:spacing w:before="78"/>
              <w:ind w:left="72"/>
              <w:rPr>
                <w:b/>
                <w:sz w:val="24"/>
                <w:szCs w:val="24"/>
              </w:rPr>
            </w:pPr>
            <w:r w:rsidRPr="002C0C0D">
              <w:rPr>
                <w:b/>
                <w:color w:val="000000"/>
                <w:w w:val="97"/>
                <w:sz w:val="24"/>
                <w:szCs w:val="24"/>
              </w:rPr>
              <w:t>Итого по разделу</w:t>
            </w:r>
          </w:p>
        </w:tc>
        <w:tc>
          <w:tcPr>
            <w:tcW w:w="67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4542FE9" w14:textId="77777777" w:rsidR="007C62D1" w:rsidRPr="002C0C0D" w:rsidRDefault="007C62D1" w:rsidP="007C62D1">
            <w:pPr>
              <w:spacing w:before="78"/>
              <w:ind w:left="72"/>
              <w:jc w:val="center"/>
              <w:rPr>
                <w:b/>
                <w:sz w:val="24"/>
                <w:szCs w:val="24"/>
              </w:rPr>
            </w:pPr>
            <w:r w:rsidRPr="002C0C0D">
              <w:rPr>
                <w:b/>
                <w:color w:val="000000"/>
                <w:w w:val="97"/>
                <w:sz w:val="24"/>
                <w:szCs w:val="24"/>
              </w:rPr>
              <w:t>2</w:t>
            </w:r>
          </w:p>
        </w:tc>
        <w:tc>
          <w:tcPr>
            <w:tcW w:w="378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CBEC414" w14:textId="77777777" w:rsidR="007C62D1" w:rsidRPr="003D6017" w:rsidRDefault="007C62D1" w:rsidP="007C62D1">
            <w:pPr>
              <w:jc w:val="center"/>
              <w:rPr>
                <w:b/>
                <w:sz w:val="24"/>
                <w:szCs w:val="24"/>
              </w:rPr>
            </w:pPr>
          </w:p>
        </w:tc>
      </w:tr>
      <w:tr w:rsidR="007C62D1" w:rsidRPr="00AF5BE2" w14:paraId="431AD209" w14:textId="77777777" w:rsidTr="002F47A0">
        <w:trPr>
          <w:trHeight w:hRule="exact" w:val="346"/>
        </w:trPr>
        <w:tc>
          <w:tcPr>
            <w:tcW w:w="604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D09278E" w14:textId="77777777" w:rsidR="007C62D1" w:rsidRPr="00AF5BE2" w:rsidRDefault="007C62D1" w:rsidP="007C62D1">
            <w:pPr>
              <w:spacing w:before="78"/>
              <w:ind w:left="72"/>
              <w:rPr>
                <w:b/>
                <w:sz w:val="24"/>
                <w:szCs w:val="24"/>
              </w:rPr>
            </w:pPr>
            <w:r w:rsidRPr="00AF5BE2">
              <w:rPr>
                <w:b/>
                <w:color w:val="000000"/>
                <w:w w:val="97"/>
                <w:sz w:val="24"/>
                <w:szCs w:val="24"/>
              </w:rPr>
              <w:t>Резервное время</w:t>
            </w:r>
          </w:p>
        </w:tc>
        <w:tc>
          <w:tcPr>
            <w:tcW w:w="671" w:type="dxa"/>
            <w:tcBorders>
              <w:top w:val="single" w:sz="4" w:space="0" w:color="000000"/>
              <w:left w:val="single" w:sz="4" w:space="0" w:color="000000"/>
              <w:bottom w:val="single" w:sz="4" w:space="0" w:color="000000"/>
              <w:right w:val="single" w:sz="4" w:space="0" w:color="000000"/>
            </w:tcBorders>
            <w:tcMar>
              <w:left w:w="0" w:type="dxa"/>
              <w:right w:w="0" w:type="dxa"/>
            </w:tcMar>
          </w:tcPr>
          <w:p w14:paraId="033F2C82" w14:textId="77777777" w:rsidR="007C62D1" w:rsidRPr="00AF5BE2" w:rsidRDefault="007C62D1" w:rsidP="007C62D1">
            <w:pPr>
              <w:spacing w:before="78"/>
              <w:ind w:left="72"/>
              <w:jc w:val="center"/>
              <w:rPr>
                <w:b/>
                <w:sz w:val="24"/>
                <w:szCs w:val="24"/>
              </w:rPr>
            </w:pPr>
            <w:r w:rsidRPr="00AF5BE2">
              <w:rPr>
                <w:b/>
                <w:color w:val="000000"/>
                <w:w w:val="97"/>
                <w:sz w:val="24"/>
                <w:szCs w:val="24"/>
              </w:rPr>
              <w:t>15</w:t>
            </w:r>
          </w:p>
        </w:tc>
        <w:tc>
          <w:tcPr>
            <w:tcW w:w="378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299B3A5D" w14:textId="77777777" w:rsidR="007C62D1" w:rsidRPr="003D6017" w:rsidRDefault="007C62D1" w:rsidP="007C62D1">
            <w:pPr>
              <w:jc w:val="center"/>
              <w:rPr>
                <w:b/>
                <w:sz w:val="24"/>
                <w:szCs w:val="24"/>
              </w:rPr>
            </w:pPr>
          </w:p>
        </w:tc>
      </w:tr>
      <w:tr w:rsidR="007C62D1" w:rsidRPr="00AF5BE2" w14:paraId="6E46A360" w14:textId="77777777" w:rsidTr="002F47A0">
        <w:trPr>
          <w:trHeight w:hRule="exact" w:val="346"/>
        </w:trPr>
        <w:tc>
          <w:tcPr>
            <w:tcW w:w="6048" w:type="dxa"/>
            <w:gridSpan w:val="2"/>
            <w:tcBorders>
              <w:top w:val="single" w:sz="4" w:space="0" w:color="000000"/>
              <w:left w:val="single" w:sz="4" w:space="0" w:color="000000"/>
              <w:bottom w:val="single" w:sz="5" w:space="0" w:color="000000"/>
              <w:right w:val="single" w:sz="4" w:space="0" w:color="000000"/>
            </w:tcBorders>
            <w:shd w:val="clear" w:color="auto" w:fill="5F497A" w:themeFill="accent4" w:themeFillShade="BF"/>
            <w:tcMar>
              <w:left w:w="0" w:type="dxa"/>
              <w:right w:w="0" w:type="dxa"/>
            </w:tcMar>
          </w:tcPr>
          <w:p w14:paraId="76F8825A" w14:textId="77777777" w:rsidR="007C62D1" w:rsidRPr="00505A38" w:rsidRDefault="007C62D1" w:rsidP="007C62D1">
            <w:pPr>
              <w:rPr>
                <w:b/>
                <w:sz w:val="24"/>
                <w:szCs w:val="24"/>
              </w:rPr>
            </w:pPr>
            <w:r w:rsidRPr="00505A38">
              <w:rPr>
                <w:b/>
                <w:color w:val="000000"/>
                <w:w w:val="97"/>
                <w:sz w:val="24"/>
                <w:szCs w:val="24"/>
              </w:rPr>
              <w:t>ОБЩЕЕ КОЛИЧЕСТВО ЧАСОВ ПО ПРОГРАММЕ</w:t>
            </w:r>
          </w:p>
        </w:tc>
        <w:tc>
          <w:tcPr>
            <w:tcW w:w="671" w:type="dxa"/>
            <w:tcBorders>
              <w:top w:val="single" w:sz="4" w:space="0" w:color="000000"/>
              <w:left w:val="single" w:sz="4" w:space="0" w:color="000000"/>
              <w:bottom w:val="single" w:sz="5" w:space="0" w:color="000000"/>
              <w:right w:val="single" w:sz="4" w:space="0" w:color="000000"/>
            </w:tcBorders>
            <w:shd w:val="clear" w:color="auto" w:fill="5F497A" w:themeFill="accent4" w:themeFillShade="BF"/>
            <w:tcMar>
              <w:left w:w="0" w:type="dxa"/>
              <w:right w:w="0" w:type="dxa"/>
            </w:tcMar>
          </w:tcPr>
          <w:p w14:paraId="36ADA3CB" w14:textId="77777777" w:rsidR="007C62D1" w:rsidRPr="00AF5BE2" w:rsidRDefault="007C62D1" w:rsidP="007C62D1">
            <w:pPr>
              <w:jc w:val="center"/>
              <w:rPr>
                <w:b/>
                <w:sz w:val="24"/>
                <w:szCs w:val="24"/>
              </w:rPr>
            </w:pPr>
            <w:r w:rsidRPr="00AF5BE2">
              <w:rPr>
                <w:b/>
                <w:color w:val="000000"/>
                <w:w w:val="97"/>
                <w:sz w:val="24"/>
                <w:szCs w:val="24"/>
              </w:rPr>
              <w:t>102</w:t>
            </w:r>
          </w:p>
        </w:tc>
        <w:tc>
          <w:tcPr>
            <w:tcW w:w="671" w:type="dxa"/>
            <w:tcBorders>
              <w:top w:val="single" w:sz="4" w:space="0" w:color="000000"/>
              <w:left w:val="single" w:sz="4" w:space="0" w:color="000000"/>
              <w:bottom w:val="single" w:sz="5" w:space="0" w:color="000000"/>
              <w:right w:val="single" w:sz="4" w:space="0" w:color="000000"/>
            </w:tcBorders>
            <w:shd w:val="clear" w:color="auto" w:fill="5F497A" w:themeFill="accent4" w:themeFillShade="BF"/>
            <w:tcMar>
              <w:left w:w="0" w:type="dxa"/>
              <w:right w:w="0" w:type="dxa"/>
            </w:tcMar>
          </w:tcPr>
          <w:p w14:paraId="3E716834" w14:textId="77777777" w:rsidR="007C62D1" w:rsidRPr="00AF5BE2" w:rsidRDefault="007C62D1" w:rsidP="007C62D1">
            <w:pPr>
              <w:jc w:val="center"/>
              <w:rPr>
                <w:b/>
                <w:sz w:val="24"/>
                <w:szCs w:val="24"/>
              </w:rPr>
            </w:pPr>
            <w:r w:rsidRPr="00AF5BE2">
              <w:rPr>
                <w:b/>
                <w:color w:val="000000"/>
                <w:w w:val="97"/>
                <w:sz w:val="24"/>
                <w:szCs w:val="24"/>
              </w:rPr>
              <w:t>10</w:t>
            </w:r>
          </w:p>
        </w:tc>
        <w:tc>
          <w:tcPr>
            <w:tcW w:w="671" w:type="dxa"/>
            <w:tcBorders>
              <w:top w:val="single" w:sz="4" w:space="0" w:color="000000"/>
              <w:left w:val="single" w:sz="4" w:space="0" w:color="000000"/>
              <w:bottom w:val="single" w:sz="5" w:space="0" w:color="000000"/>
              <w:right w:val="single" w:sz="4" w:space="0" w:color="000000"/>
            </w:tcBorders>
            <w:shd w:val="clear" w:color="auto" w:fill="5F497A" w:themeFill="accent4" w:themeFillShade="BF"/>
          </w:tcPr>
          <w:p w14:paraId="1FB77B58" w14:textId="77777777" w:rsidR="007C62D1" w:rsidRPr="00AF5BE2" w:rsidRDefault="007C62D1" w:rsidP="007C62D1">
            <w:pPr>
              <w:jc w:val="center"/>
              <w:rPr>
                <w:b/>
                <w:sz w:val="24"/>
                <w:szCs w:val="24"/>
              </w:rPr>
            </w:pPr>
          </w:p>
        </w:tc>
        <w:tc>
          <w:tcPr>
            <w:tcW w:w="2442" w:type="dxa"/>
            <w:tcBorders>
              <w:top w:val="single" w:sz="4" w:space="0" w:color="000000"/>
              <w:left w:val="single" w:sz="4" w:space="0" w:color="000000"/>
              <w:bottom w:val="single" w:sz="5" w:space="0" w:color="000000"/>
              <w:right w:val="single" w:sz="4" w:space="0" w:color="000000"/>
            </w:tcBorders>
            <w:shd w:val="clear" w:color="auto" w:fill="5F497A" w:themeFill="accent4" w:themeFillShade="BF"/>
            <w:tcMar>
              <w:left w:w="0" w:type="dxa"/>
              <w:right w:w="0" w:type="dxa"/>
            </w:tcMar>
          </w:tcPr>
          <w:p w14:paraId="5D039A63" w14:textId="77777777" w:rsidR="007C62D1" w:rsidRPr="003D6017" w:rsidRDefault="007C62D1" w:rsidP="007C62D1">
            <w:pPr>
              <w:rPr>
                <w:b/>
                <w:sz w:val="24"/>
                <w:szCs w:val="24"/>
              </w:rPr>
            </w:pPr>
          </w:p>
        </w:tc>
      </w:tr>
    </w:tbl>
    <w:p w14:paraId="5B375D65" w14:textId="77777777" w:rsidR="007C62D1" w:rsidRDefault="007C62D1" w:rsidP="007C62D1">
      <w:pPr>
        <w:spacing w:before="188" w:after="94"/>
        <w:rPr>
          <w:b/>
          <w:color w:val="000000"/>
          <w:sz w:val="24"/>
          <w:szCs w:val="24"/>
        </w:rPr>
      </w:pPr>
    </w:p>
    <w:p w14:paraId="7606C8C0" w14:textId="77777777" w:rsidR="007C62D1" w:rsidRPr="00002D9C" w:rsidRDefault="007C62D1" w:rsidP="007C62D1">
      <w:pPr>
        <w:spacing w:before="188" w:after="94"/>
        <w:jc w:val="center"/>
        <w:rPr>
          <w:sz w:val="24"/>
          <w:szCs w:val="24"/>
        </w:rPr>
      </w:pPr>
      <w:r w:rsidRPr="00002D9C">
        <w:rPr>
          <w:b/>
          <w:color w:val="000000"/>
          <w:sz w:val="24"/>
          <w:szCs w:val="24"/>
        </w:rPr>
        <w:t>6 КЛАСС</w:t>
      </w:r>
    </w:p>
    <w:tbl>
      <w:tblPr>
        <w:tblW w:w="21272" w:type="dxa"/>
        <w:tblInd w:w="6" w:type="dxa"/>
        <w:tblLayout w:type="fixed"/>
        <w:tblLook w:val="04A0" w:firstRow="1" w:lastRow="0" w:firstColumn="1" w:lastColumn="0" w:noHBand="0" w:noVBand="1"/>
      </w:tblPr>
      <w:tblGrid>
        <w:gridCol w:w="380"/>
        <w:gridCol w:w="5636"/>
        <w:gridCol w:w="667"/>
        <w:gridCol w:w="668"/>
        <w:gridCol w:w="670"/>
        <w:gridCol w:w="2425"/>
        <w:gridCol w:w="7"/>
        <w:gridCol w:w="2163"/>
        <w:gridCol w:w="267"/>
        <w:gridCol w:w="1896"/>
        <w:gridCol w:w="534"/>
        <w:gridCol w:w="1629"/>
        <w:gridCol w:w="801"/>
        <w:gridCol w:w="1362"/>
        <w:gridCol w:w="2167"/>
      </w:tblGrid>
      <w:tr w:rsidR="007C62D1" w:rsidRPr="0016064B" w14:paraId="690C40D0" w14:textId="77777777" w:rsidTr="002F47A0">
        <w:trPr>
          <w:gridAfter w:val="8"/>
          <w:wAfter w:w="10817" w:type="dxa"/>
          <w:trHeight w:hRule="exact" w:val="365"/>
        </w:trPr>
        <w:tc>
          <w:tcPr>
            <w:tcW w:w="38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7D505E83" w14:textId="77777777" w:rsidR="007C62D1" w:rsidRPr="0016064B" w:rsidRDefault="007C62D1" w:rsidP="007C62D1">
            <w:pPr>
              <w:spacing w:before="76"/>
              <w:ind w:right="144"/>
              <w:jc w:val="center"/>
              <w:rPr>
                <w:sz w:val="24"/>
                <w:szCs w:val="24"/>
              </w:rPr>
            </w:pPr>
            <w:r w:rsidRPr="0016064B">
              <w:rPr>
                <w:b/>
                <w:color w:val="000000"/>
                <w:w w:val="97"/>
                <w:sz w:val="24"/>
                <w:szCs w:val="24"/>
              </w:rPr>
              <w:t>№</w:t>
            </w:r>
            <w:r w:rsidRPr="0016064B">
              <w:rPr>
                <w:sz w:val="24"/>
                <w:szCs w:val="24"/>
              </w:rPr>
              <w:br/>
            </w:r>
            <w:r w:rsidRPr="0016064B">
              <w:rPr>
                <w:b/>
                <w:color w:val="000000"/>
                <w:w w:val="97"/>
                <w:sz w:val="24"/>
                <w:szCs w:val="24"/>
              </w:rPr>
              <w:t>п/п</w:t>
            </w:r>
          </w:p>
        </w:tc>
        <w:tc>
          <w:tcPr>
            <w:tcW w:w="563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0F46D608" w14:textId="77777777" w:rsidR="007C62D1" w:rsidRPr="0016064B" w:rsidRDefault="007C62D1" w:rsidP="007C62D1">
            <w:pPr>
              <w:jc w:val="center"/>
              <w:rPr>
                <w:b/>
                <w:color w:val="000000"/>
                <w:w w:val="97"/>
                <w:sz w:val="24"/>
                <w:szCs w:val="24"/>
              </w:rPr>
            </w:pPr>
            <w:r w:rsidRPr="0016064B">
              <w:rPr>
                <w:b/>
                <w:color w:val="000000"/>
                <w:w w:val="97"/>
                <w:sz w:val="24"/>
                <w:szCs w:val="24"/>
              </w:rPr>
              <w:t>Наименование разделов и тем программы</w:t>
            </w:r>
          </w:p>
          <w:p w14:paraId="2B8DAFEC" w14:textId="77777777" w:rsidR="007C62D1" w:rsidRPr="0016064B" w:rsidRDefault="007C62D1" w:rsidP="007C62D1">
            <w:pPr>
              <w:jc w:val="center"/>
              <w:rPr>
                <w:sz w:val="24"/>
                <w:szCs w:val="24"/>
              </w:rPr>
            </w:pPr>
          </w:p>
        </w:tc>
        <w:tc>
          <w:tcPr>
            <w:tcW w:w="200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75A2C15B" w14:textId="77777777" w:rsidR="007C62D1" w:rsidRPr="0016064B" w:rsidRDefault="007C62D1" w:rsidP="007C62D1">
            <w:pPr>
              <w:jc w:val="center"/>
              <w:rPr>
                <w:b/>
                <w:sz w:val="24"/>
                <w:szCs w:val="24"/>
              </w:rPr>
            </w:pPr>
            <w:r w:rsidRPr="0016064B">
              <w:rPr>
                <w:b/>
                <w:color w:val="000000"/>
                <w:w w:val="97"/>
                <w:sz w:val="24"/>
                <w:szCs w:val="24"/>
              </w:rPr>
              <w:t>Количество часов</w:t>
            </w:r>
          </w:p>
        </w:tc>
        <w:tc>
          <w:tcPr>
            <w:tcW w:w="2430" w:type="dxa"/>
            <w:gridSpan w:val="2"/>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7FE0AAFA" w14:textId="77777777" w:rsidR="007C62D1" w:rsidRPr="0016064B" w:rsidRDefault="007C62D1" w:rsidP="007C62D1">
            <w:pPr>
              <w:jc w:val="center"/>
              <w:rPr>
                <w:b/>
                <w:sz w:val="24"/>
                <w:szCs w:val="24"/>
              </w:rPr>
            </w:pPr>
            <w:r w:rsidRPr="0016064B">
              <w:rPr>
                <w:b/>
                <w:color w:val="000000"/>
                <w:w w:val="97"/>
                <w:sz w:val="24"/>
                <w:szCs w:val="24"/>
              </w:rPr>
              <w:t>ЭОР/ЦОР</w:t>
            </w:r>
          </w:p>
        </w:tc>
      </w:tr>
      <w:tr w:rsidR="007C62D1" w:rsidRPr="0016064B" w14:paraId="2FFCB50E" w14:textId="77777777" w:rsidTr="002F47A0">
        <w:trPr>
          <w:gridAfter w:val="8"/>
          <w:wAfter w:w="10819" w:type="dxa"/>
          <w:trHeight w:hRule="exact" w:val="417"/>
        </w:trPr>
        <w:tc>
          <w:tcPr>
            <w:tcW w:w="381" w:type="dxa"/>
            <w:vMerge/>
            <w:tcBorders>
              <w:top w:val="single" w:sz="4" w:space="0" w:color="000000"/>
              <w:left w:val="single" w:sz="4" w:space="0" w:color="000000"/>
              <w:bottom w:val="single" w:sz="4" w:space="0" w:color="000000"/>
              <w:right w:val="single" w:sz="4" w:space="0" w:color="000000"/>
            </w:tcBorders>
          </w:tcPr>
          <w:p w14:paraId="161F5F7B" w14:textId="77777777" w:rsidR="007C62D1" w:rsidRPr="0016064B" w:rsidRDefault="007C62D1" w:rsidP="007C62D1">
            <w:pPr>
              <w:rPr>
                <w:sz w:val="24"/>
                <w:szCs w:val="24"/>
              </w:rPr>
            </w:pPr>
          </w:p>
        </w:tc>
        <w:tc>
          <w:tcPr>
            <w:tcW w:w="5638" w:type="dxa"/>
            <w:vMerge/>
            <w:tcBorders>
              <w:top w:val="single" w:sz="4" w:space="0" w:color="000000"/>
              <w:left w:val="single" w:sz="4" w:space="0" w:color="000000"/>
              <w:bottom w:val="single" w:sz="4" w:space="0" w:color="000000"/>
              <w:right w:val="single" w:sz="4" w:space="0" w:color="000000"/>
            </w:tcBorders>
          </w:tcPr>
          <w:p w14:paraId="4C9EA515"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3007B1" w14:textId="77777777" w:rsidR="007C62D1" w:rsidRPr="0016064B" w:rsidRDefault="007C62D1" w:rsidP="007C62D1">
            <w:pPr>
              <w:jc w:val="center"/>
              <w:rPr>
                <w:b/>
                <w:sz w:val="24"/>
                <w:szCs w:val="24"/>
              </w:rPr>
            </w:pPr>
            <w:r w:rsidRPr="0016064B">
              <w:rPr>
                <w:b/>
                <w:sz w:val="24"/>
                <w:szCs w:val="24"/>
              </w:rPr>
              <w:t>ВСЕГО</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6A4152D" w14:textId="77777777" w:rsidR="007C62D1" w:rsidRPr="0016064B" w:rsidRDefault="007C62D1" w:rsidP="007C62D1">
            <w:pPr>
              <w:jc w:val="center"/>
              <w:rPr>
                <w:b/>
                <w:sz w:val="24"/>
                <w:szCs w:val="24"/>
              </w:rPr>
            </w:pPr>
            <w:r w:rsidRPr="0016064B">
              <w:rPr>
                <w:b/>
                <w:sz w:val="24"/>
                <w:szCs w:val="24"/>
              </w:rPr>
              <w:t>КР</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FCD2D33" w14:textId="77777777" w:rsidR="007C62D1" w:rsidRPr="0016064B" w:rsidRDefault="007C62D1" w:rsidP="007C62D1">
            <w:pPr>
              <w:jc w:val="center"/>
              <w:rPr>
                <w:b/>
                <w:sz w:val="24"/>
                <w:szCs w:val="24"/>
              </w:rPr>
            </w:pPr>
            <w:r w:rsidRPr="0016064B">
              <w:rPr>
                <w:b/>
                <w:sz w:val="24"/>
                <w:szCs w:val="24"/>
              </w:rPr>
              <w:t>ПР</w:t>
            </w:r>
          </w:p>
        </w:tc>
        <w:tc>
          <w:tcPr>
            <w:tcW w:w="2430" w:type="dxa"/>
            <w:gridSpan w:val="2"/>
            <w:vMerge/>
            <w:tcBorders>
              <w:top w:val="single" w:sz="4" w:space="0" w:color="000000"/>
              <w:left w:val="single" w:sz="4" w:space="0" w:color="000000"/>
              <w:bottom w:val="single" w:sz="4" w:space="0" w:color="000000"/>
              <w:right w:val="single" w:sz="4" w:space="0" w:color="000000"/>
            </w:tcBorders>
          </w:tcPr>
          <w:p w14:paraId="0D4BCCCE" w14:textId="77777777" w:rsidR="007C62D1" w:rsidRPr="0016064B" w:rsidRDefault="007C62D1" w:rsidP="007C62D1">
            <w:pPr>
              <w:jc w:val="center"/>
              <w:rPr>
                <w:b/>
                <w:sz w:val="24"/>
                <w:szCs w:val="24"/>
              </w:rPr>
            </w:pPr>
          </w:p>
        </w:tc>
      </w:tr>
      <w:tr w:rsidR="007C62D1" w:rsidRPr="0016064B" w14:paraId="725BB3D8" w14:textId="77777777" w:rsidTr="002F47A0">
        <w:trPr>
          <w:gridAfter w:val="8"/>
          <w:wAfter w:w="10815" w:type="dxa"/>
          <w:trHeight w:hRule="exact" w:val="365"/>
        </w:trPr>
        <w:tc>
          <w:tcPr>
            <w:tcW w:w="10457" w:type="dxa"/>
            <w:gridSpan w:val="7"/>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0CBAB919" w14:textId="77777777" w:rsidR="007C62D1" w:rsidRPr="0016064B" w:rsidRDefault="007C62D1" w:rsidP="007C62D1">
            <w:pPr>
              <w:jc w:val="center"/>
              <w:rPr>
                <w:b/>
                <w:sz w:val="24"/>
                <w:szCs w:val="24"/>
              </w:rPr>
            </w:pPr>
            <w:r w:rsidRPr="0016064B">
              <w:rPr>
                <w:color w:val="000000"/>
                <w:w w:val="97"/>
                <w:sz w:val="24"/>
                <w:szCs w:val="24"/>
              </w:rPr>
              <w:t>Раздел 1.</w:t>
            </w:r>
            <w:r w:rsidRPr="0016064B">
              <w:rPr>
                <w:b/>
                <w:color w:val="000000"/>
                <w:w w:val="97"/>
                <w:sz w:val="24"/>
                <w:szCs w:val="24"/>
              </w:rPr>
              <w:t xml:space="preserve"> Античная литература</w:t>
            </w:r>
          </w:p>
        </w:tc>
      </w:tr>
      <w:tr w:rsidR="007C62D1" w:rsidRPr="005C73B0" w14:paraId="59815A56" w14:textId="77777777" w:rsidTr="002F47A0">
        <w:trPr>
          <w:gridAfter w:val="8"/>
          <w:wAfter w:w="10819"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430F5569" w14:textId="77777777" w:rsidR="007C62D1" w:rsidRPr="0016064B" w:rsidRDefault="007C62D1" w:rsidP="007C62D1">
            <w:pPr>
              <w:jc w:val="center"/>
              <w:rPr>
                <w:sz w:val="24"/>
                <w:szCs w:val="24"/>
              </w:rPr>
            </w:pPr>
            <w:r w:rsidRPr="0016064B">
              <w:rPr>
                <w:color w:val="000000"/>
                <w:w w:val="97"/>
                <w:sz w:val="24"/>
                <w:szCs w:val="24"/>
              </w:rPr>
              <w:t>1.1.</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4C855F" w14:textId="77777777" w:rsidR="007C62D1" w:rsidRPr="00505A38" w:rsidRDefault="007C62D1" w:rsidP="007C62D1">
            <w:pPr>
              <w:rPr>
                <w:sz w:val="24"/>
                <w:szCs w:val="24"/>
              </w:rPr>
            </w:pPr>
            <w:r w:rsidRPr="00505A38">
              <w:rPr>
                <w:b/>
                <w:color w:val="000000"/>
                <w:w w:val="97"/>
                <w:sz w:val="24"/>
                <w:szCs w:val="24"/>
              </w:rPr>
              <w:t>Гомер. Поэмы «Илиада»,«Одиссея» (фрагменты)</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A55A64"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A896FBE"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909575" w14:textId="77777777" w:rsidR="007C62D1" w:rsidRPr="0016064B" w:rsidRDefault="007C62D1" w:rsidP="007C62D1">
            <w:pPr>
              <w:jc w:val="center"/>
              <w:rPr>
                <w:sz w:val="24"/>
                <w:szCs w:val="24"/>
              </w:rPr>
            </w:pPr>
            <w:r w:rsidRPr="0016064B">
              <w:rPr>
                <w:sz w:val="24"/>
                <w:szCs w:val="24"/>
              </w:rPr>
              <w:t>2</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6C25D48" w14:textId="77777777" w:rsidR="007C62D1" w:rsidRPr="00505A38" w:rsidRDefault="007C62D1" w:rsidP="007C62D1">
            <w:pPr>
              <w:jc w:val="center"/>
              <w:rPr>
                <w:sz w:val="24"/>
                <w:szCs w:val="24"/>
              </w:rPr>
            </w:pPr>
            <w:r w:rsidRPr="00553FB3">
              <w:rPr>
                <w:sz w:val="24"/>
                <w:szCs w:val="24"/>
              </w:rPr>
              <w:t>https</w:t>
            </w:r>
            <w:r w:rsidRPr="00505A38">
              <w:rPr>
                <w:sz w:val="24"/>
                <w:szCs w:val="24"/>
              </w:rPr>
              <w:t>://</w:t>
            </w:r>
            <w:r w:rsidRPr="00553FB3">
              <w:rPr>
                <w:sz w:val="24"/>
                <w:szCs w:val="24"/>
              </w:rPr>
              <w:t>educont</w:t>
            </w:r>
            <w:r w:rsidRPr="00505A38">
              <w:rPr>
                <w:sz w:val="24"/>
                <w:szCs w:val="24"/>
              </w:rPr>
              <w:t>.</w:t>
            </w:r>
            <w:r w:rsidRPr="00553FB3">
              <w:rPr>
                <w:sz w:val="24"/>
                <w:szCs w:val="24"/>
              </w:rPr>
              <w:t>iblschool</w:t>
            </w:r>
            <w:r w:rsidRPr="00505A38">
              <w:rPr>
                <w:sz w:val="24"/>
                <w:szCs w:val="24"/>
              </w:rPr>
              <w:t>.</w:t>
            </w:r>
            <w:r w:rsidRPr="00553FB3">
              <w:rPr>
                <w:sz w:val="24"/>
                <w:szCs w:val="24"/>
              </w:rPr>
              <w:t>ru</w:t>
            </w:r>
            <w:r w:rsidRPr="00505A38">
              <w:rPr>
                <w:sz w:val="24"/>
                <w:szCs w:val="24"/>
              </w:rPr>
              <w:t>/</w:t>
            </w:r>
            <w:r w:rsidRPr="00553FB3">
              <w:rPr>
                <w:sz w:val="24"/>
                <w:szCs w:val="24"/>
              </w:rPr>
              <w:t>student</w:t>
            </w:r>
            <w:r w:rsidRPr="00505A38">
              <w:rPr>
                <w:sz w:val="24"/>
                <w:szCs w:val="24"/>
              </w:rPr>
              <w:t>/</w:t>
            </w:r>
          </w:p>
        </w:tc>
      </w:tr>
      <w:tr w:rsidR="007C62D1" w:rsidRPr="0016064B" w14:paraId="76719D78" w14:textId="77777777" w:rsidTr="002F47A0">
        <w:trPr>
          <w:gridAfter w:val="2"/>
          <w:wAfter w:w="3527"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2738483" w14:textId="77777777" w:rsidR="007C62D1" w:rsidRPr="0016064B" w:rsidRDefault="007C62D1" w:rsidP="007C62D1">
            <w:pPr>
              <w:rPr>
                <w:b/>
                <w:sz w:val="24"/>
                <w:szCs w:val="24"/>
              </w:rPr>
            </w:pPr>
            <w:r w:rsidRPr="0016064B">
              <w:rPr>
                <w:b/>
                <w:color w:val="000000"/>
                <w:w w:val="97"/>
                <w:sz w:val="24"/>
                <w:szCs w:val="24"/>
              </w:rPr>
              <w:lastRenderedPageBreak/>
              <w:t>Итого по разделу</w:t>
            </w:r>
          </w:p>
        </w:tc>
        <w:tc>
          <w:tcPr>
            <w:tcW w:w="66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4AF6551" w14:textId="77777777" w:rsidR="007C62D1" w:rsidRPr="0016064B" w:rsidRDefault="007C62D1" w:rsidP="007C62D1">
            <w:pPr>
              <w:jc w:val="center"/>
              <w:rPr>
                <w:b/>
                <w:sz w:val="24"/>
                <w:szCs w:val="24"/>
              </w:rPr>
            </w:pPr>
            <w:r w:rsidRPr="0016064B">
              <w:rPr>
                <w:b/>
                <w:color w:val="000000"/>
                <w:w w:val="97"/>
                <w:sz w:val="24"/>
                <w:szCs w:val="24"/>
              </w:rPr>
              <w:t>2</w:t>
            </w:r>
          </w:p>
        </w:tc>
        <w:tc>
          <w:tcPr>
            <w:tcW w:w="3768" w:type="dxa"/>
            <w:gridSpan w:val="4"/>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7CE9217" w14:textId="77777777" w:rsidR="007C62D1" w:rsidRPr="00553FB3" w:rsidRDefault="007C62D1" w:rsidP="007C62D1">
            <w:pPr>
              <w:jc w:val="center"/>
              <w:rPr>
                <w:b/>
                <w:sz w:val="24"/>
                <w:szCs w:val="24"/>
              </w:rPr>
            </w:pPr>
          </w:p>
        </w:tc>
        <w:tc>
          <w:tcPr>
            <w:tcW w:w="2430" w:type="dxa"/>
            <w:gridSpan w:val="2"/>
          </w:tcPr>
          <w:p w14:paraId="5AC76900" w14:textId="77777777" w:rsidR="007C62D1" w:rsidRPr="0016064B" w:rsidRDefault="007C62D1" w:rsidP="007C62D1"/>
        </w:tc>
        <w:tc>
          <w:tcPr>
            <w:tcW w:w="2430" w:type="dxa"/>
            <w:gridSpan w:val="2"/>
          </w:tcPr>
          <w:p w14:paraId="2F140D60" w14:textId="77777777" w:rsidR="007C62D1" w:rsidRPr="0016064B" w:rsidRDefault="007C62D1" w:rsidP="007C62D1"/>
        </w:tc>
        <w:tc>
          <w:tcPr>
            <w:tcW w:w="2430" w:type="dxa"/>
            <w:gridSpan w:val="2"/>
          </w:tcPr>
          <w:p w14:paraId="2F51F6B0" w14:textId="77777777" w:rsidR="007C62D1" w:rsidRPr="008410CC" w:rsidRDefault="007C62D1" w:rsidP="007C62D1">
            <w:pPr>
              <w:jc w:val="center"/>
              <w:rPr>
                <w:sz w:val="24"/>
                <w:szCs w:val="24"/>
              </w:rPr>
            </w:pPr>
            <w:r w:rsidRPr="008410CC">
              <w:rPr>
                <w:sz w:val="24"/>
                <w:szCs w:val="24"/>
              </w:rPr>
              <w:t>https://educont.iblschool.ru/student/</w:t>
            </w:r>
          </w:p>
        </w:tc>
      </w:tr>
      <w:tr w:rsidR="007C62D1" w:rsidRPr="0016064B" w14:paraId="41ACBD11" w14:textId="77777777" w:rsidTr="002F47A0">
        <w:trPr>
          <w:trHeight w:hRule="exact" w:val="365"/>
        </w:trPr>
        <w:tc>
          <w:tcPr>
            <w:tcW w:w="10457" w:type="dxa"/>
            <w:gridSpan w:val="7"/>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7FB2F522" w14:textId="77777777" w:rsidR="007C62D1" w:rsidRPr="00553FB3" w:rsidRDefault="007C62D1" w:rsidP="007C62D1">
            <w:pPr>
              <w:jc w:val="center"/>
              <w:rPr>
                <w:sz w:val="24"/>
                <w:szCs w:val="24"/>
              </w:rPr>
            </w:pPr>
            <w:r w:rsidRPr="00553FB3">
              <w:rPr>
                <w:color w:val="000000"/>
                <w:w w:val="97"/>
                <w:sz w:val="24"/>
                <w:szCs w:val="24"/>
              </w:rPr>
              <w:t>Раздел 2.</w:t>
            </w:r>
            <w:r w:rsidRPr="00553FB3">
              <w:rPr>
                <w:b/>
                <w:color w:val="000000"/>
                <w:w w:val="97"/>
                <w:sz w:val="24"/>
                <w:szCs w:val="24"/>
              </w:rPr>
              <w:t xml:space="preserve"> Фольклор</w:t>
            </w:r>
          </w:p>
        </w:tc>
        <w:tc>
          <w:tcPr>
            <w:tcW w:w="2163" w:type="dxa"/>
          </w:tcPr>
          <w:p w14:paraId="0F7312F7" w14:textId="77777777" w:rsidR="007C62D1" w:rsidRPr="0016064B" w:rsidRDefault="007C62D1" w:rsidP="007C62D1"/>
        </w:tc>
        <w:tc>
          <w:tcPr>
            <w:tcW w:w="2163" w:type="dxa"/>
            <w:gridSpan w:val="2"/>
          </w:tcPr>
          <w:p w14:paraId="4CAB39B7" w14:textId="77777777" w:rsidR="007C62D1" w:rsidRPr="0016064B" w:rsidRDefault="007C62D1" w:rsidP="007C62D1"/>
        </w:tc>
        <w:tc>
          <w:tcPr>
            <w:tcW w:w="2163" w:type="dxa"/>
            <w:gridSpan w:val="2"/>
          </w:tcPr>
          <w:p w14:paraId="5FD1ECDB" w14:textId="77777777" w:rsidR="007C62D1" w:rsidRPr="0016064B" w:rsidRDefault="007C62D1" w:rsidP="007C62D1"/>
        </w:tc>
        <w:tc>
          <w:tcPr>
            <w:tcW w:w="2163" w:type="dxa"/>
            <w:gridSpan w:val="2"/>
          </w:tcPr>
          <w:p w14:paraId="1378836D" w14:textId="77777777" w:rsidR="007C62D1" w:rsidRPr="0016064B" w:rsidRDefault="007C62D1" w:rsidP="007C62D1"/>
        </w:tc>
        <w:tc>
          <w:tcPr>
            <w:tcW w:w="2163" w:type="dxa"/>
          </w:tcPr>
          <w:p w14:paraId="1156955D" w14:textId="77777777" w:rsidR="007C62D1" w:rsidRPr="008410CC" w:rsidRDefault="007C62D1" w:rsidP="007C62D1">
            <w:pPr>
              <w:jc w:val="center"/>
              <w:rPr>
                <w:sz w:val="24"/>
                <w:szCs w:val="24"/>
              </w:rPr>
            </w:pPr>
            <w:r w:rsidRPr="008410CC">
              <w:rPr>
                <w:sz w:val="24"/>
                <w:szCs w:val="24"/>
              </w:rPr>
              <w:t>https://educont.iblschool.ru/student/</w:t>
            </w:r>
          </w:p>
        </w:tc>
      </w:tr>
      <w:tr w:rsidR="007C62D1" w:rsidRPr="0016064B" w14:paraId="444C1B49" w14:textId="77777777" w:rsidTr="002F47A0">
        <w:trPr>
          <w:gridAfter w:val="8"/>
          <w:wAfter w:w="10819" w:type="dxa"/>
          <w:trHeight w:hRule="exact" w:val="324"/>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1ADE1C6E" w14:textId="77777777" w:rsidR="007C62D1" w:rsidRPr="0016064B" w:rsidRDefault="007C62D1" w:rsidP="007C62D1">
            <w:pPr>
              <w:jc w:val="center"/>
              <w:rPr>
                <w:sz w:val="24"/>
                <w:szCs w:val="24"/>
              </w:rPr>
            </w:pPr>
            <w:r w:rsidRPr="0016064B">
              <w:rPr>
                <w:color w:val="000000"/>
                <w:w w:val="97"/>
                <w:sz w:val="24"/>
                <w:szCs w:val="24"/>
              </w:rPr>
              <w:t>2.1.</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F566FA" w14:textId="77777777" w:rsidR="007C62D1" w:rsidRPr="00505A38" w:rsidRDefault="007C62D1" w:rsidP="007C62D1">
            <w:pPr>
              <w:rPr>
                <w:sz w:val="24"/>
                <w:szCs w:val="24"/>
              </w:rPr>
            </w:pPr>
            <w:r w:rsidRPr="00505A38">
              <w:rPr>
                <w:b/>
                <w:color w:val="000000"/>
                <w:w w:val="97"/>
                <w:sz w:val="24"/>
                <w:szCs w:val="24"/>
              </w:rPr>
              <w:t>Былины</w:t>
            </w:r>
            <w:r w:rsidRPr="00505A38">
              <w:rPr>
                <w:color w:val="000000"/>
                <w:w w:val="97"/>
                <w:sz w:val="24"/>
                <w:szCs w:val="24"/>
              </w:rPr>
              <w:t xml:space="preserve"> «Илья Муромец и Соловей-разбойник», «Садко»</w:t>
            </w:r>
            <w:r w:rsidRPr="0016064B">
              <w:rPr>
                <w:color w:val="000000"/>
                <w:w w:val="97"/>
                <w:sz w:val="24"/>
                <w:szCs w:val="24"/>
              </w:rPr>
              <w:t>.</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27C5571" w14:textId="77777777" w:rsidR="007C62D1" w:rsidRPr="0016064B" w:rsidRDefault="007C62D1" w:rsidP="007C62D1">
            <w:pPr>
              <w:jc w:val="center"/>
              <w:rPr>
                <w:sz w:val="24"/>
                <w:szCs w:val="24"/>
              </w:rPr>
            </w:pPr>
            <w:r w:rsidRPr="0016064B">
              <w:rPr>
                <w:color w:val="000000"/>
                <w:w w:val="97"/>
                <w:sz w:val="24"/>
                <w:szCs w:val="24"/>
              </w:rPr>
              <w:t>4</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6E6BAF9"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C9FC403" w14:textId="77777777" w:rsidR="007C62D1" w:rsidRPr="0016064B" w:rsidRDefault="007C62D1" w:rsidP="007C62D1">
            <w:pPr>
              <w:jc w:val="center"/>
              <w:rPr>
                <w:sz w:val="24"/>
                <w:szCs w:val="24"/>
              </w:rPr>
            </w:pP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82F93F6" w14:textId="77777777" w:rsidR="007C62D1" w:rsidRPr="00553FB3" w:rsidRDefault="007C62D1" w:rsidP="007C62D1">
            <w:pPr>
              <w:jc w:val="center"/>
              <w:rPr>
                <w:sz w:val="24"/>
                <w:szCs w:val="24"/>
              </w:rPr>
            </w:pPr>
            <w:r w:rsidRPr="00553FB3">
              <w:rPr>
                <w:sz w:val="24"/>
                <w:szCs w:val="24"/>
              </w:rPr>
              <w:t>https://educont.iblschool.ru/student/</w:t>
            </w:r>
          </w:p>
        </w:tc>
      </w:tr>
      <w:tr w:rsidR="007C62D1" w:rsidRPr="0016064B" w14:paraId="1CE9FB08" w14:textId="77777777" w:rsidTr="002F47A0">
        <w:trPr>
          <w:gridAfter w:val="8"/>
          <w:wAfter w:w="10819" w:type="dxa"/>
          <w:trHeight w:hRule="exact" w:val="367"/>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36BF8DF8" w14:textId="77777777" w:rsidR="007C62D1" w:rsidRPr="0016064B" w:rsidRDefault="007C62D1" w:rsidP="007C62D1">
            <w:pPr>
              <w:jc w:val="center"/>
              <w:rPr>
                <w:b/>
                <w:sz w:val="24"/>
                <w:szCs w:val="24"/>
              </w:rPr>
            </w:pPr>
            <w:r w:rsidRPr="0016064B">
              <w:rPr>
                <w:b/>
                <w:color w:val="000000"/>
                <w:w w:val="97"/>
                <w:sz w:val="24"/>
                <w:szCs w:val="24"/>
              </w:rPr>
              <w:t>2.2.</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B643C0" w14:textId="77777777" w:rsidR="007C62D1" w:rsidRPr="0016064B" w:rsidRDefault="007C62D1" w:rsidP="007C62D1">
            <w:pPr>
              <w:rPr>
                <w:b/>
                <w:sz w:val="24"/>
                <w:szCs w:val="24"/>
              </w:rPr>
            </w:pPr>
            <w:r w:rsidRPr="0016064B">
              <w:rPr>
                <w:b/>
                <w:color w:val="000000"/>
                <w:w w:val="97"/>
                <w:sz w:val="24"/>
                <w:szCs w:val="24"/>
              </w:rPr>
              <w:t>Развитие речи</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5202BB" w14:textId="77777777" w:rsidR="007C62D1" w:rsidRPr="0016064B" w:rsidRDefault="007C62D1" w:rsidP="007C62D1">
            <w:pPr>
              <w:jc w:val="center"/>
              <w:rPr>
                <w:b/>
                <w:sz w:val="24"/>
                <w:szCs w:val="24"/>
              </w:rPr>
            </w:pPr>
            <w:r w:rsidRPr="0016064B">
              <w:rPr>
                <w:b/>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3F7BA6" w14:textId="77777777" w:rsidR="007C62D1" w:rsidRPr="0016064B" w:rsidRDefault="007C62D1" w:rsidP="007C62D1">
            <w:pPr>
              <w:jc w:val="center"/>
              <w:rPr>
                <w:b/>
                <w:sz w:val="24"/>
                <w:szCs w:val="24"/>
              </w:rPr>
            </w:pPr>
            <w:r w:rsidRPr="0016064B">
              <w:rPr>
                <w:b/>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778696" w14:textId="77777777" w:rsidR="007C62D1" w:rsidRPr="0016064B" w:rsidRDefault="007C62D1" w:rsidP="007C62D1">
            <w:pPr>
              <w:jc w:val="center"/>
              <w:rPr>
                <w:b/>
                <w:sz w:val="24"/>
                <w:szCs w:val="24"/>
              </w:rPr>
            </w:pP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4B732F4A" w14:textId="77777777" w:rsidR="007C62D1" w:rsidRPr="00553FB3" w:rsidRDefault="007C62D1" w:rsidP="007C62D1">
            <w:pPr>
              <w:jc w:val="center"/>
              <w:rPr>
                <w:sz w:val="24"/>
                <w:szCs w:val="24"/>
              </w:rPr>
            </w:pPr>
            <w:r w:rsidRPr="00553FB3">
              <w:rPr>
                <w:sz w:val="24"/>
                <w:szCs w:val="24"/>
              </w:rPr>
              <w:t>https://educont.iblschool.ru/student/</w:t>
            </w:r>
          </w:p>
        </w:tc>
      </w:tr>
      <w:tr w:rsidR="007C62D1" w:rsidRPr="0016064B" w14:paraId="3BE0636D" w14:textId="77777777" w:rsidTr="002F47A0">
        <w:trPr>
          <w:gridAfter w:val="8"/>
          <w:wAfter w:w="10819" w:type="dxa"/>
          <w:trHeight w:hRule="exact" w:val="661"/>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575030E1" w14:textId="77777777" w:rsidR="007C62D1" w:rsidRPr="0016064B" w:rsidRDefault="007C62D1" w:rsidP="007C62D1">
            <w:pPr>
              <w:jc w:val="center"/>
              <w:rPr>
                <w:sz w:val="24"/>
                <w:szCs w:val="24"/>
              </w:rPr>
            </w:pPr>
            <w:r w:rsidRPr="0016064B">
              <w:rPr>
                <w:color w:val="000000"/>
                <w:w w:val="97"/>
                <w:sz w:val="24"/>
                <w:szCs w:val="24"/>
              </w:rPr>
              <w:t>2.3.</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7012D0" w14:textId="77777777" w:rsidR="007C62D1" w:rsidRPr="00505A38" w:rsidRDefault="007C62D1" w:rsidP="007C62D1">
            <w:pPr>
              <w:ind w:right="576"/>
              <w:rPr>
                <w:b/>
                <w:color w:val="000000"/>
                <w:w w:val="97"/>
                <w:sz w:val="24"/>
                <w:szCs w:val="24"/>
              </w:rPr>
            </w:pPr>
            <w:r w:rsidRPr="00505A38">
              <w:rPr>
                <w:b/>
                <w:color w:val="000000"/>
                <w:w w:val="97"/>
                <w:sz w:val="24"/>
                <w:szCs w:val="24"/>
              </w:rPr>
              <w:t xml:space="preserve">Народные песни и баллады народов России. </w:t>
            </w:r>
          </w:p>
          <w:p w14:paraId="788E7EB0" w14:textId="77777777" w:rsidR="007C62D1" w:rsidRPr="00505A38" w:rsidRDefault="007C62D1" w:rsidP="007C62D1">
            <w:pPr>
              <w:ind w:right="576"/>
              <w:rPr>
                <w:sz w:val="24"/>
                <w:szCs w:val="24"/>
              </w:rPr>
            </w:pPr>
            <w:r w:rsidRPr="00505A38">
              <w:rPr>
                <w:color w:val="000000"/>
                <w:w w:val="97"/>
                <w:sz w:val="24"/>
                <w:szCs w:val="24"/>
              </w:rPr>
              <w:t>«Песнь о Роланде» (фрагменты), «Песнь о Нибелунгах» (фрагменты).</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9F30EF" w14:textId="77777777" w:rsidR="007C62D1" w:rsidRPr="0016064B" w:rsidRDefault="007C62D1" w:rsidP="007C62D1">
            <w:pPr>
              <w:jc w:val="center"/>
              <w:rPr>
                <w:sz w:val="24"/>
                <w:szCs w:val="24"/>
              </w:rPr>
            </w:pPr>
            <w:r w:rsidRPr="0016064B">
              <w:rPr>
                <w:color w:val="000000"/>
                <w:w w:val="97"/>
                <w:sz w:val="24"/>
                <w:szCs w:val="24"/>
              </w:rPr>
              <w:t>3</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24F234"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76C8344" w14:textId="77777777" w:rsidR="007C62D1" w:rsidRPr="0016064B" w:rsidRDefault="007C62D1" w:rsidP="007C62D1">
            <w:pPr>
              <w:jc w:val="center"/>
              <w:rPr>
                <w:sz w:val="24"/>
                <w:szCs w:val="24"/>
              </w:rPr>
            </w:pP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8F4A164" w14:textId="77777777" w:rsidR="007C62D1" w:rsidRPr="00553FB3" w:rsidRDefault="007C62D1" w:rsidP="007C62D1">
            <w:pPr>
              <w:jc w:val="center"/>
              <w:rPr>
                <w:sz w:val="24"/>
                <w:szCs w:val="24"/>
              </w:rPr>
            </w:pPr>
            <w:r w:rsidRPr="00553FB3">
              <w:rPr>
                <w:sz w:val="24"/>
                <w:szCs w:val="24"/>
              </w:rPr>
              <w:t>https://educont.iblschool.ru/student/</w:t>
            </w:r>
          </w:p>
        </w:tc>
      </w:tr>
      <w:tr w:rsidR="007C62D1" w:rsidRPr="0016064B" w14:paraId="15CAD940" w14:textId="77777777" w:rsidTr="002F47A0">
        <w:trPr>
          <w:gridAfter w:val="8"/>
          <w:wAfter w:w="10819"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2A532E3B" w14:textId="77777777" w:rsidR="007C62D1" w:rsidRPr="0016064B" w:rsidRDefault="007C62D1" w:rsidP="007C62D1">
            <w:pPr>
              <w:jc w:val="center"/>
              <w:rPr>
                <w:b/>
                <w:sz w:val="24"/>
                <w:szCs w:val="24"/>
              </w:rPr>
            </w:pPr>
            <w:r w:rsidRPr="0016064B">
              <w:rPr>
                <w:b/>
                <w:color w:val="000000"/>
                <w:w w:val="97"/>
                <w:sz w:val="24"/>
                <w:szCs w:val="24"/>
              </w:rPr>
              <w:t>2.4.</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4215AE9" w14:textId="77777777" w:rsidR="007C62D1" w:rsidRPr="0016064B" w:rsidRDefault="007C62D1" w:rsidP="007C62D1">
            <w:pPr>
              <w:rPr>
                <w:b/>
                <w:sz w:val="24"/>
                <w:szCs w:val="24"/>
              </w:rPr>
            </w:pPr>
            <w:r w:rsidRPr="0016064B">
              <w:rPr>
                <w:b/>
                <w:color w:val="000000"/>
                <w:w w:val="97"/>
                <w:sz w:val="24"/>
                <w:szCs w:val="24"/>
              </w:rPr>
              <w:t>Развитие речи</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EA96F71" w14:textId="77777777" w:rsidR="007C62D1" w:rsidRPr="0016064B" w:rsidRDefault="007C62D1" w:rsidP="007C62D1">
            <w:pPr>
              <w:jc w:val="center"/>
              <w:rPr>
                <w:b/>
                <w:sz w:val="24"/>
                <w:szCs w:val="24"/>
              </w:rPr>
            </w:pPr>
            <w:r w:rsidRPr="0016064B">
              <w:rPr>
                <w:b/>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52510E0" w14:textId="77777777" w:rsidR="007C62D1" w:rsidRPr="0016064B" w:rsidRDefault="007C62D1" w:rsidP="007C62D1">
            <w:pPr>
              <w:jc w:val="center"/>
              <w:rPr>
                <w:b/>
                <w:sz w:val="24"/>
                <w:szCs w:val="24"/>
              </w:rPr>
            </w:pPr>
            <w:r w:rsidRPr="0016064B">
              <w:rPr>
                <w:b/>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A053E82" w14:textId="77777777" w:rsidR="007C62D1" w:rsidRPr="0016064B" w:rsidRDefault="007C62D1" w:rsidP="007C62D1">
            <w:pPr>
              <w:jc w:val="center"/>
              <w:rPr>
                <w:b/>
                <w:sz w:val="24"/>
                <w:szCs w:val="24"/>
              </w:rPr>
            </w:pP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63BF8F7" w14:textId="77777777" w:rsidR="007C62D1" w:rsidRPr="00553FB3" w:rsidRDefault="007C62D1" w:rsidP="007C62D1">
            <w:pPr>
              <w:jc w:val="center"/>
              <w:rPr>
                <w:sz w:val="24"/>
                <w:szCs w:val="24"/>
              </w:rPr>
            </w:pPr>
            <w:r w:rsidRPr="00553FB3">
              <w:rPr>
                <w:sz w:val="24"/>
                <w:szCs w:val="24"/>
              </w:rPr>
              <w:t>https://educont.iblschool.ru/student/</w:t>
            </w:r>
          </w:p>
        </w:tc>
      </w:tr>
      <w:tr w:rsidR="007C62D1" w:rsidRPr="0016064B" w14:paraId="75968769" w14:textId="77777777" w:rsidTr="002F47A0">
        <w:trPr>
          <w:gridAfter w:val="8"/>
          <w:wAfter w:w="10817"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1FD2499" w14:textId="77777777" w:rsidR="007C62D1" w:rsidRPr="0016064B" w:rsidRDefault="007C62D1" w:rsidP="007C62D1">
            <w:pPr>
              <w:rPr>
                <w:b/>
                <w:sz w:val="24"/>
                <w:szCs w:val="24"/>
              </w:rPr>
            </w:pPr>
            <w:r w:rsidRPr="0016064B">
              <w:rPr>
                <w:b/>
                <w:color w:val="000000"/>
                <w:w w:val="97"/>
                <w:sz w:val="24"/>
                <w:szCs w:val="24"/>
              </w:rPr>
              <w:t>Итого по разделу</w:t>
            </w:r>
          </w:p>
        </w:tc>
        <w:tc>
          <w:tcPr>
            <w:tcW w:w="66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771CBD7" w14:textId="77777777" w:rsidR="007C62D1" w:rsidRPr="0016064B" w:rsidRDefault="007C62D1" w:rsidP="007C62D1">
            <w:pPr>
              <w:jc w:val="center"/>
              <w:rPr>
                <w:b/>
                <w:sz w:val="24"/>
                <w:szCs w:val="24"/>
              </w:rPr>
            </w:pPr>
            <w:r w:rsidRPr="0016064B">
              <w:rPr>
                <w:b/>
                <w:color w:val="000000"/>
                <w:w w:val="97"/>
                <w:sz w:val="24"/>
                <w:szCs w:val="24"/>
              </w:rPr>
              <w:t>9</w:t>
            </w:r>
          </w:p>
        </w:tc>
        <w:tc>
          <w:tcPr>
            <w:tcW w:w="3768" w:type="dxa"/>
            <w:gridSpan w:val="4"/>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3A5AACF" w14:textId="77777777" w:rsidR="007C62D1" w:rsidRPr="00553FB3" w:rsidRDefault="007C62D1" w:rsidP="007C62D1">
            <w:pPr>
              <w:jc w:val="center"/>
              <w:rPr>
                <w:b/>
                <w:sz w:val="24"/>
                <w:szCs w:val="24"/>
              </w:rPr>
            </w:pPr>
          </w:p>
        </w:tc>
      </w:tr>
      <w:tr w:rsidR="007C62D1" w:rsidRPr="0016064B" w14:paraId="6461E91E" w14:textId="77777777" w:rsidTr="002F47A0">
        <w:trPr>
          <w:gridAfter w:val="8"/>
          <w:wAfter w:w="10815" w:type="dxa"/>
          <w:trHeight w:hRule="exact" w:val="407"/>
        </w:trPr>
        <w:tc>
          <w:tcPr>
            <w:tcW w:w="10457" w:type="dxa"/>
            <w:gridSpan w:val="7"/>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2AD5BA89" w14:textId="77777777" w:rsidR="007C62D1" w:rsidRPr="00553FB3" w:rsidRDefault="007C62D1" w:rsidP="007C62D1">
            <w:pPr>
              <w:jc w:val="center"/>
              <w:rPr>
                <w:sz w:val="24"/>
                <w:szCs w:val="24"/>
              </w:rPr>
            </w:pPr>
            <w:r w:rsidRPr="00553FB3">
              <w:rPr>
                <w:color w:val="000000"/>
                <w:w w:val="97"/>
                <w:sz w:val="24"/>
                <w:szCs w:val="24"/>
              </w:rPr>
              <w:t>Раздел 3.</w:t>
            </w:r>
            <w:r w:rsidRPr="00553FB3">
              <w:rPr>
                <w:b/>
                <w:color w:val="000000"/>
                <w:w w:val="97"/>
                <w:sz w:val="24"/>
                <w:szCs w:val="24"/>
              </w:rPr>
              <w:t xml:space="preserve"> Древнерусская литература</w:t>
            </w:r>
          </w:p>
        </w:tc>
      </w:tr>
      <w:tr w:rsidR="007C62D1" w:rsidRPr="0016064B" w14:paraId="779EEDD6" w14:textId="77777777" w:rsidTr="002F47A0">
        <w:trPr>
          <w:gridAfter w:val="8"/>
          <w:wAfter w:w="10819" w:type="dxa"/>
          <w:trHeight w:hRule="exact" w:val="1049"/>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1B390B74" w14:textId="77777777" w:rsidR="007C62D1" w:rsidRPr="0016064B" w:rsidRDefault="007C62D1" w:rsidP="007C62D1">
            <w:pPr>
              <w:jc w:val="center"/>
              <w:rPr>
                <w:sz w:val="24"/>
                <w:szCs w:val="24"/>
              </w:rPr>
            </w:pPr>
            <w:r w:rsidRPr="0016064B">
              <w:rPr>
                <w:color w:val="000000"/>
                <w:w w:val="97"/>
                <w:sz w:val="24"/>
                <w:szCs w:val="24"/>
              </w:rPr>
              <w:t>3.1.</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67915AA" w14:textId="77777777" w:rsidR="007C62D1" w:rsidRPr="00505A38" w:rsidRDefault="007C62D1" w:rsidP="007C62D1">
            <w:pPr>
              <w:rPr>
                <w:sz w:val="24"/>
                <w:szCs w:val="24"/>
              </w:rPr>
            </w:pPr>
            <w:r w:rsidRPr="00505A38">
              <w:rPr>
                <w:b/>
                <w:color w:val="000000"/>
                <w:w w:val="97"/>
                <w:sz w:val="24"/>
                <w:szCs w:val="24"/>
              </w:rPr>
              <w:t>«Повесть временных лет» (фрагмент</w:t>
            </w:r>
            <w:r>
              <w:rPr>
                <w:b/>
                <w:color w:val="000000"/>
                <w:w w:val="97"/>
                <w:sz w:val="24"/>
                <w:szCs w:val="24"/>
              </w:rPr>
              <w:t>ы</w:t>
            </w:r>
            <w:r w:rsidRPr="00505A38">
              <w:rPr>
                <w:b/>
                <w:color w:val="000000"/>
                <w:w w:val="97"/>
                <w:sz w:val="24"/>
                <w:szCs w:val="24"/>
              </w:rPr>
              <w:t>).</w:t>
            </w:r>
          </w:p>
          <w:p w14:paraId="1E410143" w14:textId="77777777" w:rsidR="007C62D1" w:rsidRPr="00505A38" w:rsidRDefault="007C62D1" w:rsidP="007C62D1">
            <w:pPr>
              <w:rPr>
                <w:sz w:val="24"/>
                <w:szCs w:val="24"/>
              </w:rPr>
            </w:pPr>
            <w:r w:rsidRPr="00505A38">
              <w:rPr>
                <w:b/>
                <w:color w:val="000000"/>
                <w:w w:val="97"/>
                <w:sz w:val="24"/>
                <w:szCs w:val="24"/>
              </w:rPr>
              <w:t xml:space="preserve">«Сказание о белгородском киселе», «Сказание о походе князя Олега на Царьград», «Предание о смерти князя Олега»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DA2D66"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0C7586"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057CDC" w14:textId="77777777" w:rsidR="007C62D1" w:rsidRPr="0016064B" w:rsidRDefault="007C62D1" w:rsidP="007C62D1">
            <w:pPr>
              <w:jc w:val="center"/>
              <w:rPr>
                <w:sz w:val="24"/>
                <w:szCs w:val="24"/>
              </w:rPr>
            </w:pPr>
            <w:r w:rsidRPr="0016064B">
              <w:rPr>
                <w:sz w:val="24"/>
                <w:szCs w:val="24"/>
              </w:rPr>
              <w:t>2</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D93BBF9" w14:textId="77777777" w:rsidR="007C62D1" w:rsidRPr="00553FB3" w:rsidRDefault="007C62D1" w:rsidP="007C62D1">
            <w:pPr>
              <w:jc w:val="center"/>
            </w:pPr>
            <w:r w:rsidRPr="00553FB3">
              <w:t>https://educont.ru/</w:t>
            </w:r>
          </w:p>
        </w:tc>
      </w:tr>
      <w:tr w:rsidR="007C62D1" w:rsidRPr="0016064B" w14:paraId="16147322" w14:textId="77777777" w:rsidTr="002F47A0">
        <w:trPr>
          <w:gridAfter w:val="8"/>
          <w:wAfter w:w="10819"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2717154B" w14:textId="77777777" w:rsidR="007C62D1" w:rsidRPr="0016064B" w:rsidRDefault="007C62D1" w:rsidP="007C62D1">
            <w:pPr>
              <w:jc w:val="center"/>
              <w:rPr>
                <w:sz w:val="24"/>
                <w:szCs w:val="24"/>
              </w:rPr>
            </w:pPr>
            <w:r w:rsidRPr="0016064B">
              <w:rPr>
                <w:color w:val="000000"/>
                <w:w w:val="97"/>
                <w:sz w:val="24"/>
                <w:szCs w:val="24"/>
              </w:rPr>
              <w:t>3.2.</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989D1D" w14:textId="77777777" w:rsidR="007C62D1" w:rsidRPr="0016064B" w:rsidRDefault="007C62D1" w:rsidP="007C62D1">
            <w:pPr>
              <w:rPr>
                <w:sz w:val="24"/>
                <w:szCs w:val="24"/>
              </w:rPr>
            </w:pPr>
            <w:r w:rsidRPr="0016064B">
              <w:rPr>
                <w:color w:val="000000"/>
                <w:w w:val="97"/>
                <w:sz w:val="24"/>
                <w:szCs w:val="24"/>
              </w:rPr>
              <w:t>Внеклассное чтение</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8D02438" w14:textId="77777777" w:rsidR="007C62D1" w:rsidRPr="0016064B" w:rsidRDefault="007C62D1" w:rsidP="007C62D1">
            <w:pPr>
              <w:jc w:val="center"/>
              <w:rPr>
                <w:sz w:val="24"/>
                <w:szCs w:val="24"/>
              </w:rPr>
            </w:pPr>
            <w:r w:rsidRPr="0016064B">
              <w:rPr>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0A6B83"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CB3B08" w14:textId="77777777" w:rsidR="007C62D1" w:rsidRPr="0016064B" w:rsidRDefault="007C62D1" w:rsidP="007C62D1">
            <w:pPr>
              <w:jc w:val="center"/>
              <w:rPr>
                <w:sz w:val="24"/>
                <w:szCs w:val="24"/>
              </w:rPr>
            </w:pPr>
            <w:r w:rsidRPr="0016064B">
              <w:rPr>
                <w:sz w:val="24"/>
                <w:szCs w:val="24"/>
              </w:rPr>
              <w:t>1</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5A495D3" w14:textId="77777777" w:rsidR="007C62D1" w:rsidRPr="00553FB3" w:rsidRDefault="007C62D1" w:rsidP="007C62D1">
            <w:pPr>
              <w:jc w:val="center"/>
            </w:pPr>
            <w:r w:rsidRPr="00553FB3">
              <w:t>https://educont.ru/</w:t>
            </w:r>
          </w:p>
        </w:tc>
      </w:tr>
      <w:tr w:rsidR="007C62D1" w:rsidRPr="0016064B" w14:paraId="6DF893A3" w14:textId="77777777" w:rsidTr="002F47A0">
        <w:trPr>
          <w:gridAfter w:val="8"/>
          <w:wAfter w:w="10817"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9918AA9" w14:textId="77777777" w:rsidR="007C62D1" w:rsidRPr="0016064B" w:rsidRDefault="007C62D1" w:rsidP="007C62D1">
            <w:pPr>
              <w:rPr>
                <w:b/>
                <w:sz w:val="24"/>
                <w:szCs w:val="24"/>
              </w:rPr>
            </w:pPr>
            <w:r w:rsidRPr="0016064B">
              <w:rPr>
                <w:b/>
                <w:color w:val="000000"/>
                <w:w w:val="97"/>
                <w:sz w:val="24"/>
                <w:szCs w:val="24"/>
              </w:rPr>
              <w:t>Итого по разделу</w:t>
            </w:r>
          </w:p>
        </w:tc>
        <w:tc>
          <w:tcPr>
            <w:tcW w:w="66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F814EC9" w14:textId="77777777" w:rsidR="007C62D1" w:rsidRPr="0016064B" w:rsidRDefault="007C62D1" w:rsidP="007C62D1">
            <w:pPr>
              <w:jc w:val="center"/>
              <w:rPr>
                <w:b/>
                <w:sz w:val="24"/>
                <w:szCs w:val="24"/>
              </w:rPr>
            </w:pPr>
            <w:r w:rsidRPr="0016064B">
              <w:rPr>
                <w:b/>
                <w:color w:val="000000"/>
                <w:w w:val="97"/>
                <w:sz w:val="24"/>
                <w:szCs w:val="24"/>
              </w:rPr>
              <w:t>3</w:t>
            </w:r>
          </w:p>
        </w:tc>
        <w:tc>
          <w:tcPr>
            <w:tcW w:w="3768" w:type="dxa"/>
            <w:gridSpan w:val="4"/>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EB8433F" w14:textId="77777777" w:rsidR="007C62D1" w:rsidRPr="00553FB3" w:rsidRDefault="007C62D1" w:rsidP="007C62D1">
            <w:pPr>
              <w:jc w:val="center"/>
              <w:rPr>
                <w:b/>
                <w:sz w:val="24"/>
                <w:szCs w:val="24"/>
              </w:rPr>
            </w:pPr>
          </w:p>
        </w:tc>
      </w:tr>
      <w:tr w:rsidR="007C62D1" w:rsidRPr="005C73B0" w14:paraId="0D82169F" w14:textId="77777777" w:rsidTr="002F47A0">
        <w:trPr>
          <w:gridAfter w:val="8"/>
          <w:wAfter w:w="10815" w:type="dxa"/>
          <w:trHeight w:hRule="exact" w:val="365"/>
        </w:trPr>
        <w:tc>
          <w:tcPr>
            <w:tcW w:w="10457" w:type="dxa"/>
            <w:gridSpan w:val="7"/>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7444C68D" w14:textId="77777777" w:rsidR="007C62D1" w:rsidRPr="00505A38" w:rsidRDefault="007C62D1" w:rsidP="007C62D1">
            <w:pPr>
              <w:jc w:val="center"/>
              <w:rPr>
                <w:sz w:val="24"/>
                <w:szCs w:val="24"/>
              </w:rPr>
            </w:pPr>
            <w:r w:rsidRPr="00505A38">
              <w:rPr>
                <w:color w:val="000000"/>
                <w:w w:val="97"/>
                <w:sz w:val="24"/>
                <w:szCs w:val="24"/>
              </w:rPr>
              <w:t>Раздел 4.</w:t>
            </w:r>
            <w:r w:rsidRPr="00505A38">
              <w:rPr>
                <w:b/>
                <w:color w:val="000000"/>
                <w:w w:val="97"/>
                <w:sz w:val="24"/>
                <w:szCs w:val="24"/>
              </w:rPr>
              <w:t xml:space="preserve"> Литература первой половины </w:t>
            </w:r>
            <w:r w:rsidRPr="00553FB3">
              <w:rPr>
                <w:b/>
                <w:color w:val="000000"/>
                <w:w w:val="97"/>
                <w:sz w:val="24"/>
                <w:szCs w:val="24"/>
              </w:rPr>
              <w:t>XIX</w:t>
            </w:r>
            <w:r w:rsidRPr="00505A38">
              <w:rPr>
                <w:b/>
                <w:color w:val="000000"/>
                <w:w w:val="97"/>
                <w:sz w:val="24"/>
                <w:szCs w:val="24"/>
              </w:rPr>
              <w:t xml:space="preserve"> века</w:t>
            </w:r>
          </w:p>
        </w:tc>
      </w:tr>
      <w:tr w:rsidR="007C62D1" w:rsidRPr="0016064B" w14:paraId="53676B3E" w14:textId="77777777" w:rsidTr="002F47A0">
        <w:trPr>
          <w:gridAfter w:val="8"/>
          <w:wAfter w:w="10819" w:type="dxa"/>
          <w:trHeight w:hRule="exact" w:val="1016"/>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52AA8DEE" w14:textId="77777777" w:rsidR="007C62D1" w:rsidRPr="0016064B" w:rsidRDefault="007C62D1" w:rsidP="007C62D1">
            <w:pPr>
              <w:jc w:val="center"/>
              <w:rPr>
                <w:sz w:val="24"/>
                <w:szCs w:val="24"/>
              </w:rPr>
            </w:pPr>
            <w:r w:rsidRPr="0016064B">
              <w:rPr>
                <w:color w:val="000000"/>
                <w:w w:val="97"/>
                <w:sz w:val="24"/>
                <w:szCs w:val="24"/>
              </w:rPr>
              <w:lastRenderedPageBreak/>
              <w:t>4.1.</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13B7D4" w14:textId="77777777" w:rsidR="007C62D1" w:rsidRPr="00505A38" w:rsidRDefault="007C62D1" w:rsidP="007C62D1">
            <w:pPr>
              <w:rPr>
                <w:b/>
                <w:color w:val="000000"/>
                <w:w w:val="97"/>
                <w:sz w:val="24"/>
                <w:szCs w:val="24"/>
              </w:rPr>
            </w:pPr>
            <w:r w:rsidRPr="00505A38">
              <w:rPr>
                <w:b/>
                <w:color w:val="000000"/>
                <w:w w:val="97"/>
                <w:sz w:val="24"/>
                <w:szCs w:val="24"/>
              </w:rPr>
              <w:t xml:space="preserve">А. С. Пушкин. </w:t>
            </w:r>
          </w:p>
          <w:p w14:paraId="33802E16" w14:textId="77777777" w:rsidR="007C62D1" w:rsidRPr="00505A38" w:rsidRDefault="007C62D1" w:rsidP="007C62D1">
            <w:pPr>
              <w:rPr>
                <w:color w:val="000000"/>
                <w:w w:val="97"/>
                <w:sz w:val="24"/>
                <w:szCs w:val="24"/>
              </w:rPr>
            </w:pPr>
            <w:r w:rsidRPr="00505A38">
              <w:rPr>
                <w:color w:val="000000"/>
                <w:w w:val="97"/>
                <w:sz w:val="24"/>
                <w:szCs w:val="24"/>
              </w:rPr>
              <w:t xml:space="preserve">Стихотворения «Песнь о вещем Олеге», «Зимняя дорога», «Узник», «Туча». </w:t>
            </w:r>
          </w:p>
          <w:p w14:paraId="5774D563" w14:textId="77777777" w:rsidR="007C62D1" w:rsidRPr="0016064B" w:rsidRDefault="007C62D1" w:rsidP="007C62D1">
            <w:pPr>
              <w:rPr>
                <w:sz w:val="24"/>
                <w:szCs w:val="24"/>
              </w:rPr>
            </w:pPr>
            <w:r w:rsidRPr="0016064B">
              <w:rPr>
                <w:color w:val="000000"/>
                <w:w w:val="97"/>
                <w:sz w:val="24"/>
                <w:szCs w:val="24"/>
              </w:rPr>
              <w:t>Роман «Дубровский».</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82B172C" w14:textId="77777777" w:rsidR="007C62D1" w:rsidRPr="0016064B" w:rsidRDefault="007C62D1" w:rsidP="007C62D1">
            <w:pPr>
              <w:jc w:val="center"/>
              <w:rPr>
                <w:sz w:val="24"/>
                <w:szCs w:val="24"/>
              </w:rPr>
            </w:pPr>
            <w:r w:rsidRPr="0016064B">
              <w:rPr>
                <w:color w:val="000000"/>
                <w:w w:val="97"/>
                <w:sz w:val="24"/>
                <w:szCs w:val="24"/>
              </w:rPr>
              <w:t>8</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824D583"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81FFD52" w14:textId="77777777" w:rsidR="007C62D1" w:rsidRPr="0016064B" w:rsidRDefault="007C62D1" w:rsidP="007C62D1">
            <w:pPr>
              <w:jc w:val="center"/>
              <w:rPr>
                <w:sz w:val="24"/>
                <w:szCs w:val="24"/>
              </w:rPr>
            </w:pP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E4620DC" w14:textId="77777777" w:rsidR="007C62D1" w:rsidRPr="00553FB3" w:rsidRDefault="007C62D1" w:rsidP="007C62D1">
            <w:pPr>
              <w:jc w:val="center"/>
            </w:pPr>
            <w:r w:rsidRPr="00553FB3">
              <w:t>https://foxford.ru/</w:t>
            </w:r>
          </w:p>
        </w:tc>
      </w:tr>
      <w:tr w:rsidR="007C62D1" w:rsidRPr="0016064B" w14:paraId="37B6CAF7" w14:textId="77777777" w:rsidTr="002F47A0">
        <w:trPr>
          <w:gridAfter w:val="8"/>
          <w:wAfter w:w="10819"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418A02C3" w14:textId="77777777" w:rsidR="007C62D1" w:rsidRPr="0016064B" w:rsidRDefault="007C62D1" w:rsidP="007C62D1">
            <w:pPr>
              <w:jc w:val="center"/>
              <w:rPr>
                <w:b/>
                <w:sz w:val="24"/>
                <w:szCs w:val="24"/>
              </w:rPr>
            </w:pPr>
            <w:r w:rsidRPr="0016064B">
              <w:rPr>
                <w:b/>
                <w:color w:val="000000"/>
                <w:w w:val="97"/>
                <w:sz w:val="24"/>
                <w:szCs w:val="24"/>
              </w:rPr>
              <w:t>4.2.</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698D97D" w14:textId="77777777" w:rsidR="007C62D1" w:rsidRPr="0016064B" w:rsidRDefault="007C62D1" w:rsidP="007C62D1">
            <w:pPr>
              <w:rPr>
                <w:b/>
                <w:sz w:val="24"/>
                <w:szCs w:val="24"/>
              </w:rPr>
            </w:pPr>
            <w:r w:rsidRPr="0016064B">
              <w:rPr>
                <w:b/>
                <w:color w:val="000000"/>
                <w:w w:val="97"/>
                <w:sz w:val="24"/>
                <w:szCs w:val="24"/>
              </w:rPr>
              <w:t>Развитие речи</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0DC8AC5" w14:textId="77777777" w:rsidR="007C62D1" w:rsidRPr="0016064B" w:rsidRDefault="007C62D1" w:rsidP="007C62D1">
            <w:pPr>
              <w:jc w:val="center"/>
              <w:rPr>
                <w:b/>
                <w:sz w:val="24"/>
                <w:szCs w:val="24"/>
              </w:rPr>
            </w:pPr>
            <w:r w:rsidRPr="0016064B">
              <w:rPr>
                <w:b/>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7C472CB" w14:textId="77777777" w:rsidR="007C62D1" w:rsidRPr="0016064B" w:rsidRDefault="007C62D1" w:rsidP="007C62D1">
            <w:pPr>
              <w:jc w:val="center"/>
              <w:rPr>
                <w:b/>
                <w:sz w:val="24"/>
                <w:szCs w:val="24"/>
              </w:rPr>
            </w:pPr>
            <w:r w:rsidRPr="0016064B">
              <w:rPr>
                <w:b/>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674BDAC" w14:textId="77777777" w:rsidR="007C62D1" w:rsidRPr="0016064B" w:rsidRDefault="007C62D1" w:rsidP="007C62D1">
            <w:pPr>
              <w:jc w:val="center"/>
              <w:rPr>
                <w:b/>
                <w:sz w:val="24"/>
                <w:szCs w:val="24"/>
              </w:rPr>
            </w:pP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79D46EE" w14:textId="77777777" w:rsidR="007C62D1" w:rsidRPr="00553FB3" w:rsidRDefault="007C62D1" w:rsidP="007C62D1">
            <w:pPr>
              <w:jc w:val="center"/>
            </w:pPr>
            <w:r w:rsidRPr="00553FB3">
              <w:t>https://foxford.ru/</w:t>
            </w:r>
          </w:p>
        </w:tc>
      </w:tr>
      <w:tr w:rsidR="007C62D1" w:rsidRPr="0016064B" w14:paraId="6DCBDAFD" w14:textId="77777777" w:rsidTr="002F47A0">
        <w:trPr>
          <w:gridAfter w:val="8"/>
          <w:wAfter w:w="10819" w:type="dxa"/>
          <w:trHeight w:hRule="exact" w:val="648"/>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7A95298A" w14:textId="77777777" w:rsidR="007C62D1" w:rsidRPr="0016064B" w:rsidRDefault="007C62D1" w:rsidP="007C62D1">
            <w:pPr>
              <w:jc w:val="center"/>
              <w:rPr>
                <w:sz w:val="24"/>
                <w:szCs w:val="24"/>
              </w:rPr>
            </w:pPr>
            <w:r w:rsidRPr="0016064B">
              <w:rPr>
                <w:color w:val="000000"/>
                <w:w w:val="97"/>
                <w:sz w:val="24"/>
                <w:szCs w:val="24"/>
              </w:rPr>
              <w:t>4.3.</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7677BBC" w14:textId="77777777" w:rsidR="007C62D1" w:rsidRPr="00505A38" w:rsidRDefault="007C62D1" w:rsidP="007C62D1">
            <w:pPr>
              <w:rPr>
                <w:b/>
                <w:color w:val="000000"/>
                <w:w w:val="97"/>
                <w:sz w:val="24"/>
                <w:szCs w:val="24"/>
              </w:rPr>
            </w:pPr>
            <w:r w:rsidRPr="00505A38">
              <w:rPr>
                <w:b/>
                <w:color w:val="000000"/>
                <w:w w:val="97"/>
                <w:sz w:val="24"/>
                <w:szCs w:val="24"/>
              </w:rPr>
              <w:t xml:space="preserve">М. Ю. Лермонтов. </w:t>
            </w:r>
          </w:p>
          <w:p w14:paraId="6802A4A6" w14:textId="77777777" w:rsidR="007C62D1" w:rsidRPr="00505A38" w:rsidRDefault="007C62D1" w:rsidP="007C62D1">
            <w:pPr>
              <w:rPr>
                <w:sz w:val="24"/>
                <w:szCs w:val="24"/>
              </w:rPr>
            </w:pPr>
            <w:r w:rsidRPr="0016064B">
              <w:rPr>
                <w:color w:val="000000"/>
                <w:w w:val="97"/>
                <w:sz w:val="24"/>
                <w:szCs w:val="24"/>
              </w:rPr>
              <w:t>С</w:t>
            </w:r>
            <w:r w:rsidRPr="00505A38">
              <w:rPr>
                <w:color w:val="000000"/>
                <w:w w:val="97"/>
                <w:sz w:val="24"/>
                <w:szCs w:val="24"/>
              </w:rPr>
              <w:t>тихотворения</w:t>
            </w:r>
            <w:r w:rsidRPr="0016064B">
              <w:rPr>
                <w:color w:val="000000"/>
                <w:w w:val="97"/>
                <w:sz w:val="24"/>
                <w:szCs w:val="24"/>
              </w:rPr>
              <w:t xml:space="preserve"> </w:t>
            </w:r>
            <w:r w:rsidRPr="00505A38">
              <w:rPr>
                <w:color w:val="000000"/>
                <w:w w:val="97"/>
                <w:sz w:val="24"/>
                <w:szCs w:val="24"/>
              </w:rPr>
              <w:t>«Три пальмы», «Листок», «Утёс».</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8736DD7" w14:textId="77777777" w:rsidR="007C62D1" w:rsidRPr="0016064B" w:rsidRDefault="007C62D1" w:rsidP="007C62D1">
            <w:pPr>
              <w:jc w:val="center"/>
              <w:rPr>
                <w:sz w:val="24"/>
                <w:szCs w:val="24"/>
              </w:rPr>
            </w:pPr>
            <w:r w:rsidRPr="0016064B">
              <w:rPr>
                <w:color w:val="000000"/>
                <w:w w:val="97"/>
                <w:sz w:val="24"/>
                <w:szCs w:val="24"/>
              </w:rPr>
              <w:t>3</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F499C69"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60230AE" w14:textId="77777777" w:rsidR="007C62D1" w:rsidRPr="0016064B" w:rsidRDefault="007C62D1" w:rsidP="007C62D1">
            <w:pPr>
              <w:jc w:val="center"/>
              <w:rPr>
                <w:sz w:val="24"/>
                <w:szCs w:val="24"/>
              </w:rPr>
            </w:pPr>
            <w:r w:rsidRPr="0016064B">
              <w:rPr>
                <w:sz w:val="24"/>
                <w:szCs w:val="24"/>
              </w:rPr>
              <w:t>3</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6D123017" w14:textId="77777777" w:rsidR="007C62D1" w:rsidRPr="00553FB3" w:rsidRDefault="007C62D1" w:rsidP="007C62D1">
            <w:pPr>
              <w:jc w:val="center"/>
            </w:pPr>
            <w:r w:rsidRPr="00553FB3">
              <w:t>https://foxford.ru/</w:t>
            </w:r>
          </w:p>
        </w:tc>
      </w:tr>
      <w:tr w:rsidR="007C62D1" w:rsidRPr="0016064B" w14:paraId="0BB158C8" w14:textId="77777777" w:rsidTr="002F47A0">
        <w:trPr>
          <w:gridAfter w:val="8"/>
          <w:wAfter w:w="10819" w:type="dxa"/>
          <w:trHeight w:hRule="exact" w:val="748"/>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409D06D5" w14:textId="77777777" w:rsidR="007C62D1" w:rsidRPr="0016064B" w:rsidRDefault="007C62D1" w:rsidP="007C62D1">
            <w:pPr>
              <w:jc w:val="center"/>
              <w:rPr>
                <w:sz w:val="24"/>
                <w:szCs w:val="24"/>
              </w:rPr>
            </w:pPr>
            <w:r w:rsidRPr="0016064B">
              <w:rPr>
                <w:color w:val="000000"/>
                <w:w w:val="97"/>
                <w:sz w:val="24"/>
                <w:szCs w:val="24"/>
              </w:rPr>
              <w:t>4.4.</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31BFB02" w14:textId="77777777" w:rsidR="007C62D1" w:rsidRPr="00505A38" w:rsidRDefault="007C62D1" w:rsidP="007C62D1">
            <w:pPr>
              <w:rPr>
                <w:b/>
                <w:color w:val="000000"/>
                <w:w w:val="97"/>
                <w:sz w:val="24"/>
                <w:szCs w:val="24"/>
              </w:rPr>
            </w:pPr>
            <w:r w:rsidRPr="00505A38">
              <w:rPr>
                <w:b/>
                <w:color w:val="000000"/>
                <w:w w:val="97"/>
                <w:sz w:val="24"/>
                <w:szCs w:val="24"/>
              </w:rPr>
              <w:t xml:space="preserve">А. В. Кольцов. </w:t>
            </w:r>
          </w:p>
          <w:p w14:paraId="43796F91" w14:textId="77777777" w:rsidR="007C62D1" w:rsidRPr="00505A38" w:rsidRDefault="007C62D1" w:rsidP="007C62D1">
            <w:pPr>
              <w:rPr>
                <w:sz w:val="24"/>
                <w:szCs w:val="24"/>
              </w:rPr>
            </w:pPr>
            <w:r w:rsidRPr="00505A38">
              <w:rPr>
                <w:color w:val="000000"/>
                <w:w w:val="97"/>
                <w:sz w:val="24"/>
                <w:szCs w:val="24"/>
              </w:rPr>
              <w:t>Стихотворения</w:t>
            </w:r>
            <w:r w:rsidRPr="0016064B">
              <w:rPr>
                <w:color w:val="000000"/>
                <w:w w:val="97"/>
                <w:sz w:val="24"/>
                <w:szCs w:val="24"/>
              </w:rPr>
              <w:t xml:space="preserve"> </w:t>
            </w:r>
            <w:r w:rsidRPr="00505A38">
              <w:rPr>
                <w:color w:val="000000"/>
                <w:w w:val="97"/>
                <w:sz w:val="24"/>
                <w:szCs w:val="24"/>
              </w:rPr>
              <w:t>«Косарь», «Соловей</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4B9E079"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9E550C9"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58E5CB" w14:textId="77777777" w:rsidR="007C62D1" w:rsidRPr="0016064B" w:rsidRDefault="007C62D1" w:rsidP="007C62D1">
            <w:pPr>
              <w:jc w:val="center"/>
              <w:rPr>
                <w:sz w:val="24"/>
                <w:szCs w:val="24"/>
              </w:rPr>
            </w:pPr>
            <w:r w:rsidRPr="0016064B">
              <w:rPr>
                <w:sz w:val="24"/>
                <w:szCs w:val="24"/>
              </w:rPr>
              <w:t>2</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6746E1F" w14:textId="77777777" w:rsidR="007C62D1" w:rsidRPr="00553FB3" w:rsidRDefault="007C62D1" w:rsidP="007C62D1">
            <w:pPr>
              <w:jc w:val="center"/>
            </w:pPr>
            <w:r w:rsidRPr="00553FB3">
              <w:t>https://foxford.ru/</w:t>
            </w:r>
          </w:p>
        </w:tc>
      </w:tr>
      <w:tr w:rsidR="007C62D1" w:rsidRPr="0016064B" w14:paraId="747C799A" w14:textId="77777777" w:rsidTr="002F47A0">
        <w:trPr>
          <w:gridAfter w:val="8"/>
          <w:wAfter w:w="10819"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2DA7A901" w14:textId="77777777" w:rsidR="007C62D1" w:rsidRPr="0016064B" w:rsidRDefault="007C62D1" w:rsidP="007C62D1">
            <w:pPr>
              <w:jc w:val="center"/>
              <w:rPr>
                <w:sz w:val="24"/>
                <w:szCs w:val="24"/>
              </w:rPr>
            </w:pPr>
            <w:r w:rsidRPr="0016064B">
              <w:rPr>
                <w:color w:val="000000"/>
                <w:w w:val="97"/>
                <w:sz w:val="24"/>
                <w:szCs w:val="24"/>
              </w:rPr>
              <w:t>4.5.</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0B559F" w14:textId="77777777" w:rsidR="007C62D1" w:rsidRPr="0016064B" w:rsidRDefault="007C62D1" w:rsidP="007C62D1">
            <w:pPr>
              <w:rPr>
                <w:sz w:val="24"/>
                <w:szCs w:val="24"/>
              </w:rPr>
            </w:pPr>
            <w:r w:rsidRPr="0016064B">
              <w:rPr>
                <w:color w:val="000000"/>
                <w:w w:val="97"/>
                <w:sz w:val="24"/>
                <w:szCs w:val="24"/>
              </w:rPr>
              <w:t>Внеклассное чтение</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1E06877" w14:textId="77777777" w:rsidR="007C62D1" w:rsidRPr="0016064B" w:rsidRDefault="007C62D1" w:rsidP="007C62D1">
            <w:pPr>
              <w:jc w:val="center"/>
              <w:rPr>
                <w:sz w:val="24"/>
                <w:szCs w:val="24"/>
              </w:rPr>
            </w:pPr>
            <w:r w:rsidRPr="0016064B">
              <w:rPr>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9145D71"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D51AB71" w14:textId="77777777" w:rsidR="007C62D1" w:rsidRPr="0016064B" w:rsidRDefault="007C62D1" w:rsidP="007C62D1">
            <w:pPr>
              <w:jc w:val="center"/>
              <w:rPr>
                <w:sz w:val="24"/>
                <w:szCs w:val="24"/>
              </w:rPr>
            </w:pPr>
            <w:r w:rsidRPr="0016064B">
              <w:rPr>
                <w:sz w:val="24"/>
                <w:szCs w:val="24"/>
              </w:rPr>
              <w:t>1</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12ADD66" w14:textId="77777777" w:rsidR="007C62D1" w:rsidRPr="00553FB3" w:rsidRDefault="007C62D1" w:rsidP="007C62D1">
            <w:pPr>
              <w:jc w:val="center"/>
            </w:pPr>
            <w:r w:rsidRPr="00553FB3">
              <w:t>https://foxford.ru/</w:t>
            </w:r>
          </w:p>
        </w:tc>
      </w:tr>
      <w:tr w:rsidR="007C62D1" w:rsidRPr="0016064B" w14:paraId="5BB1E612" w14:textId="77777777" w:rsidTr="002F47A0">
        <w:trPr>
          <w:gridAfter w:val="8"/>
          <w:wAfter w:w="10817"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6520A32" w14:textId="77777777" w:rsidR="007C62D1" w:rsidRPr="0016064B" w:rsidRDefault="007C62D1" w:rsidP="007C62D1">
            <w:pPr>
              <w:rPr>
                <w:b/>
                <w:sz w:val="24"/>
                <w:szCs w:val="24"/>
              </w:rPr>
            </w:pPr>
            <w:r w:rsidRPr="0016064B">
              <w:rPr>
                <w:b/>
                <w:color w:val="000000"/>
                <w:w w:val="97"/>
                <w:sz w:val="24"/>
                <w:szCs w:val="24"/>
              </w:rPr>
              <w:t>Итого по разделу</w:t>
            </w:r>
          </w:p>
        </w:tc>
        <w:tc>
          <w:tcPr>
            <w:tcW w:w="66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45E06BD" w14:textId="77777777" w:rsidR="007C62D1" w:rsidRPr="0016064B" w:rsidRDefault="007C62D1" w:rsidP="007C62D1">
            <w:pPr>
              <w:jc w:val="center"/>
              <w:rPr>
                <w:b/>
                <w:sz w:val="24"/>
                <w:szCs w:val="24"/>
              </w:rPr>
            </w:pPr>
            <w:r w:rsidRPr="0016064B">
              <w:rPr>
                <w:b/>
                <w:color w:val="000000"/>
                <w:w w:val="97"/>
                <w:sz w:val="24"/>
                <w:szCs w:val="24"/>
              </w:rPr>
              <w:t>15</w:t>
            </w:r>
          </w:p>
        </w:tc>
        <w:tc>
          <w:tcPr>
            <w:tcW w:w="3768" w:type="dxa"/>
            <w:gridSpan w:val="4"/>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635740C" w14:textId="77777777" w:rsidR="007C62D1" w:rsidRPr="00553FB3" w:rsidRDefault="007C62D1" w:rsidP="007C62D1">
            <w:pPr>
              <w:jc w:val="center"/>
              <w:rPr>
                <w:b/>
                <w:sz w:val="24"/>
                <w:szCs w:val="24"/>
              </w:rPr>
            </w:pPr>
          </w:p>
        </w:tc>
      </w:tr>
      <w:tr w:rsidR="007C62D1" w:rsidRPr="005C73B0" w14:paraId="3012D53F" w14:textId="77777777" w:rsidTr="002F47A0">
        <w:trPr>
          <w:gridAfter w:val="8"/>
          <w:wAfter w:w="10815" w:type="dxa"/>
          <w:trHeight w:hRule="exact" w:val="365"/>
        </w:trPr>
        <w:tc>
          <w:tcPr>
            <w:tcW w:w="10457" w:type="dxa"/>
            <w:gridSpan w:val="7"/>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52D42817" w14:textId="77777777" w:rsidR="007C62D1" w:rsidRPr="00505A38" w:rsidRDefault="007C62D1" w:rsidP="007C62D1">
            <w:pPr>
              <w:jc w:val="center"/>
              <w:rPr>
                <w:sz w:val="24"/>
                <w:szCs w:val="24"/>
              </w:rPr>
            </w:pPr>
            <w:r w:rsidRPr="00505A38">
              <w:rPr>
                <w:color w:val="000000"/>
                <w:w w:val="97"/>
                <w:sz w:val="24"/>
                <w:szCs w:val="24"/>
              </w:rPr>
              <w:t>Раздел 5.</w:t>
            </w:r>
            <w:r w:rsidRPr="00505A38">
              <w:rPr>
                <w:b/>
                <w:color w:val="000000"/>
                <w:w w:val="97"/>
                <w:sz w:val="24"/>
                <w:szCs w:val="24"/>
              </w:rPr>
              <w:t xml:space="preserve"> Литература второй половины </w:t>
            </w:r>
            <w:r w:rsidRPr="00553FB3">
              <w:rPr>
                <w:b/>
                <w:color w:val="000000"/>
                <w:w w:val="97"/>
                <w:sz w:val="24"/>
                <w:szCs w:val="24"/>
              </w:rPr>
              <w:t>XIX</w:t>
            </w:r>
            <w:r w:rsidRPr="00505A38">
              <w:rPr>
                <w:b/>
                <w:color w:val="000000"/>
                <w:w w:val="97"/>
                <w:sz w:val="24"/>
                <w:szCs w:val="24"/>
              </w:rPr>
              <w:t xml:space="preserve"> века</w:t>
            </w:r>
          </w:p>
        </w:tc>
      </w:tr>
      <w:tr w:rsidR="007C62D1" w:rsidRPr="0016064B" w14:paraId="3562F931" w14:textId="77777777" w:rsidTr="002F47A0">
        <w:trPr>
          <w:gridAfter w:val="8"/>
          <w:wAfter w:w="10819" w:type="dxa"/>
          <w:trHeight w:hRule="exact" w:val="750"/>
        </w:trPr>
        <w:tc>
          <w:tcPr>
            <w:tcW w:w="381" w:type="dxa"/>
            <w:tcBorders>
              <w:top w:val="single" w:sz="4" w:space="0" w:color="000000"/>
              <w:left w:val="single" w:sz="4" w:space="0" w:color="000000"/>
              <w:bottom w:val="single" w:sz="5" w:space="0" w:color="000000"/>
              <w:right w:val="single" w:sz="4" w:space="0" w:color="000000"/>
            </w:tcBorders>
            <w:tcMar>
              <w:left w:w="0" w:type="dxa"/>
              <w:right w:w="0" w:type="dxa"/>
            </w:tcMar>
          </w:tcPr>
          <w:p w14:paraId="5D8B9206" w14:textId="77777777" w:rsidR="007C62D1" w:rsidRPr="0016064B" w:rsidRDefault="007C62D1" w:rsidP="007C62D1">
            <w:pPr>
              <w:jc w:val="center"/>
              <w:rPr>
                <w:sz w:val="24"/>
                <w:szCs w:val="24"/>
              </w:rPr>
            </w:pPr>
            <w:r w:rsidRPr="0016064B">
              <w:rPr>
                <w:color w:val="000000"/>
                <w:w w:val="97"/>
                <w:sz w:val="24"/>
                <w:szCs w:val="24"/>
              </w:rPr>
              <w:t>5.1.</w:t>
            </w:r>
          </w:p>
        </w:tc>
        <w:tc>
          <w:tcPr>
            <w:tcW w:w="5638" w:type="dxa"/>
            <w:tcBorders>
              <w:top w:val="single" w:sz="4" w:space="0" w:color="000000"/>
              <w:left w:val="single" w:sz="4" w:space="0" w:color="000000"/>
              <w:bottom w:val="single" w:sz="5" w:space="0" w:color="000000"/>
              <w:right w:val="single" w:sz="4" w:space="0" w:color="000000"/>
            </w:tcBorders>
            <w:tcMar>
              <w:left w:w="0" w:type="dxa"/>
              <w:right w:w="0" w:type="dxa"/>
            </w:tcMar>
          </w:tcPr>
          <w:p w14:paraId="4E6DDC9A" w14:textId="77777777" w:rsidR="007C62D1" w:rsidRPr="00505A38" w:rsidRDefault="007C62D1" w:rsidP="007C62D1">
            <w:pPr>
              <w:rPr>
                <w:b/>
                <w:color w:val="000000"/>
                <w:w w:val="97"/>
                <w:sz w:val="24"/>
                <w:szCs w:val="24"/>
              </w:rPr>
            </w:pPr>
            <w:r w:rsidRPr="00505A38">
              <w:rPr>
                <w:b/>
                <w:color w:val="000000"/>
                <w:w w:val="97"/>
                <w:sz w:val="24"/>
                <w:szCs w:val="24"/>
              </w:rPr>
              <w:t>Ф. И. Тютчев.</w:t>
            </w:r>
          </w:p>
          <w:p w14:paraId="67B4D36A" w14:textId="77777777" w:rsidR="007C62D1" w:rsidRPr="00505A38" w:rsidRDefault="007C62D1" w:rsidP="007C62D1">
            <w:pPr>
              <w:rPr>
                <w:sz w:val="24"/>
                <w:szCs w:val="24"/>
              </w:rPr>
            </w:pPr>
            <w:r w:rsidRPr="00505A38">
              <w:rPr>
                <w:b/>
                <w:color w:val="000000"/>
                <w:w w:val="97"/>
                <w:sz w:val="24"/>
                <w:szCs w:val="24"/>
              </w:rPr>
              <w:t xml:space="preserve"> </w:t>
            </w:r>
            <w:r w:rsidRPr="00505A38">
              <w:rPr>
                <w:color w:val="000000"/>
                <w:w w:val="97"/>
                <w:sz w:val="24"/>
                <w:szCs w:val="24"/>
              </w:rPr>
              <w:t xml:space="preserve">Стихотворения «Есть в осени первоначальной…», «С поляны коршун поднялся…» </w:t>
            </w:r>
          </w:p>
        </w:tc>
        <w:tc>
          <w:tcPr>
            <w:tcW w:w="668" w:type="dxa"/>
            <w:tcBorders>
              <w:top w:val="single" w:sz="4" w:space="0" w:color="000000"/>
              <w:left w:val="single" w:sz="4" w:space="0" w:color="000000"/>
              <w:bottom w:val="single" w:sz="5" w:space="0" w:color="000000"/>
              <w:right w:val="single" w:sz="4" w:space="0" w:color="000000"/>
            </w:tcBorders>
            <w:tcMar>
              <w:left w:w="0" w:type="dxa"/>
              <w:right w:w="0" w:type="dxa"/>
            </w:tcMar>
          </w:tcPr>
          <w:p w14:paraId="1F1F70B0"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5" w:space="0" w:color="000000"/>
              <w:right w:val="single" w:sz="4" w:space="0" w:color="000000"/>
            </w:tcBorders>
            <w:tcMar>
              <w:left w:w="0" w:type="dxa"/>
              <w:right w:w="0" w:type="dxa"/>
            </w:tcMar>
          </w:tcPr>
          <w:p w14:paraId="1432C7FD"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5" w:space="0" w:color="000000"/>
              <w:right w:val="single" w:sz="4" w:space="0" w:color="000000"/>
            </w:tcBorders>
            <w:tcMar>
              <w:left w:w="0" w:type="dxa"/>
              <w:right w:w="0" w:type="dxa"/>
            </w:tcMar>
          </w:tcPr>
          <w:p w14:paraId="7B2EE34A" w14:textId="77777777" w:rsidR="007C62D1" w:rsidRPr="0016064B" w:rsidRDefault="007C62D1" w:rsidP="007C62D1">
            <w:pPr>
              <w:jc w:val="center"/>
              <w:rPr>
                <w:sz w:val="24"/>
                <w:szCs w:val="24"/>
              </w:rPr>
            </w:pPr>
            <w:r w:rsidRPr="0016064B">
              <w:rPr>
                <w:sz w:val="24"/>
                <w:szCs w:val="24"/>
              </w:rPr>
              <w:t>2</w:t>
            </w:r>
          </w:p>
        </w:tc>
        <w:tc>
          <w:tcPr>
            <w:tcW w:w="243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14:paraId="50D2786E" w14:textId="77777777" w:rsidR="007C62D1" w:rsidRPr="00553FB3" w:rsidRDefault="007C62D1" w:rsidP="007C62D1">
            <w:pPr>
              <w:jc w:val="center"/>
            </w:pPr>
            <w:r w:rsidRPr="00553FB3">
              <w:t>https://foxford.ru/</w:t>
            </w:r>
          </w:p>
        </w:tc>
      </w:tr>
      <w:tr w:rsidR="007C62D1" w:rsidRPr="0016064B" w14:paraId="7054BB9E" w14:textId="77777777" w:rsidTr="002F47A0">
        <w:trPr>
          <w:gridAfter w:val="8"/>
          <w:wAfter w:w="10819" w:type="dxa"/>
          <w:trHeight w:hRule="exact" w:val="1050"/>
        </w:trPr>
        <w:tc>
          <w:tcPr>
            <w:tcW w:w="381" w:type="dxa"/>
            <w:tcBorders>
              <w:top w:val="single" w:sz="5" w:space="0" w:color="000000"/>
              <w:left w:val="single" w:sz="4" w:space="0" w:color="000000"/>
              <w:bottom w:val="single" w:sz="4" w:space="0" w:color="000000"/>
              <w:right w:val="single" w:sz="4" w:space="0" w:color="000000"/>
            </w:tcBorders>
            <w:tcMar>
              <w:left w:w="0" w:type="dxa"/>
              <w:right w:w="0" w:type="dxa"/>
            </w:tcMar>
          </w:tcPr>
          <w:p w14:paraId="30FE8F7D" w14:textId="77777777" w:rsidR="007C62D1" w:rsidRPr="0016064B" w:rsidRDefault="007C62D1" w:rsidP="007C62D1">
            <w:pPr>
              <w:jc w:val="center"/>
              <w:rPr>
                <w:sz w:val="24"/>
                <w:szCs w:val="24"/>
              </w:rPr>
            </w:pPr>
            <w:r w:rsidRPr="0016064B">
              <w:rPr>
                <w:color w:val="000000"/>
                <w:w w:val="97"/>
                <w:sz w:val="24"/>
                <w:szCs w:val="24"/>
              </w:rPr>
              <w:t>5.2.</w:t>
            </w:r>
          </w:p>
        </w:tc>
        <w:tc>
          <w:tcPr>
            <w:tcW w:w="5638" w:type="dxa"/>
            <w:tcBorders>
              <w:top w:val="single" w:sz="5" w:space="0" w:color="000000"/>
              <w:left w:val="single" w:sz="4" w:space="0" w:color="000000"/>
              <w:bottom w:val="single" w:sz="4" w:space="0" w:color="000000"/>
              <w:right w:val="single" w:sz="4" w:space="0" w:color="000000"/>
            </w:tcBorders>
            <w:tcMar>
              <w:left w:w="0" w:type="dxa"/>
              <w:right w:w="0" w:type="dxa"/>
            </w:tcMar>
          </w:tcPr>
          <w:p w14:paraId="30D37B37" w14:textId="77777777" w:rsidR="007C62D1" w:rsidRPr="00505A38" w:rsidRDefault="007C62D1" w:rsidP="007C62D1">
            <w:pPr>
              <w:rPr>
                <w:b/>
                <w:color w:val="000000"/>
                <w:w w:val="97"/>
                <w:sz w:val="24"/>
                <w:szCs w:val="24"/>
              </w:rPr>
            </w:pPr>
            <w:r w:rsidRPr="00505A38">
              <w:rPr>
                <w:b/>
                <w:color w:val="000000"/>
                <w:w w:val="97"/>
                <w:sz w:val="24"/>
                <w:szCs w:val="24"/>
              </w:rPr>
              <w:t xml:space="preserve">А. А. Фет. </w:t>
            </w:r>
          </w:p>
          <w:p w14:paraId="3C2AA76D" w14:textId="77777777" w:rsidR="007C62D1" w:rsidRPr="00505A38" w:rsidRDefault="007C62D1" w:rsidP="007C62D1">
            <w:pPr>
              <w:rPr>
                <w:sz w:val="24"/>
                <w:szCs w:val="24"/>
              </w:rPr>
            </w:pPr>
            <w:r w:rsidRPr="00505A38">
              <w:rPr>
                <w:color w:val="000000"/>
                <w:w w:val="97"/>
                <w:sz w:val="24"/>
                <w:szCs w:val="24"/>
              </w:rPr>
              <w:t xml:space="preserve">Стихотворения </w:t>
            </w:r>
            <w:r w:rsidRPr="0016064B">
              <w:rPr>
                <w:color w:val="000000"/>
                <w:w w:val="97"/>
                <w:sz w:val="24"/>
                <w:szCs w:val="24"/>
              </w:rPr>
              <w:t>«</w:t>
            </w:r>
            <w:r w:rsidRPr="00505A38">
              <w:rPr>
                <w:color w:val="000000"/>
                <w:w w:val="97"/>
                <w:sz w:val="24"/>
                <w:szCs w:val="24"/>
              </w:rPr>
              <w:t xml:space="preserve">Учись у них — у дуба, у берёзы…», «Я пришёл к тебе с приветом…». </w:t>
            </w:r>
          </w:p>
        </w:tc>
        <w:tc>
          <w:tcPr>
            <w:tcW w:w="668" w:type="dxa"/>
            <w:tcBorders>
              <w:top w:val="single" w:sz="5" w:space="0" w:color="000000"/>
              <w:left w:val="single" w:sz="4" w:space="0" w:color="000000"/>
              <w:bottom w:val="single" w:sz="4" w:space="0" w:color="000000"/>
              <w:right w:val="single" w:sz="4" w:space="0" w:color="000000"/>
            </w:tcBorders>
            <w:tcMar>
              <w:left w:w="0" w:type="dxa"/>
              <w:right w:w="0" w:type="dxa"/>
            </w:tcMar>
          </w:tcPr>
          <w:p w14:paraId="4B65CE26"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5" w:space="0" w:color="000000"/>
              <w:left w:val="single" w:sz="4" w:space="0" w:color="000000"/>
              <w:bottom w:val="single" w:sz="4" w:space="0" w:color="000000"/>
              <w:right w:val="single" w:sz="4" w:space="0" w:color="000000"/>
            </w:tcBorders>
            <w:tcMar>
              <w:left w:w="0" w:type="dxa"/>
              <w:right w:w="0" w:type="dxa"/>
            </w:tcMar>
          </w:tcPr>
          <w:p w14:paraId="1BA26192" w14:textId="77777777" w:rsidR="007C62D1" w:rsidRPr="0016064B" w:rsidRDefault="007C62D1" w:rsidP="007C62D1">
            <w:pPr>
              <w:jc w:val="center"/>
              <w:rPr>
                <w:sz w:val="24"/>
                <w:szCs w:val="24"/>
              </w:rPr>
            </w:pPr>
          </w:p>
        </w:tc>
        <w:tc>
          <w:tcPr>
            <w:tcW w:w="668" w:type="dxa"/>
            <w:tcBorders>
              <w:top w:val="single" w:sz="5" w:space="0" w:color="000000"/>
              <w:left w:val="single" w:sz="4" w:space="0" w:color="000000"/>
              <w:bottom w:val="single" w:sz="4" w:space="0" w:color="000000"/>
              <w:right w:val="single" w:sz="4" w:space="0" w:color="000000"/>
            </w:tcBorders>
            <w:tcMar>
              <w:left w:w="0" w:type="dxa"/>
              <w:right w:w="0" w:type="dxa"/>
            </w:tcMar>
          </w:tcPr>
          <w:p w14:paraId="3F85E8BE" w14:textId="77777777" w:rsidR="007C62D1" w:rsidRPr="0016064B" w:rsidRDefault="007C62D1" w:rsidP="007C62D1">
            <w:pPr>
              <w:jc w:val="center"/>
              <w:rPr>
                <w:sz w:val="24"/>
                <w:szCs w:val="24"/>
              </w:rPr>
            </w:pPr>
            <w:r w:rsidRPr="0016064B">
              <w:rPr>
                <w:sz w:val="24"/>
                <w:szCs w:val="24"/>
              </w:rPr>
              <w:t>2</w:t>
            </w:r>
          </w:p>
        </w:tc>
        <w:tc>
          <w:tcPr>
            <w:tcW w:w="2430"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14:paraId="0F3E9E8A" w14:textId="77777777" w:rsidR="007C62D1" w:rsidRPr="00553FB3" w:rsidRDefault="007C62D1" w:rsidP="007C62D1">
            <w:pPr>
              <w:jc w:val="center"/>
            </w:pPr>
            <w:r w:rsidRPr="00553FB3">
              <w:t>https://foxford.ru/</w:t>
            </w:r>
          </w:p>
        </w:tc>
      </w:tr>
      <w:tr w:rsidR="007C62D1" w:rsidRPr="0016064B" w14:paraId="69841118" w14:textId="77777777" w:rsidTr="002F47A0">
        <w:trPr>
          <w:gridAfter w:val="8"/>
          <w:wAfter w:w="10819" w:type="dxa"/>
          <w:trHeight w:hRule="exact" w:val="73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7DAE9208" w14:textId="77777777" w:rsidR="007C62D1" w:rsidRPr="0016064B" w:rsidRDefault="007C62D1" w:rsidP="007C62D1">
            <w:pPr>
              <w:jc w:val="center"/>
              <w:rPr>
                <w:sz w:val="24"/>
                <w:szCs w:val="24"/>
              </w:rPr>
            </w:pPr>
            <w:r w:rsidRPr="0016064B">
              <w:rPr>
                <w:color w:val="000000"/>
                <w:w w:val="97"/>
                <w:sz w:val="24"/>
                <w:szCs w:val="24"/>
              </w:rPr>
              <w:lastRenderedPageBreak/>
              <w:t>5.3.</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D254401" w14:textId="77777777" w:rsidR="007C62D1" w:rsidRPr="00505A38" w:rsidRDefault="007C62D1" w:rsidP="007C62D1">
            <w:pPr>
              <w:rPr>
                <w:sz w:val="24"/>
                <w:szCs w:val="24"/>
              </w:rPr>
            </w:pPr>
            <w:r w:rsidRPr="00505A38">
              <w:rPr>
                <w:b/>
                <w:color w:val="000000"/>
                <w:w w:val="97"/>
                <w:sz w:val="24"/>
                <w:szCs w:val="24"/>
              </w:rPr>
              <w:t>И. С. Тургенев.</w:t>
            </w:r>
          </w:p>
          <w:p w14:paraId="09AEA106" w14:textId="77777777" w:rsidR="007C62D1" w:rsidRPr="00505A38" w:rsidRDefault="007C62D1" w:rsidP="007C62D1">
            <w:pPr>
              <w:rPr>
                <w:sz w:val="24"/>
                <w:szCs w:val="24"/>
              </w:rPr>
            </w:pPr>
            <w:r w:rsidRPr="00505A38">
              <w:rPr>
                <w:color w:val="000000"/>
                <w:w w:val="97"/>
                <w:sz w:val="24"/>
                <w:szCs w:val="24"/>
              </w:rPr>
              <w:t xml:space="preserve">Рассказ «Бежин луг»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B6421AC"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6C89B2"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DEB2CB6" w14:textId="77777777" w:rsidR="007C62D1" w:rsidRPr="0016064B" w:rsidRDefault="007C62D1" w:rsidP="007C62D1">
            <w:pPr>
              <w:jc w:val="center"/>
              <w:rPr>
                <w:sz w:val="24"/>
                <w:szCs w:val="24"/>
              </w:rPr>
            </w:pPr>
            <w:r w:rsidRPr="0016064B">
              <w:rPr>
                <w:sz w:val="24"/>
                <w:szCs w:val="24"/>
              </w:rPr>
              <w:t>2</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21EFAB0" w14:textId="77777777" w:rsidR="007C62D1" w:rsidRPr="00553FB3" w:rsidRDefault="007C62D1" w:rsidP="007C62D1">
            <w:pPr>
              <w:jc w:val="center"/>
            </w:pPr>
            <w:r w:rsidRPr="00553FB3">
              <w:t>https://foxford.ru/</w:t>
            </w:r>
          </w:p>
        </w:tc>
      </w:tr>
      <w:tr w:rsidR="007C62D1" w:rsidRPr="0016064B" w14:paraId="5BFF4BC5" w14:textId="77777777" w:rsidTr="002F47A0">
        <w:trPr>
          <w:gridAfter w:val="8"/>
          <w:wAfter w:w="10819"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0A90B9C9" w14:textId="77777777" w:rsidR="007C62D1" w:rsidRPr="0016064B" w:rsidRDefault="007C62D1" w:rsidP="007C62D1">
            <w:pPr>
              <w:jc w:val="center"/>
              <w:rPr>
                <w:b/>
                <w:sz w:val="24"/>
                <w:szCs w:val="24"/>
              </w:rPr>
            </w:pPr>
            <w:r w:rsidRPr="0016064B">
              <w:rPr>
                <w:b/>
                <w:color w:val="000000"/>
                <w:w w:val="97"/>
                <w:sz w:val="24"/>
                <w:szCs w:val="24"/>
              </w:rPr>
              <w:t>5.4.</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34155B" w14:textId="77777777" w:rsidR="007C62D1" w:rsidRPr="0016064B" w:rsidRDefault="007C62D1" w:rsidP="007C62D1">
            <w:pPr>
              <w:rPr>
                <w:b/>
                <w:sz w:val="24"/>
                <w:szCs w:val="24"/>
              </w:rPr>
            </w:pPr>
            <w:r w:rsidRPr="0016064B">
              <w:rPr>
                <w:b/>
                <w:color w:val="000000"/>
                <w:w w:val="97"/>
                <w:sz w:val="24"/>
                <w:szCs w:val="24"/>
              </w:rPr>
              <w:t>Развитие речи</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242CE3" w14:textId="77777777" w:rsidR="007C62D1" w:rsidRPr="0016064B" w:rsidRDefault="007C62D1" w:rsidP="007C62D1">
            <w:pPr>
              <w:jc w:val="center"/>
              <w:rPr>
                <w:b/>
                <w:sz w:val="24"/>
                <w:szCs w:val="24"/>
              </w:rPr>
            </w:pPr>
            <w:r w:rsidRPr="0016064B">
              <w:rPr>
                <w:b/>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DAB870" w14:textId="77777777" w:rsidR="007C62D1" w:rsidRPr="0016064B" w:rsidRDefault="007C62D1" w:rsidP="007C62D1">
            <w:pPr>
              <w:jc w:val="center"/>
              <w:rPr>
                <w:b/>
                <w:sz w:val="24"/>
                <w:szCs w:val="24"/>
              </w:rPr>
            </w:pPr>
            <w:r w:rsidRPr="0016064B">
              <w:rPr>
                <w:b/>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E26E78" w14:textId="77777777" w:rsidR="007C62D1" w:rsidRPr="0016064B" w:rsidRDefault="007C62D1" w:rsidP="007C62D1">
            <w:pPr>
              <w:jc w:val="center"/>
              <w:rPr>
                <w:b/>
                <w:sz w:val="24"/>
                <w:szCs w:val="24"/>
              </w:rPr>
            </w:pP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6B4AA8B" w14:textId="77777777" w:rsidR="007C62D1" w:rsidRPr="00553FB3" w:rsidRDefault="007C62D1" w:rsidP="007C62D1">
            <w:pPr>
              <w:jc w:val="center"/>
            </w:pPr>
            <w:r w:rsidRPr="00553FB3">
              <w:t>https://foxford.ru/</w:t>
            </w:r>
          </w:p>
        </w:tc>
      </w:tr>
      <w:tr w:rsidR="007C62D1" w:rsidRPr="0016064B" w14:paraId="26500772" w14:textId="77777777" w:rsidTr="002F47A0">
        <w:trPr>
          <w:gridAfter w:val="8"/>
          <w:wAfter w:w="10819" w:type="dxa"/>
          <w:trHeight w:hRule="exact" w:val="662"/>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6C0AA406" w14:textId="77777777" w:rsidR="007C62D1" w:rsidRPr="0016064B" w:rsidRDefault="007C62D1" w:rsidP="007C62D1">
            <w:pPr>
              <w:jc w:val="center"/>
              <w:rPr>
                <w:sz w:val="24"/>
                <w:szCs w:val="24"/>
              </w:rPr>
            </w:pPr>
            <w:r w:rsidRPr="0016064B">
              <w:rPr>
                <w:color w:val="000000"/>
                <w:w w:val="97"/>
                <w:sz w:val="24"/>
                <w:szCs w:val="24"/>
              </w:rPr>
              <w:t>5.5.</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4363C0" w14:textId="77777777" w:rsidR="007C62D1" w:rsidRPr="00505A38" w:rsidRDefault="007C62D1" w:rsidP="007C62D1">
            <w:pPr>
              <w:rPr>
                <w:sz w:val="24"/>
                <w:szCs w:val="24"/>
              </w:rPr>
            </w:pPr>
            <w:r w:rsidRPr="00505A38">
              <w:rPr>
                <w:b/>
                <w:color w:val="000000"/>
                <w:w w:val="97"/>
                <w:sz w:val="24"/>
                <w:szCs w:val="24"/>
              </w:rPr>
              <w:t>Н. С. Лесков.</w:t>
            </w:r>
          </w:p>
          <w:p w14:paraId="0756BA69" w14:textId="77777777" w:rsidR="007C62D1" w:rsidRPr="00505A38" w:rsidRDefault="007C62D1" w:rsidP="007C62D1">
            <w:pPr>
              <w:rPr>
                <w:sz w:val="24"/>
                <w:szCs w:val="24"/>
              </w:rPr>
            </w:pPr>
            <w:r w:rsidRPr="00505A38">
              <w:rPr>
                <w:color w:val="000000"/>
                <w:w w:val="97"/>
                <w:sz w:val="24"/>
                <w:szCs w:val="24"/>
              </w:rPr>
              <w:t xml:space="preserve">Сказ «Левша»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39F2C9" w14:textId="77777777" w:rsidR="007C62D1" w:rsidRPr="0016064B" w:rsidRDefault="007C62D1" w:rsidP="007C62D1">
            <w:pPr>
              <w:jc w:val="center"/>
              <w:rPr>
                <w:sz w:val="24"/>
                <w:szCs w:val="24"/>
              </w:rPr>
            </w:pPr>
            <w:r w:rsidRPr="0016064B">
              <w:rPr>
                <w:color w:val="000000"/>
                <w:w w:val="97"/>
                <w:sz w:val="24"/>
                <w:szCs w:val="24"/>
              </w:rPr>
              <w:t>3</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23DC0A"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9BD4F5C" w14:textId="77777777" w:rsidR="007C62D1" w:rsidRPr="0016064B" w:rsidRDefault="007C62D1" w:rsidP="007C62D1">
            <w:pPr>
              <w:jc w:val="center"/>
              <w:rPr>
                <w:sz w:val="24"/>
                <w:szCs w:val="24"/>
              </w:rPr>
            </w:pPr>
            <w:r w:rsidRPr="0016064B">
              <w:rPr>
                <w:sz w:val="24"/>
                <w:szCs w:val="24"/>
              </w:rPr>
              <w:t>3</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E9A738F" w14:textId="77777777" w:rsidR="007C62D1" w:rsidRPr="00553FB3" w:rsidRDefault="007C62D1" w:rsidP="007C62D1">
            <w:pPr>
              <w:jc w:val="center"/>
            </w:pPr>
            <w:r w:rsidRPr="00553FB3">
              <w:t>https://foxford.ru/</w:t>
            </w:r>
          </w:p>
        </w:tc>
      </w:tr>
      <w:tr w:rsidR="007C62D1" w:rsidRPr="0016064B" w14:paraId="36118783" w14:textId="77777777" w:rsidTr="002F47A0">
        <w:trPr>
          <w:gridAfter w:val="8"/>
          <w:wAfter w:w="10819"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673A79BA" w14:textId="77777777" w:rsidR="007C62D1" w:rsidRPr="0016064B" w:rsidRDefault="007C62D1" w:rsidP="007C62D1">
            <w:pPr>
              <w:jc w:val="center"/>
              <w:rPr>
                <w:b/>
                <w:sz w:val="24"/>
                <w:szCs w:val="24"/>
              </w:rPr>
            </w:pPr>
            <w:r w:rsidRPr="0016064B">
              <w:rPr>
                <w:b/>
                <w:color w:val="000000"/>
                <w:w w:val="97"/>
                <w:sz w:val="24"/>
                <w:szCs w:val="24"/>
              </w:rPr>
              <w:t>5.6.</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5CC231" w14:textId="77777777" w:rsidR="007C62D1" w:rsidRPr="0016064B" w:rsidRDefault="007C62D1" w:rsidP="007C62D1">
            <w:pPr>
              <w:rPr>
                <w:b/>
                <w:sz w:val="24"/>
                <w:szCs w:val="24"/>
              </w:rPr>
            </w:pPr>
            <w:r w:rsidRPr="0016064B">
              <w:rPr>
                <w:b/>
                <w:color w:val="000000"/>
                <w:w w:val="97"/>
                <w:sz w:val="24"/>
                <w:szCs w:val="24"/>
              </w:rPr>
              <w:t>Развитие речи</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692A1AE" w14:textId="77777777" w:rsidR="007C62D1" w:rsidRPr="0016064B" w:rsidRDefault="007C62D1" w:rsidP="007C62D1">
            <w:pPr>
              <w:jc w:val="center"/>
              <w:rPr>
                <w:b/>
                <w:sz w:val="24"/>
                <w:szCs w:val="24"/>
              </w:rPr>
            </w:pPr>
            <w:r w:rsidRPr="0016064B">
              <w:rPr>
                <w:b/>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2513573" w14:textId="77777777" w:rsidR="007C62D1" w:rsidRPr="0016064B" w:rsidRDefault="007C62D1" w:rsidP="007C62D1">
            <w:pPr>
              <w:jc w:val="center"/>
              <w:rPr>
                <w:b/>
                <w:sz w:val="24"/>
                <w:szCs w:val="24"/>
              </w:rPr>
            </w:pPr>
            <w:r w:rsidRPr="0016064B">
              <w:rPr>
                <w:b/>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7C612E" w14:textId="77777777" w:rsidR="007C62D1" w:rsidRPr="0016064B" w:rsidRDefault="007C62D1" w:rsidP="007C62D1">
            <w:pPr>
              <w:jc w:val="center"/>
              <w:rPr>
                <w:b/>
                <w:sz w:val="24"/>
                <w:szCs w:val="24"/>
              </w:rPr>
            </w:pP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EA90AD5" w14:textId="77777777" w:rsidR="007C62D1" w:rsidRPr="00553FB3" w:rsidRDefault="007C62D1" w:rsidP="007C62D1">
            <w:pPr>
              <w:jc w:val="center"/>
            </w:pPr>
            <w:r w:rsidRPr="00553FB3">
              <w:t>https://foxford.ru/</w:t>
            </w:r>
          </w:p>
        </w:tc>
      </w:tr>
      <w:tr w:rsidR="007C62D1" w:rsidRPr="0016064B" w14:paraId="63122B5A" w14:textId="77777777" w:rsidTr="002F47A0">
        <w:trPr>
          <w:gridAfter w:val="8"/>
          <w:wAfter w:w="10819" w:type="dxa"/>
          <w:trHeight w:hRule="exact" w:val="676"/>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5988896D" w14:textId="77777777" w:rsidR="007C62D1" w:rsidRPr="0016064B" w:rsidRDefault="007C62D1" w:rsidP="007C62D1">
            <w:pPr>
              <w:jc w:val="center"/>
              <w:rPr>
                <w:sz w:val="24"/>
                <w:szCs w:val="24"/>
              </w:rPr>
            </w:pPr>
            <w:r w:rsidRPr="0016064B">
              <w:rPr>
                <w:color w:val="000000"/>
                <w:w w:val="97"/>
                <w:sz w:val="24"/>
                <w:szCs w:val="24"/>
              </w:rPr>
              <w:t>5.7.</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60CF675" w14:textId="77777777" w:rsidR="007C62D1" w:rsidRPr="00505A38" w:rsidRDefault="007C62D1" w:rsidP="007C62D1">
            <w:pPr>
              <w:rPr>
                <w:sz w:val="24"/>
                <w:szCs w:val="24"/>
              </w:rPr>
            </w:pPr>
            <w:r w:rsidRPr="00505A38">
              <w:rPr>
                <w:b/>
                <w:color w:val="000000"/>
                <w:w w:val="97"/>
                <w:sz w:val="24"/>
                <w:szCs w:val="24"/>
              </w:rPr>
              <w:t>Л. Н. Толстой.</w:t>
            </w:r>
          </w:p>
          <w:p w14:paraId="1A57DADF" w14:textId="77777777" w:rsidR="007C62D1" w:rsidRPr="00505A38" w:rsidRDefault="007C62D1" w:rsidP="007C62D1">
            <w:pPr>
              <w:rPr>
                <w:sz w:val="24"/>
                <w:szCs w:val="24"/>
              </w:rPr>
            </w:pPr>
            <w:r w:rsidRPr="00505A38">
              <w:rPr>
                <w:color w:val="000000"/>
                <w:w w:val="97"/>
                <w:sz w:val="24"/>
                <w:szCs w:val="24"/>
              </w:rPr>
              <w:t xml:space="preserve">Повесть «Детство» (главы)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77453DC"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C1F744"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37A51A" w14:textId="77777777" w:rsidR="007C62D1" w:rsidRPr="0016064B" w:rsidRDefault="007C62D1" w:rsidP="007C62D1">
            <w:pPr>
              <w:jc w:val="center"/>
              <w:rPr>
                <w:sz w:val="24"/>
                <w:szCs w:val="24"/>
              </w:rPr>
            </w:pPr>
            <w:r w:rsidRPr="0016064B">
              <w:rPr>
                <w:sz w:val="24"/>
                <w:szCs w:val="24"/>
              </w:rPr>
              <w:t>2</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1C58F2B" w14:textId="77777777" w:rsidR="007C62D1" w:rsidRPr="00553FB3" w:rsidRDefault="007C62D1" w:rsidP="007C62D1">
            <w:pPr>
              <w:jc w:val="center"/>
            </w:pPr>
            <w:r w:rsidRPr="00553FB3">
              <w:t>https://foxford.ru/</w:t>
            </w:r>
          </w:p>
        </w:tc>
      </w:tr>
      <w:tr w:rsidR="007C62D1" w:rsidRPr="0016064B" w14:paraId="5DB4B630" w14:textId="77777777" w:rsidTr="002F47A0">
        <w:trPr>
          <w:gridAfter w:val="8"/>
          <w:wAfter w:w="10819" w:type="dxa"/>
          <w:trHeight w:hRule="exact" w:val="746"/>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4B160784" w14:textId="77777777" w:rsidR="007C62D1" w:rsidRPr="0016064B" w:rsidRDefault="007C62D1" w:rsidP="007C62D1">
            <w:pPr>
              <w:jc w:val="center"/>
              <w:rPr>
                <w:sz w:val="24"/>
                <w:szCs w:val="24"/>
              </w:rPr>
            </w:pPr>
            <w:r w:rsidRPr="0016064B">
              <w:rPr>
                <w:color w:val="000000"/>
                <w:w w:val="97"/>
                <w:sz w:val="24"/>
                <w:szCs w:val="24"/>
              </w:rPr>
              <w:t>5.8.</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2B3B68" w14:textId="77777777" w:rsidR="007C62D1" w:rsidRPr="00505A38" w:rsidRDefault="007C62D1" w:rsidP="007C62D1">
            <w:pPr>
              <w:rPr>
                <w:b/>
                <w:color w:val="000000"/>
                <w:w w:val="97"/>
                <w:sz w:val="24"/>
                <w:szCs w:val="24"/>
              </w:rPr>
            </w:pPr>
            <w:r w:rsidRPr="00505A38">
              <w:rPr>
                <w:b/>
                <w:color w:val="000000"/>
                <w:w w:val="97"/>
                <w:sz w:val="24"/>
                <w:szCs w:val="24"/>
              </w:rPr>
              <w:t xml:space="preserve">А. П. Чехов. </w:t>
            </w:r>
          </w:p>
          <w:p w14:paraId="4092C033" w14:textId="77777777" w:rsidR="007C62D1" w:rsidRPr="00505A38" w:rsidRDefault="007C62D1" w:rsidP="007C62D1">
            <w:pPr>
              <w:rPr>
                <w:sz w:val="24"/>
                <w:szCs w:val="24"/>
              </w:rPr>
            </w:pPr>
            <w:r w:rsidRPr="00505A38">
              <w:rPr>
                <w:color w:val="000000"/>
                <w:w w:val="97"/>
                <w:sz w:val="24"/>
                <w:szCs w:val="24"/>
              </w:rPr>
              <w:t xml:space="preserve">Рассказы «Толстый и тонкий», «Хамелеон», «Смерть чиновника»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8E43FF0" w14:textId="77777777" w:rsidR="007C62D1" w:rsidRPr="0016064B" w:rsidRDefault="007C62D1" w:rsidP="007C62D1">
            <w:pPr>
              <w:jc w:val="center"/>
              <w:rPr>
                <w:sz w:val="24"/>
                <w:szCs w:val="24"/>
              </w:rPr>
            </w:pPr>
            <w:r w:rsidRPr="0016064B">
              <w:rPr>
                <w:color w:val="000000"/>
                <w:w w:val="97"/>
                <w:sz w:val="24"/>
                <w:szCs w:val="24"/>
              </w:rPr>
              <w:t>3</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775CB1B"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FD9A63" w14:textId="77777777" w:rsidR="007C62D1" w:rsidRPr="0016064B" w:rsidRDefault="007C62D1" w:rsidP="007C62D1">
            <w:pPr>
              <w:jc w:val="center"/>
              <w:rPr>
                <w:sz w:val="24"/>
                <w:szCs w:val="24"/>
              </w:rPr>
            </w:pPr>
            <w:r w:rsidRPr="0016064B">
              <w:rPr>
                <w:sz w:val="24"/>
                <w:szCs w:val="24"/>
              </w:rPr>
              <w:t>3</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81877B1" w14:textId="77777777" w:rsidR="007C62D1" w:rsidRPr="00553FB3" w:rsidRDefault="007C62D1" w:rsidP="007C62D1">
            <w:pPr>
              <w:jc w:val="center"/>
            </w:pPr>
            <w:r w:rsidRPr="00553FB3">
              <w:t>https://foxford.ru/</w:t>
            </w:r>
          </w:p>
        </w:tc>
      </w:tr>
      <w:tr w:rsidR="007C62D1" w:rsidRPr="0016064B" w14:paraId="6BB65356" w14:textId="77777777" w:rsidTr="002F47A0">
        <w:trPr>
          <w:gridAfter w:val="8"/>
          <w:wAfter w:w="10819" w:type="dxa"/>
          <w:trHeight w:hRule="exact" w:val="756"/>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78BE370F" w14:textId="77777777" w:rsidR="007C62D1" w:rsidRPr="0016064B" w:rsidRDefault="007C62D1" w:rsidP="007C62D1">
            <w:pPr>
              <w:jc w:val="center"/>
              <w:rPr>
                <w:sz w:val="24"/>
                <w:szCs w:val="24"/>
              </w:rPr>
            </w:pPr>
            <w:r w:rsidRPr="0016064B">
              <w:rPr>
                <w:color w:val="000000"/>
                <w:w w:val="97"/>
                <w:sz w:val="24"/>
                <w:szCs w:val="24"/>
              </w:rPr>
              <w:t>5.9.</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45342AB" w14:textId="77777777" w:rsidR="007C62D1" w:rsidRPr="00505A38" w:rsidRDefault="007C62D1" w:rsidP="007C62D1">
            <w:pPr>
              <w:rPr>
                <w:sz w:val="24"/>
                <w:szCs w:val="24"/>
              </w:rPr>
            </w:pPr>
            <w:r w:rsidRPr="00505A38">
              <w:rPr>
                <w:b/>
                <w:color w:val="000000"/>
                <w:w w:val="97"/>
                <w:sz w:val="24"/>
                <w:szCs w:val="24"/>
              </w:rPr>
              <w:t>А. И. Куприн.</w:t>
            </w:r>
          </w:p>
          <w:p w14:paraId="79317CA6" w14:textId="77777777" w:rsidR="007C62D1" w:rsidRPr="00505A38" w:rsidRDefault="007C62D1" w:rsidP="007C62D1">
            <w:pPr>
              <w:rPr>
                <w:sz w:val="24"/>
                <w:szCs w:val="24"/>
              </w:rPr>
            </w:pPr>
            <w:r w:rsidRPr="00505A38">
              <w:rPr>
                <w:color w:val="000000"/>
                <w:w w:val="97"/>
                <w:sz w:val="24"/>
                <w:szCs w:val="24"/>
              </w:rPr>
              <w:t>Рассказ «Чудесный доктор»</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87E709"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AB7327D"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18C6BD" w14:textId="77777777" w:rsidR="007C62D1" w:rsidRPr="0016064B" w:rsidRDefault="007C62D1" w:rsidP="007C62D1">
            <w:pPr>
              <w:jc w:val="center"/>
              <w:rPr>
                <w:sz w:val="24"/>
                <w:szCs w:val="24"/>
              </w:rPr>
            </w:pPr>
            <w:r w:rsidRPr="0016064B">
              <w:rPr>
                <w:sz w:val="24"/>
                <w:szCs w:val="24"/>
              </w:rPr>
              <w:t>2</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E8D3EFD" w14:textId="77777777" w:rsidR="007C62D1" w:rsidRPr="00553FB3" w:rsidRDefault="007C62D1" w:rsidP="007C62D1">
            <w:pPr>
              <w:jc w:val="center"/>
            </w:pPr>
            <w:r w:rsidRPr="00553FB3">
              <w:t>https://foxford.ru/</w:t>
            </w:r>
          </w:p>
        </w:tc>
      </w:tr>
      <w:tr w:rsidR="007C62D1" w:rsidRPr="0016064B" w14:paraId="29497621" w14:textId="77777777" w:rsidTr="002F47A0">
        <w:trPr>
          <w:gridAfter w:val="8"/>
          <w:wAfter w:w="10819"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4CA80BDE" w14:textId="77777777" w:rsidR="007C62D1" w:rsidRPr="0016064B" w:rsidRDefault="007C62D1" w:rsidP="007C62D1">
            <w:pPr>
              <w:jc w:val="center"/>
              <w:rPr>
                <w:sz w:val="24"/>
                <w:szCs w:val="24"/>
              </w:rPr>
            </w:pPr>
            <w:r w:rsidRPr="0016064B">
              <w:rPr>
                <w:color w:val="000000"/>
                <w:w w:val="97"/>
                <w:sz w:val="24"/>
                <w:szCs w:val="24"/>
              </w:rPr>
              <w:t>5.10.</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5DC26C7" w14:textId="77777777" w:rsidR="007C62D1" w:rsidRPr="0016064B" w:rsidRDefault="007C62D1" w:rsidP="007C62D1">
            <w:pPr>
              <w:rPr>
                <w:sz w:val="24"/>
                <w:szCs w:val="24"/>
              </w:rPr>
            </w:pPr>
            <w:r w:rsidRPr="0016064B">
              <w:rPr>
                <w:color w:val="000000"/>
                <w:w w:val="97"/>
                <w:sz w:val="24"/>
                <w:szCs w:val="24"/>
              </w:rPr>
              <w:t>Внеклассное чтение</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C8860C" w14:textId="77777777" w:rsidR="007C62D1" w:rsidRPr="0016064B" w:rsidRDefault="007C62D1" w:rsidP="007C62D1">
            <w:pPr>
              <w:jc w:val="center"/>
              <w:rPr>
                <w:sz w:val="24"/>
                <w:szCs w:val="24"/>
              </w:rPr>
            </w:pPr>
            <w:r w:rsidRPr="0016064B">
              <w:rPr>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CB4776"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815030" w14:textId="77777777" w:rsidR="007C62D1" w:rsidRPr="0016064B" w:rsidRDefault="007C62D1" w:rsidP="007C62D1">
            <w:pPr>
              <w:jc w:val="center"/>
              <w:rPr>
                <w:sz w:val="24"/>
                <w:szCs w:val="24"/>
              </w:rPr>
            </w:pP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4EDFE81" w14:textId="77777777" w:rsidR="007C62D1" w:rsidRPr="00553FB3" w:rsidRDefault="007C62D1" w:rsidP="007C62D1">
            <w:pPr>
              <w:jc w:val="center"/>
            </w:pPr>
            <w:r w:rsidRPr="00553FB3">
              <w:t>https://foxford.ru/</w:t>
            </w:r>
          </w:p>
        </w:tc>
      </w:tr>
      <w:tr w:rsidR="007C62D1" w:rsidRPr="0016064B" w14:paraId="31B114AB" w14:textId="77777777" w:rsidTr="002F47A0">
        <w:trPr>
          <w:gridAfter w:val="8"/>
          <w:wAfter w:w="10817" w:type="dxa"/>
          <w:trHeight w:hRule="exact" w:val="402"/>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2458C9C" w14:textId="77777777" w:rsidR="007C62D1" w:rsidRPr="0016064B" w:rsidRDefault="007C62D1" w:rsidP="007C62D1">
            <w:pPr>
              <w:rPr>
                <w:b/>
                <w:sz w:val="24"/>
                <w:szCs w:val="24"/>
              </w:rPr>
            </w:pPr>
            <w:r w:rsidRPr="0016064B">
              <w:rPr>
                <w:b/>
                <w:color w:val="000000"/>
                <w:w w:val="97"/>
                <w:sz w:val="24"/>
                <w:szCs w:val="24"/>
              </w:rPr>
              <w:t>Итого по разделу</w:t>
            </w:r>
          </w:p>
        </w:tc>
        <w:tc>
          <w:tcPr>
            <w:tcW w:w="66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12FEE20" w14:textId="77777777" w:rsidR="007C62D1" w:rsidRPr="0016064B" w:rsidRDefault="007C62D1" w:rsidP="007C62D1">
            <w:pPr>
              <w:jc w:val="center"/>
              <w:rPr>
                <w:b/>
                <w:sz w:val="24"/>
                <w:szCs w:val="24"/>
              </w:rPr>
            </w:pPr>
            <w:r w:rsidRPr="0016064B">
              <w:rPr>
                <w:b/>
                <w:color w:val="000000"/>
                <w:w w:val="97"/>
                <w:sz w:val="24"/>
                <w:szCs w:val="24"/>
              </w:rPr>
              <w:t>19</w:t>
            </w:r>
          </w:p>
        </w:tc>
        <w:tc>
          <w:tcPr>
            <w:tcW w:w="3768" w:type="dxa"/>
            <w:gridSpan w:val="4"/>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6CF16F8" w14:textId="77777777" w:rsidR="007C62D1" w:rsidRPr="00553FB3" w:rsidRDefault="007C62D1" w:rsidP="007C62D1">
            <w:pPr>
              <w:jc w:val="center"/>
              <w:rPr>
                <w:b/>
                <w:sz w:val="24"/>
                <w:szCs w:val="24"/>
              </w:rPr>
            </w:pPr>
          </w:p>
        </w:tc>
      </w:tr>
      <w:tr w:rsidR="007C62D1" w:rsidRPr="0016064B" w14:paraId="5550ED31" w14:textId="77777777" w:rsidTr="002F47A0">
        <w:trPr>
          <w:gridAfter w:val="8"/>
          <w:wAfter w:w="10815" w:type="dxa"/>
          <w:trHeight w:hRule="exact" w:val="453"/>
        </w:trPr>
        <w:tc>
          <w:tcPr>
            <w:tcW w:w="10457" w:type="dxa"/>
            <w:gridSpan w:val="7"/>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71729F29" w14:textId="77777777" w:rsidR="007C62D1" w:rsidRPr="00553FB3" w:rsidRDefault="007C62D1" w:rsidP="007C62D1">
            <w:pPr>
              <w:jc w:val="center"/>
              <w:rPr>
                <w:sz w:val="24"/>
                <w:szCs w:val="24"/>
              </w:rPr>
            </w:pPr>
            <w:r w:rsidRPr="00553FB3">
              <w:rPr>
                <w:color w:val="000000"/>
                <w:w w:val="97"/>
                <w:sz w:val="24"/>
                <w:szCs w:val="24"/>
              </w:rPr>
              <w:t xml:space="preserve">Раздел 6. </w:t>
            </w:r>
            <w:r w:rsidRPr="00553FB3">
              <w:rPr>
                <w:b/>
                <w:color w:val="000000"/>
                <w:w w:val="97"/>
                <w:sz w:val="24"/>
                <w:szCs w:val="24"/>
              </w:rPr>
              <w:t>Литература ХХ века</w:t>
            </w:r>
          </w:p>
        </w:tc>
      </w:tr>
      <w:tr w:rsidR="007C62D1" w:rsidRPr="0016064B" w14:paraId="0C8DD045" w14:textId="77777777" w:rsidTr="002F47A0">
        <w:trPr>
          <w:gridAfter w:val="8"/>
          <w:wAfter w:w="10819" w:type="dxa"/>
          <w:trHeight w:hRule="exact" w:val="2089"/>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1CA8500A" w14:textId="77777777" w:rsidR="007C62D1" w:rsidRPr="00E36B6A" w:rsidRDefault="007C62D1" w:rsidP="007C62D1">
            <w:pPr>
              <w:jc w:val="center"/>
              <w:rPr>
                <w:sz w:val="24"/>
                <w:szCs w:val="24"/>
              </w:rPr>
            </w:pPr>
            <w:r w:rsidRPr="00E36B6A">
              <w:rPr>
                <w:color w:val="000000"/>
                <w:w w:val="97"/>
                <w:sz w:val="24"/>
                <w:szCs w:val="24"/>
              </w:rPr>
              <w:lastRenderedPageBreak/>
              <w:t>6.1.</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0133DF1" w14:textId="77777777" w:rsidR="007C62D1" w:rsidRPr="00E36B6A" w:rsidRDefault="007C62D1" w:rsidP="007C62D1">
            <w:pPr>
              <w:rPr>
                <w:sz w:val="24"/>
                <w:szCs w:val="24"/>
              </w:rPr>
            </w:pPr>
            <w:r w:rsidRPr="00505A38">
              <w:rPr>
                <w:b/>
                <w:color w:val="000000"/>
                <w:w w:val="97"/>
                <w:sz w:val="24"/>
                <w:szCs w:val="24"/>
              </w:rPr>
              <w:t xml:space="preserve">Стихотворения отечественных поэтов начала ХХ века А. А. Блок. </w:t>
            </w:r>
            <w:r w:rsidRPr="00505A38">
              <w:rPr>
                <w:color w:val="000000"/>
                <w:w w:val="97"/>
                <w:sz w:val="24"/>
                <w:szCs w:val="24"/>
              </w:rPr>
              <w:t>Стихотворения «О, весна, без конца и без краю…», «Лениво и тяжко плывут облака…», «Встану я в утро туманное…»</w:t>
            </w:r>
            <w:r w:rsidRPr="00E36B6A">
              <w:rPr>
                <w:color w:val="000000"/>
                <w:w w:val="97"/>
                <w:sz w:val="24"/>
                <w:szCs w:val="24"/>
              </w:rPr>
              <w:t>.</w:t>
            </w:r>
            <w:r w:rsidRPr="00E36B6A">
              <w:rPr>
                <w:b/>
                <w:color w:val="000000"/>
                <w:w w:val="97"/>
                <w:sz w:val="24"/>
                <w:szCs w:val="24"/>
              </w:rPr>
              <w:t xml:space="preserve"> С. А. Есенин. </w:t>
            </w:r>
            <w:r w:rsidRPr="00E36B6A">
              <w:rPr>
                <w:color w:val="000000"/>
                <w:w w:val="97"/>
                <w:sz w:val="24"/>
                <w:szCs w:val="24"/>
              </w:rPr>
              <w:t>Стихотворения «Гой ты, Русь, моя родная…», «Низкий дом с голубыми ставнями», «Я покинул родимый дом…», «Топи да болота».</w:t>
            </w:r>
            <w:r w:rsidRPr="00E36B6A">
              <w:rPr>
                <w:b/>
                <w:color w:val="000000"/>
                <w:w w:val="97"/>
                <w:sz w:val="24"/>
                <w:szCs w:val="24"/>
              </w:rPr>
              <w:t xml:space="preserve"> В. В. Маяковский. Стихотворение </w:t>
            </w:r>
            <w:r w:rsidRPr="00E36B6A">
              <w:rPr>
                <w:color w:val="000000"/>
                <w:w w:val="97"/>
                <w:sz w:val="24"/>
                <w:szCs w:val="24"/>
              </w:rPr>
              <w:t>«Хорошее отношение к лошадям»</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3C03C4" w14:textId="77777777" w:rsidR="007C62D1" w:rsidRPr="00E36B6A" w:rsidRDefault="007C62D1" w:rsidP="007C62D1">
            <w:pPr>
              <w:jc w:val="center"/>
              <w:rPr>
                <w:sz w:val="24"/>
                <w:szCs w:val="24"/>
              </w:rPr>
            </w:pPr>
            <w:r w:rsidRPr="00E36B6A">
              <w:rPr>
                <w:color w:val="000000"/>
                <w:w w:val="97"/>
                <w:sz w:val="24"/>
                <w:szCs w:val="24"/>
              </w:rPr>
              <w:t>3</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695F68" w14:textId="77777777" w:rsidR="007C62D1" w:rsidRPr="00E36B6A"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F7DDAF2" w14:textId="77777777" w:rsidR="007C62D1" w:rsidRPr="00E36B6A" w:rsidRDefault="007C62D1" w:rsidP="007C62D1">
            <w:pPr>
              <w:jc w:val="center"/>
              <w:rPr>
                <w:sz w:val="24"/>
                <w:szCs w:val="24"/>
              </w:rPr>
            </w:pPr>
            <w:r w:rsidRPr="00E36B6A">
              <w:rPr>
                <w:sz w:val="24"/>
                <w:szCs w:val="24"/>
              </w:rPr>
              <w:t>3</w:t>
            </w:r>
          </w:p>
        </w:tc>
        <w:tc>
          <w:tcPr>
            <w:tcW w:w="243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A45384E" w14:textId="77777777" w:rsidR="007C62D1" w:rsidRPr="00553FB3" w:rsidRDefault="007C62D1" w:rsidP="007C62D1">
            <w:pPr>
              <w:jc w:val="center"/>
            </w:pPr>
            <w:r w:rsidRPr="00E36B6A">
              <w:t>https://educont.ru/</w:t>
            </w:r>
          </w:p>
        </w:tc>
      </w:tr>
      <w:tr w:rsidR="007C62D1" w:rsidRPr="0016064B" w14:paraId="6006710B" w14:textId="77777777" w:rsidTr="002F47A0">
        <w:trPr>
          <w:gridAfter w:val="9"/>
          <w:wAfter w:w="10825" w:type="dxa"/>
          <w:trHeight w:hRule="exact" w:val="2075"/>
        </w:trPr>
        <w:tc>
          <w:tcPr>
            <w:tcW w:w="38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377BA8EE" w14:textId="77777777" w:rsidR="007C62D1" w:rsidRPr="00B43EAF" w:rsidRDefault="007C62D1" w:rsidP="007C62D1">
            <w:pPr>
              <w:jc w:val="center"/>
              <w:rPr>
                <w:sz w:val="24"/>
                <w:szCs w:val="24"/>
              </w:rPr>
            </w:pPr>
            <w:r w:rsidRPr="00B43EAF">
              <w:rPr>
                <w:color w:val="000000"/>
                <w:w w:val="97"/>
                <w:sz w:val="24"/>
                <w:szCs w:val="24"/>
              </w:rPr>
              <w:t>6.2.</w:t>
            </w:r>
          </w:p>
        </w:tc>
        <w:tc>
          <w:tcPr>
            <w:tcW w:w="563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1E0C7F57" w14:textId="77777777" w:rsidR="007C62D1" w:rsidRPr="00505A38" w:rsidRDefault="007C62D1" w:rsidP="007C62D1">
            <w:pPr>
              <w:rPr>
                <w:b/>
                <w:color w:val="000000"/>
                <w:w w:val="97"/>
                <w:sz w:val="24"/>
                <w:szCs w:val="24"/>
              </w:rPr>
            </w:pPr>
            <w:r w:rsidRPr="00505A38">
              <w:rPr>
                <w:b/>
                <w:color w:val="000000"/>
                <w:w w:val="97"/>
                <w:sz w:val="24"/>
                <w:szCs w:val="24"/>
              </w:rPr>
              <w:t xml:space="preserve">Стихотворения отечественных поэтов </w:t>
            </w:r>
            <w:r w:rsidRPr="00B43EAF">
              <w:rPr>
                <w:b/>
                <w:color w:val="000000"/>
                <w:w w:val="97"/>
                <w:sz w:val="24"/>
                <w:szCs w:val="24"/>
              </w:rPr>
              <w:t>XX</w:t>
            </w:r>
            <w:r w:rsidRPr="00505A38">
              <w:rPr>
                <w:b/>
                <w:color w:val="000000"/>
                <w:w w:val="97"/>
                <w:sz w:val="24"/>
                <w:szCs w:val="24"/>
              </w:rPr>
              <w:t xml:space="preserve"> века</w:t>
            </w:r>
          </w:p>
          <w:p w14:paraId="607DEE04" w14:textId="77777777" w:rsidR="007C62D1" w:rsidRPr="00B43EAF" w:rsidRDefault="007C62D1" w:rsidP="007C62D1">
            <w:pPr>
              <w:rPr>
                <w:sz w:val="24"/>
                <w:szCs w:val="24"/>
              </w:rPr>
            </w:pPr>
            <w:r w:rsidRPr="00505A38">
              <w:rPr>
                <w:b/>
                <w:color w:val="000000"/>
                <w:w w:val="97"/>
                <w:sz w:val="24"/>
                <w:szCs w:val="24"/>
              </w:rPr>
              <w:t xml:space="preserve"> Н. М. Рубцов.</w:t>
            </w:r>
            <w:r w:rsidRPr="00505A38">
              <w:rPr>
                <w:color w:val="000000"/>
                <w:w w:val="97"/>
                <w:sz w:val="24"/>
                <w:szCs w:val="24"/>
              </w:rPr>
              <w:t xml:space="preserve"> Стихотворения «Звезда полей», «Листья осенние»</w:t>
            </w:r>
            <w:r w:rsidRPr="00B43EAF">
              <w:rPr>
                <w:color w:val="000000"/>
                <w:w w:val="97"/>
                <w:sz w:val="24"/>
                <w:szCs w:val="24"/>
              </w:rPr>
              <w:t>.</w:t>
            </w:r>
            <w:r w:rsidRPr="00B43EAF">
              <w:rPr>
                <w:b/>
                <w:color w:val="000000"/>
                <w:w w:val="97"/>
                <w:sz w:val="24"/>
                <w:szCs w:val="24"/>
              </w:rPr>
              <w:t xml:space="preserve"> Н. А. Заболоцкий.</w:t>
            </w:r>
            <w:r w:rsidRPr="00B43EAF">
              <w:rPr>
                <w:color w:val="000000"/>
                <w:w w:val="97"/>
                <w:sz w:val="24"/>
                <w:szCs w:val="24"/>
              </w:rPr>
              <w:t xml:space="preserve"> Стихотворения «Я не ищу гармонии в природе…», «В этой роще берёзовой….», «Гроза идёт». </w:t>
            </w:r>
            <w:r w:rsidRPr="00B43EAF">
              <w:rPr>
                <w:b/>
                <w:color w:val="000000"/>
                <w:w w:val="97"/>
                <w:sz w:val="24"/>
                <w:szCs w:val="24"/>
              </w:rPr>
              <w:t>И. А. Гофф</w:t>
            </w:r>
            <w:r w:rsidRPr="00B43EAF">
              <w:rPr>
                <w:color w:val="000000"/>
                <w:w w:val="97"/>
                <w:sz w:val="24"/>
                <w:szCs w:val="24"/>
              </w:rPr>
              <w:t xml:space="preserve"> «Русское поле», </w:t>
            </w:r>
            <w:r w:rsidRPr="00B43EAF">
              <w:rPr>
                <w:b/>
                <w:color w:val="000000"/>
                <w:w w:val="97"/>
                <w:sz w:val="24"/>
                <w:szCs w:val="24"/>
              </w:rPr>
              <w:t>Б. Ш. Окуджава</w:t>
            </w:r>
            <w:r w:rsidRPr="00B43EAF">
              <w:rPr>
                <w:color w:val="000000"/>
                <w:w w:val="97"/>
                <w:sz w:val="24"/>
                <w:szCs w:val="24"/>
              </w:rPr>
              <w:t xml:space="preserve"> «По смоленской дороге», </w:t>
            </w:r>
            <w:r w:rsidRPr="00B43EAF">
              <w:rPr>
                <w:b/>
                <w:color w:val="000000"/>
                <w:w w:val="97"/>
                <w:sz w:val="24"/>
                <w:szCs w:val="24"/>
              </w:rPr>
              <w:t>А. Н. Вертинский</w:t>
            </w:r>
            <w:r w:rsidRPr="00B43EAF">
              <w:rPr>
                <w:color w:val="000000"/>
                <w:w w:val="97"/>
                <w:sz w:val="24"/>
                <w:szCs w:val="24"/>
              </w:rPr>
              <w:t xml:space="preserve"> «Доченьки», </w:t>
            </w:r>
            <w:r w:rsidRPr="00B43EAF">
              <w:rPr>
                <w:b/>
                <w:color w:val="000000"/>
                <w:w w:val="97"/>
                <w:sz w:val="24"/>
                <w:szCs w:val="24"/>
              </w:rPr>
              <w:t>В. С. Высоцкий</w:t>
            </w:r>
            <w:r w:rsidRPr="00B43EAF">
              <w:rPr>
                <w:color w:val="000000"/>
                <w:w w:val="97"/>
                <w:sz w:val="24"/>
                <w:szCs w:val="24"/>
              </w:rPr>
              <w:t xml:space="preserve"> «Кони привередливые».</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5A20FF3F" w14:textId="77777777" w:rsidR="007C62D1" w:rsidRPr="00B43EAF" w:rsidRDefault="007C62D1" w:rsidP="007C62D1">
            <w:pPr>
              <w:jc w:val="center"/>
              <w:rPr>
                <w:sz w:val="24"/>
                <w:szCs w:val="24"/>
              </w:rPr>
            </w:pPr>
            <w:r w:rsidRPr="00B43EAF">
              <w:rPr>
                <w:color w:val="000000"/>
                <w:w w:val="97"/>
                <w:sz w:val="24"/>
                <w:szCs w:val="24"/>
              </w:rPr>
              <w:t>3</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3EECEE07" w14:textId="77777777" w:rsidR="007C62D1" w:rsidRPr="00B43EAF"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27449BA" w14:textId="77777777" w:rsidR="007C62D1" w:rsidRPr="00B43EAF" w:rsidRDefault="007C62D1" w:rsidP="007C62D1">
            <w:pPr>
              <w:jc w:val="center"/>
              <w:rPr>
                <w:sz w:val="24"/>
                <w:szCs w:val="24"/>
              </w:rPr>
            </w:pPr>
            <w:r w:rsidRPr="00B43EAF">
              <w:rPr>
                <w:sz w:val="24"/>
                <w:szCs w:val="24"/>
              </w:rPr>
              <w:t>3</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623D2D79" w14:textId="77777777" w:rsidR="007C62D1" w:rsidRPr="00553FB3" w:rsidRDefault="007C62D1" w:rsidP="007C62D1">
            <w:pPr>
              <w:jc w:val="center"/>
            </w:pPr>
            <w:r w:rsidRPr="00B43EAF">
              <w:t>https://educont.ru/</w:t>
            </w:r>
          </w:p>
        </w:tc>
      </w:tr>
      <w:tr w:rsidR="007C62D1" w:rsidRPr="0016064B" w14:paraId="3487208B"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722B9706" w14:textId="77777777" w:rsidR="007C62D1" w:rsidRPr="0016064B" w:rsidRDefault="007C62D1" w:rsidP="007C62D1">
            <w:pPr>
              <w:jc w:val="center"/>
              <w:rPr>
                <w:sz w:val="24"/>
                <w:szCs w:val="24"/>
              </w:rPr>
            </w:pPr>
            <w:r w:rsidRPr="0016064B">
              <w:rPr>
                <w:color w:val="000000"/>
                <w:w w:val="97"/>
                <w:sz w:val="24"/>
                <w:szCs w:val="24"/>
              </w:rPr>
              <w:t>6.3.</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4DADD4" w14:textId="77777777" w:rsidR="007C62D1" w:rsidRPr="0016064B" w:rsidRDefault="007C62D1" w:rsidP="007C62D1">
            <w:pPr>
              <w:rPr>
                <w:sz w:val="24"/>
                <w:szCs w:val="24"/>
              </w:rPr>
            </w:pPr>
            <w:r w:rsidRPr="0016064B">
              <w:rPr>
                <w:color w:val="000000"/>
                <w:w w:val="97"/>
                <w:sz w:val="24"/>
                <w:szCs w:val="24"/>
              </w:rPr>
              <w:t>Внеклассное чтение</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812602D" w14:textId="77777777" w:rsidR="007C62D1" w:rsidRPr="0016064B" w:rsidRDefault="007C62D1" w:rsidP="007C62D1">
            <w:pPr>
              <w:jc w:val="center"/>
              <w:rPr>
                <w:sz w:val="24"/>
                <w:szCs w:val="24"/>
              </w:rPr>
            </w:pPr>
            <w:r w:rsidRPr="0016064B">
              <w:rPr>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008718"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4BA186" w14:textId="77777777" w:rsidR="007C62D1" w:rsidRPr="0016064B" w:rsidRDefault="007C62D1" w:rsidP="007C62D1">
            <w:pPr>
              <w:jc w:val="center"/>
              <w:rPr>
                <w:sz w:val="24"/>
                <w:szCs w:val="24"/>
              </w:rPr>
            </w:pPr>
            <w:r w:rsidRPr="0016064B">
              <w:rPr>
                <w:sz w:val="24"/>
                <w:szCs w:val="24"/>
              </w:rPr>
              <w:t>1</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17806A9F" w14:textId="77777777" w:rsidR="007C62D1" w:rsidRPr="00553FB3" w:rsidRDefault="007C62D1" w:rsidP="007C62D1">
            <w:pPr>
              <w:jc w:val="center"/>
            </w:pPr>
            <w:r w:rsidRPr="00553FB3">
              <w:t>https://educont.ru/</w:t>
            </w:r>
          </w:p>
        </w:tc>
      </w:tr>
      <w:tr w:rsidR="007C62D1" w:rsidRPr="0016064B" w14:paraId="18D336FD" w14:textId="77777777" w:rsidTr="002F47A0">
        <w:trPr>
          <w:gridAfter w:val="9"/>
          <w:wAfter w:w="10825" w:type="dxa"/>
          <w:trHeight w:hRule="exact" w:val="1721"/>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3EF8329D" w14:textId="77777777" w:rsidR="007C62D1" w:rsidRPr="0016064B" w:rsidRDefault="007C62D1" w:rsidP="007C62D1">
            <w:pPr>
              <w:jc w:val="center"/>
              <w:rPr>
                <w:sz w:val="24"/>
                <w:szCs w:val="24"/>
              </w:rPr>
            </w:pPr>
            <w:r w:rsidRPr="0016064B">
              <w:rPr>
                <w:color w:val="000000"/>
                <w:w w:val="97"/>
                <w:sz w:val="24"/>
                <w:szCs w:val="24"/>
              </w:rPr>
              <w:lastRenderedPageBreak/>
              <w:t>6.4.</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BA7AC4" w14:textId="77777777" w:rsidR="007C62D1" w:rsidRPr="00505A38" w:rsidRDefault="007C62D1" w:rsidP="007C62D1">
            <w:pPr>
              <w:ind w:right="144"/>
              <w:rPr>
                <w:b/>
                <w:color w:val="000000"/>
                <w:w w:val="97"/>
                <w:sz w:val="24"/>
                <w:szCs w:val="24"/>
              </w:rPr>
            </w:pPr>
            <w:r w:rsidRPr="00505A38">
              <w:rPr>
                <w:b/>
                <w:color w:val="000000"/>
                <w:w w:val="97"/>
                <w:sz w:val="24"/>
                <w:szCs w:val="24"/>
              </w:rPr>
              <w:t xml:space="preserve">Проза отечественных писателей конца </w:t>
            </w:r>
            <w:r w:rsidRPr="0016064B">
              <w:rPr>
                <w:b/>
                <w:color w:val="000000"/>
                <w:w w:val="97"/>
                <w:sz w:val="24"/>
                <w:szCs w:val="24"/>
              </w:rPr>
              <w:t>XX</w:t>
            </w:r>
            <w:r w:rsidRPr="00505A38">
              <w:rPr>
                <w:b/>
                <w:color w:val="000000"/>
                <w:w w:val="97"/>
                <w:sz w:val="24"/>
                <w:szCs w:val="24"/>
              </w:rPr>
              <w:t xml:space="preserve"> — начала </w:t>
            </w:r>
            <w:r w:rsidRPr="0016064B">
              <w:rPr>
                <w:b/>
                <w:color w:val="000000"/>
                <w:w w:val="97"/>
                <w:sz w:val="24"/>
                <w:szCs w:val="24"/>
              </w:rPr>
              <w:t>XXI</w:t>
            </w:r>
            <w:r w:rsidRPr="00505A38">
              <w:rPr>
                <w:b/>
                <w:color w:val="000000"/>
                <w:w w:val="97"/>
                <w:sz w:val="24"/>
                <w:szCs w:val="24"/>
              </w:rPr>
              <w:t xml:space="preserve"> века, в том числе о Великой Отечественной войне</w:t>
            </w:r>
          </w:p>
          <w:p w14:paraId="570480DA" w14:textId="77777777" w:rsidR="007C62D1" w:rsidRPr="0016064B" w:rsidRDefault="007C62D1" w:rsidP="007C62D1">
            <w:pPr>
              <w:ind w:right="144"/>
              <w:rPr>
                <w:sz w:val="24"/>
                <w:szCs w:val="24"/>
              </w:rPr>
            </w:pPr>
            <w:r w:rsidRPr="00505A38">
              <w:rPr>
                <w:b/>
                <w:color w:val="000000"/>
                <w:w w:val="97"/>
                <w:sz w:val="24"/>
                <w:szCs w:val="24"/>
              </w:rPr>
              <w:t xml:space="preserve"> Б. П. Екимов. </w:t>
            </w:r>
            <w:r w:rsidRPr="00505A38">
              <w:rPr>
                <w:color w:val="000000"/>
                <w:w w:val="97"/>
                <w:sz w:val="24"/>
                <w:szCs w:val="24"/>
              </w:rPr>
              <w:t>«Ночь исцеления»;</w:t>
            </w:r>
            <w:r w:rsidRPr="00505A38">
              <w:rPr>
                <w:b/>
                <w:color w:val="000000"/>
                <w:w w:val="97"/>
                <w:sz w:val="24"/>
                <w:szCs w:val="24"/>
              </w:rPr>
              <w:t xml:space="preserve"> Б. Л. Васильев. </w:t>
            </w:r>
            <w:r w:rsidRPr="00505A38">
              <w:rPr>
                <w:color w:val="000000"/>
                <w:w w:val="97"/>
                <w:sz w:val="24"/>
                <w:szCs w:val="24"/>
              </w:rPr>
              <w:t>«Экспонат №...»;</w:t>
            </w:r>
            <w:r w:rsidRPr="00505A38">
              <w:rPr>
                <w:b/>
                <w:color w:val="000000"/>
                <w:w w:val="97"/>
                <w:sz w:val="24"/>
                <w:szCs w:val="24"/>
              </w:rPr>
              <w:t xml:space="preserve">А. В. Жвалевский и Е. Б. Пастернак. </w:t>
            </w:r>
            <w:r w:rsidRPr="0016064B">
              <w:rPr>
                <w:color w:val="000000"/>
                <w:w w:val="97"/>
                <w:sz w:val="24"/>
                <w:szCs w:val="24"/>
              </w:rPr>
              <w:t>«Правдивая история Деда Мороза» (глава «Очень страшный 1942 Новый год»)</w:t>
            </w:r>
            <w:r w:rsidRPr="0016064B">
              <w:rPr>
                <w:b/>
                <w:color w:val="000000"/>
                <w:w w:val="97"/>
                <w:sz w:val="24"/>
                <w:szCs w:val="24"/>
              </w:rPr>
              <w:t xml:space="preserve">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2D00841"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D99661"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6AEF3C" w14:textId="77777777" w:rsidR="007C62D1" w:rsidRPr="0016064B" w:rsidRDefault="007C62D1" w:rsidP="007C62D1">
            <w:pPr>
              <w:jc w:val="center"/>
              <w:rPr>
                <w:sz w:val="24"/>
                <w:szCs w:val="24"/>
              </w:rPr>
            </w:pPr>
            <w:r w:rsidRPr="0016064B">
              <w:rPr>
                <w:sz w:val="24"/>
                <w:szCs w:val="24"/>
              </w:rPr>
              <w:t>2</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6868D57E" w14:textId="77777777" w:rsidR="007C62D1" w:rsidRPr="00553FB3" w:rsidRDefault="007C62D1" w:rsidP="007C62D1">
            <w:pPr>
              <w:jc w:val="center"/>
            </w:pPr>
            <w:r w:rsidRPr="00553FB3">
              <w:t>https://educont.ru/</w:t>
            </w:r>
          </w:p>
        </w:tc>
      </w:tr>
      <w:tr w:rsidR="007C62D1" w:rsidRPr="0016064B" w14:paraId="38C49596"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79F1572E" w14:textId="77777777" w:rsidR="007C62D1" w:rsidRPr="0016064B" w:rsidRDefault="007C62D1" w:rsidP="007C62D1">
            <w:pPr>
              <w:jc w:val="center"/>
              <w:rPr>
                <w:b/>
                <w:sz w:val="24"/>
                <w:szCs w:val="24"/>
              </w:rPr>
            </w:pPr>
            <w:r w:rsidRPr="0016064B">
              <w:rPr>
                <w:b/>
                <w:color w:val="000000"/>
                <w:w w:val="97"/>
                <w:sz w:val="24"/>
                <w:szCs w:val="24"/>
              </w:rPr>
              <w:t>6.5.</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AA86A8" w14:textId="77777777" w:rsidR="007C62D1" w:rsidRPr="0016064B" w:rsidRDefault="007C62D1" w:rsidP="007C62D1">
            <w:pPr>
              <w:rPr>
                <w:b/>
                <w:sz w:val="24"/>
                <w:szCs w:val="24"/>
              </w:rPr>
            </w:pPr>
            <w:r w:rsidRPr="0016064B">
              <w:rPr>
                <w:b/>
                <w:color w:val="000000"/>
                <w:w w:val="97"/>
                <w:sz w:val="24"/>
                <w:szCs w:val="24"/>
              </w:rPr>
              <w:t>Развитие речи</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FCBA1E" w14:textId="77777777" w:rsidR="007C62D1" w:rsidRPr="0016064B" w:rsidRDefault="007C62D1" w:rsidP="007C62D1">
            <w:pPr>
              <w:jc w:val="center"/>
              <w:rPr>
                <w:b/>
                <w:sz w:val="24"/>
                <w:szCs w:val="24"/>
              </w:rPr>
            </w:pPr>
            <w:r w:rsidRPr="0016064B">
              <w:rPr>
                <w:b/>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7CD7A2" w14:textId="77777777" w:rsidR="007C62D1" w:rsidRPr="0016064B" w:rsidRDefault="007C62D1" w:rsidP="007C62D1">
            <w:pPr>
              <w:jc w:val="center"/>
              <w:rPr>
                <w:b/>
                <w:sz w:val="24"/>
                <w:szCs w:val="24"/>
              </w:rPr>
            </w:pPr>
            <w:r w:rsidRPr="0016064B">
              <w:rPr>
                <w:b/>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692750" w14:textId="77777777" w:rsidR="007C62D1" w:rsidRPr="0016064B" w:rsidRDefault="007C62D1" w:rsidP="007C62D1">
            <w:pPr>
              <w:jc w:val="center"/>
              <w:rPr>
                <w:b/>
                <w:sz w:val="24"/>
                <w:szCs w:val="24"/>
              </w:rPr>
            </w:pP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5915EA26" w14:textId="77777777" w:rsidR="007C62D1" w:rsidRPr="00553FB3" w:rsidRDefault="007C62D1" w:rsidP="007C62D1">
            <w:pPr>
              <w:jc w:val="center"/>
            </w:pPr>
            <w:r w:rsidRPr="00553FB3">
              <w:t>https://educont.ru/</w:t>
            </w:r>
          </w:p>
        </w:tc>
      </w:tr>
      <w:tr w:rsidR="007C62D1" w:rsidRPr="0016064B" w14:paraId="7DC350C9"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68AB76E7" w14:textId="77777777" w:rsidR="007C62D1" w:rsidRPr="0016064B" w:rsidRDefault="007C62D1" w:rsidP="007C62D1">
            <w:pPr>
              <w:jc w:val="center"/>
              <w:rPr>
                <w:sz w:val="24"/>
                <w:szCs w:val="24"/>
              </w:rPr>
            </w:pPr>
            <w:r w:rsidRPr="0016064B">
              <w:rPr>
                <w:color w:val="000000"/>
                <w:w w:val="97"/>
                <w:sz w:val="24"/>
                <w:szCs w:val="24"/>
              </w:rPr>
              <w:t>6.6.</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FD6CD6" w14:textId="77777777" w:rsidR="007C62D1" w:rsidRPr="00505A38" w:rsidRDefault="007C62D1" w:rsidP="007C62D1">
            <w:pPr>
              <w:rPr>
                <w:sz w:val="24"/>
                <w:szCs w:val="24"/>
              </w:rPr>
            </w:pPr>
            <w:r w:rsidRPr="00505A38">
              <w:rPr>
                <w:b/>
                <w:color w:val="000000"/>
                <w:w w:val="97"/>
                <w:sz w:val="24"/>
                <w:szCs w:val="24"/>
              </w:rPr>
              <w:t>В. Г. Распутин</w:t>
            </w:r>
            <w:r w:rsidRPr="00505A38">
              <w:rPr>
                <w:color w:val="000000"/>
                <w:w w:val="97"/>
                <w:sz w:val="24"/>
                <w:szCs w:val="24"/>
              </w:rPr>
              <w:t>. Рассказ «Уроки французского»</w:t>
            </w:r>
            <w:r w:rsidRPr="00505A38">
              <w:rPr>
                <w:b/>
                <w:color w:val="000000"/>
                <w:w w:val="97"/>
                <w:sz w:val="24"/>
                <w:szCs w:val="24"/>
              </w:rPr>
              <w:t xml:space="preserve">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451D51"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828285"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8D5F6D7" w14:textId="77777777" w:rsidR="007C62D1" w:rsidRPr="0016064B" w:rsidRDefault="007C62D1" w:rsidP="007C62D1">
            <w:pPr>
              <w:jc w:val="center"/>
              <w:rPr>
                <w:sz w:val="24"/>
                <w:szCs w:val="24"/>
              </w:rPr>
            </w:pP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6B7DBA" w14:textId="77777777" w:rsidR="007C62D1" w:rsidRPr="00553FB3" w:rsidRDefault="007C62D1" w:rsidP="007C62D1">
            <w:pPr>
              <w:jc w:val="center"/>
            </w:pPr>
            <w:r w:rsidRPr="00553FB3">
              <w:t>https://educont.ru/</w:t>
            </w:r>
          </w:p>
        </w:tc>
      </w:tr>
      <w:tr w:rsidR="007C62D1" w:rsidRPr="0016064B" w14:paraId="63F84611"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48FF37EA" w14:textId="77777777" w:rsidR="007C62D1" w:rsidRPr="0016064B" w:rsidRDefault="007C62D1" w:rsidP="007C62D1">
            <w:pPr>
              <w:jc w:val="center"/>
              <w:rPr>
                <w:b/>
                <w:sz w:val="24"/>
                <w:szCs w:val="24"/>
              </w:rPr>
            </w:pPr>
            <w:r w:rsidRPr="0016064B">
              <w:rPr>
                <w:b/>
                <w:color w:val="000000"/>
                <w:w w:val="97"/>
                <w:sz w:val="24"/>
                <w:szCs w:val="24"/>
              </w:rPr>
              <w:t>6.7.</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10E075" w14:textId="77777777" w:rsidR="007C62D1" w:rsidRPr="0016064B" w:rsidRDefault="007C62D1" w:rsidP="007C62D1">
            <w:pPr>
              <w:rPr>
                <w:b/>
                <w:sz w:val="24"/>
                <w:szCs w:val="24"/>
              </w:rPr>
            </w:pPr>
            <w:r w:rsidRPr="0016064B">
              <w:rPr>
                <w:b/>
                <w:color w:val="000000"/>
                <w:w w:val="97"/>
                <w:sz w:val="24"/>
                <w:szCs w:val="24"/>
              </w:rPr>
              <w:t>Развитие речи</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C7F90D0" w14:textId="77777777" w:rsidR="007C62D1" w:rsidRPr="0016064B" w:rsidRDefault="007C62D1" w:rsidP="007C62D1">
            <w:pPr>
              <w:jc w:val="center"/>
              <w:rPr>
                <w:b/>
                <w:sz w:val="24"/>
                <w:szCs w:val="24"/>
              </w:rPr>
            </w:pPr>
            <w:r w:rsidRPr="0016064B">
              <w:rPr>
                <w:b/>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4E37121" w14:textId="77777777" w:rsidR="007C62D1" w:rsidRPr="0016064B" w:rsidRDefault="007C62D1" w:rsidP="007C62D1">
            <w:pPr>
              <w:jc w:val="center"/>
              <w:rPr>
                <w:b/>
                <w:sz w:val="24"/>
                <w:szCs w:val="24"/>
              </w:rPr>
            </w:pPr>
            <w:r w:rsidRPr="0016064B">
              <w:rPr>
                <w:b/>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477C93E" w14:textId="77777777" w:rsidR="007C62D1" w:rsidRPr="0016064B" w:rsidRDefault="007C62D1" w:rsidP="007C62D1">
            <w:pPr>
              <w:jc w:val="center"/>
              <w:rPr>
                <w:b/>
                <w:sz w:val="24"/>
                <w:szCs w:val="24"/>
              </w:rPr>
            </w:pP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702996" w14:textId="77777777" w:rsidR="007C62D1" w:rsidRPr="00553FB3" w:rsidRDefault="007C62D1" w:rsidP="007C62D1">
            <w:pPr>
              <w:jc w:val="center"/>
            </w:pPr>
            <w:r w:rsidRPr="00553FB3">
              <w:t>https://educont.ru/</w:t>
            </w:r>
          </w:p>
        </w:tc>
      </w:tr>
      <w:tr w:rsidR="007C62D1" w:rsidRPr="0016064B" w14:paraId="24C42484" w14:textId="77777777" w:rsidTr="002F47A0">
        <w:trPr>
          <w:gridAfter w:val="9"/>
          <w:wAfter w:w="10825" w:type="dxa"/>
          <w:trHeight w:hRule="exact" w:val="988"/>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46A4ED91" w14:textId="77777777" w:rsidR="007C62D1" w:rsidRPr="0016064B" w:rsidRDefault="007C62D1" w:rsidP="007C62D1">
            <w:pPr>
              <w:jc w:val="center"/>
              <w:rPr>
                <w:sz w:val="24"/>
                <w:szCs w:val="24"/>
              </w:rPr>
            </w:pPr>
            <w:r w:rsidRPr="0016064B">
              <w:rPr>
                <w:color w:val="000000"/>
                <w:w w:val="97"/>
                <w:sz w:val="24"/>
                <w:szCs w:val="24"/>
              </w:rPr>
              <w:t>6.8.</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3AA306" w14:textId="77777777" w:rsidR="007C62D1" w:rsidRPr="0016064B" w:rsidRDefault="007C62D1" w:rsidP="007C62D1">
            <w:pPr>
              <w:rPr>
                <w:b/>
                <w:color w:val="000000"/>
                <w:w w:val="97"/>
                <w:sz w:val="24"/>
                <w:szCs w:val="24"/>
              </w:rPr>
            </w:pPr>
            <w:r w:rsidRPr="00505A38">
              <w:rPr>
                <w:b/>
                <w:color w:val="000000"/>
                <w:w w:val="97"/>
                <w:sz w:val="24"/>
                <w:szCs w:val="24"/>
              </w:rPr>
              <w:t>Произведения отечественных писателей на тему взросления человека</w:t>
            </w:r>
            <w:r w:rsidRPr="0016064B">
              <w:rPr>
                <w:b/>
                <w:color w:val="000000"/>
                <w:w w:val="97"/>
                <w:sz w:val="24"/>
                <w:szCs w:val="24"/>
              </w:rPr>
              <w:t>.</w:t>
            </w:r>
          </w:p>
          <w:p w14:paraId="248D04BC" w14:textId="77777777" w:rsidR="007C62D1" w:rsidRPr="00505A38" w:rsidRDefault="007C62D1" w:rsidP="007C62D1">
            <w:pPr>
              <w:rPr>
                <w:sz w:val="24"/>
                <w:szCs w:val="24"/>
              </w:rPr>
            </w:pPr>
            <w:r w:rsidRPr="00505A38">
              <w:rPr>
                <w:b/>
                <w:color w:val="000000"/>
                <w:w w:val="97"/>
                <w:sz w:val="24"/>
                <w:szCs w:val="24"/>
              </w:rPr>
              <w:t xml:space="preserve">Р. П. Погодин. </w:t>
            </w:r>
            <w:r w:rsidRPr="00505A38">
              <w:rPr>
                <w:color w:val="000000"/>
                <w:w w:val="97"/>
                <w:sz w:val="24"/>
                <w:szCs w:val="24"/>
              </w:rPr>
              <w:t>«Кирпичные острова»;</w:t>
            </w:r>
            <w:r w:rsidRPr="00505A38">
              <w:rPr>
                <w:b/>
                <w:color w:val="000000"/>
                <w:w w:val="97"/>
                <w:sz w:val="24"/>
                <w:szCs w:val="24"/>
              </w:rPr>
              <w:t xml:space="preserve"> Р. И. Фраерман. </w:t>
            </w:r>
            <w:r w:rsidRPr="00505A38">
              <w:rPr>
                <w:color w:val="000000"/>
                <w:w w:val="97"/>
                <w:sz w:val="24"/>
                <w:szCs w:val="24"/>
              </w:rPr>
              <w:t>«Дикая собака Динго, или Повесть о первой любви»</w:t>
            </w:r>
            <w:r w:rsidRPr="00505A38">
              <w:rPr>
                <w:b/>
                <w:color w:val="000000"/>
                <w:w w:val="97"/>
                <w:sz w:val="24"/>
                <w:szCs w:val="24"/>
              </w:rPr>
              <w:t xml:space="preserve">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0FB54D2" w14:textId="77777777" w:rsidR="007C62D1" w:rsidRPr="0016064B" w:rsidRDefault="007C62D1" w:rsidP="007C62D1">
            <w:pPr>
              <w:jc w:val="center"/>
              <w:rPr>
                <w:sz w:val="24"/>
                <w:szCs w:val="24"/>
              </w:rPr>
            </w:pPr>
            <w:r w:rsidRPr="0016064B">
              <w:rPr>
                <w:color w:val="000000"/>
                <w:w w:val="97"/>
                <w:sz w:val="24"/>
                <w:szCs w:val="24"/>
              </w:rPr>
              <w:t>3</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4F1E2CA"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964BCD" w14:textId="77777777" w:rsidR="007C62D1" w:rsidRPr="0016064B" w:rsidRDefault="007C62D1" w:rsidP="007C62D1">
            <w:pPr>
              <w:jc w:val="center"/>
              <w:rPr>
                <w:sz w:val="24"/>
                <w:szCs w:val="24"/>
              </w:rPr>
            </w:pPr>
            <w:r w:rsidRPr="0016064B">
              <w:rPr>
                <w:sz w:val="24"/>
                <w:szCs w:val="24"/>
              </w:rPr>
              <w:t>3</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46E6F14E" w14:textId="77777777" w:rsidR="007C62D1" w:rsidRPr="00553FB3" w:rsidRDefault="007C62D1" w:rsidP="007C62D1">
            <w:pPr>
              <w:jc w:val="center"/>
            </w:pPr>
            <w:r w:rsidRPr="00553FB3">
              <w:t>https://educont.ru/</w:t>
            </w:r>
          </w:p>
        </w:tc>
      </w:tr>
      <w:tr w:rsidR="007C62D1" w:rsidRPr="0016064B" w14:paraId="5D93337C"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13B99401" w14:textId="77777777" w:rsidR="007C62D1" w:rsidRPr="0016064B" w:rsidRDefault="007C62D1" w:rsidP="007C62D1">
            <w:pPr>
              <w:jc w:val="center"/>
              <w:rPr>
                <w:sz w:val="24"/>
                <w:szCs w:val="24"/>
              </w:rPr>
            </w:pPr>
            <w:r w:rsidRPr="0016064B">
              <w:rPr>
                <w:color w:val="000000"/>
                <w:w w:val="97"/>
                <w:sz w:val="24"/>
                <w:szCs w:val="24"/>
              </w:rPr>
              <w:t>6.9.</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16F98BE" w14:textId="77777777" w:rsidR="007C62D1" w:rsidRPr="0016064B" w:rsidRDefault="007C62D1" w:rsidP="007C62D1">
            <w:pPr>
              <w:rPr>
                <w:sz w:val="24"/>
                <w:szCs w:val="24"/>
              </w:rPr>
            </w:pPr>
            <w:r w:rsidRPr="0016064B">
              <w:rPr>
                <w:color w:val="000000"/>
                <w:w w:val="97"/>
                <w:sz w:val="24"/>
                <w:szCs w:val="24"/>
              </w:rPr>
              <w:t>Внеклассное чтение</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1439B92" w14:textId="77777777" w:rsidR="007C62D1" w:rsidRPr="0016064B" w:rsidRDefault="007C62D1" w:rsidP="007C62D1">
            <w:pPr>
              <w:jc w:val="center"/>
              <w:rPr>
                <w:sz w:val="24"/>
                <w:szCs w:val="24"/>
              </w:rPr>
            </w:pPr>
            <w:r w:rsidRPr="0016064B">
              <w:rPr>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B4151E"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C9AFB02" w14:textId="77777777" w:rsidR="007C62D1" w:rsidRPr="0016064B" w:rsidRDefault="007C62D1" w:rsidP="007C62D1">
            <w:pPr>
              <w:jc w:val="center"/>
              <w:rPr>
                <w:sz w:val="24"/>
                <w:szCs w:val="24"/>
              </w:rPr>
            </w:pPr>
            <w:r w:rsidRPr="0016064B">
              <w:rPr>
                <w:sz w:val="24"/>
                <w:szCs w:val="24"/>
              </w:rPr>
              <w:t>1</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9C7723" w14:textId="77777777" w:rsidR="007C62D1" w:rsidRPr="00553FB3" w:rsidRDefault="007C62D1" w:rsidP="007C62D1">
            <w:pPr>
              <w:jc w:val="center"/>
            </w:pPr>
            <w:r w:rsidRPr="00553FB3">
              <w:t>https://educont.ru/</w:t>
            </w:r>
          </w:p>
        </w:tc>
      </w:tr>
      <w:tr w:rsidR="007C62D1" w:rsidRPr="0016064B" w14:paraId="61ABF1E8" w14:textId="77777777" w:rsidTr="002F47A0">
        <w:trPr>
          <w:gridAfter w:val="9"/>
          <w:wAfter w:w="10825" w:type="dxa"/>
          <w:trHeight w:hRule="exact" w:val="963"/>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732AF79B" w14:textId="77777777" w:rsidR="007C62D1" w:rsidRPr="0016064B" w:rsidRDefault="007C62D1" w:rsidP="007C62D1">
            <w:pPr>
              <w:jc w:val="center"/>
              <w:rPr>
                <w:sz w:val="24"/>
                <w:szCs w:val="24"/>
              </w:rPr>
            </w:pPr>
            <w:r w:rsidRPr="0016064B">
              <w:rPr>
                <w:color w:val="000000"/>
                <w:w w:val="97"/>
                <w:sz w:val="24"/>
                <w:szCs w:val="24"/>
              </w:rPr>
              <w:t>6.10.</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69F429" w14:textId="77777777" w:rsidR="007C62D1" w:rsidRPr="00505A38" w:rsidRDefault="007C62D1" w:rsidP="007C62D1">
            <w:pPr>
              <w:rPr>
                <w:b/>
                <w:color w:val="000000"/>
                <w:w w:val="97"/>
                <w:sz w:val="24"/>
                <w:szCs w:val="24"/>
              </w:rPr>
            </w:pPr>
            <w:r w:rsidRPr="00505A38">
              <w:rPr>
                <w:b/>
                <w:color w:val="000000"/>
                <w:w w:val="97"/>
                <w:sz w:val="24"/>
                <w:szCs w:val="24"/>
              </w:rPr>
              <w:t>Произведения современных отечественных писателей-фантастов</w:t>
            </w:r>
          </w:p>
          <w:p w14:paraId="45C8B6AA" w14:textId="77777777" w:rsidR="007C62D1" w:rsidRPr="0016064B" w:rsidRDefault="007C62D1" w:rsidP="007C62D1">
            <w:pPr>
              <w:rPr>
                <w:sz w:val="24"/>
                <w:szCs w:val="24"/>
              </w:rPr>
            </w:pPr>
            <w:r w:rsidRPr="00505A38">
              <w:rPr>
                <w:b/>
                <w:color w:val="000000"/>
                <w:w w:val="97"/>
                <w:sz w:val="24"/>
                <w:szCs w:val="24"/>
              </w:rPr>
              <w:t>А. В. Жвалевский и Е. Б. Пастернак.</w:t>
            </w:r>
            <w:r w:rsidRPr="00505A38">
              <w:rPr>
                <w:color w:val="000000"/>
                <w:w w:val="97"/>
                <w:sz w:val="24"/>
                <w:szCs w:val="24"/>
              </w:rPr>
              <w:t xml:space="preserve"> «Время всегда хорошее»;</w:t>
            </w:r>
            <w:r w:rsidRPr="00505A38">
              <w:rPr>
                <w:b/>
                <w:color w:val="000000"/>
                <w:w w:val="97"/>
                <w:sz w:val="24"/>
                <w:szCs w:val="24"/>
              </w:rPr>
              <w:t xml:space="preserve"> С. В. Лукьяненко. </w:t>
            </w:r>
            <w:r w:rsidRPr="0016064B">
              <w:rPr>
                <w:color w:val="000000"/>
                <w:w w:val="97"/>
                <w:sz w:val="24"/>
                <w:szCs w:val="24"/>
              </w:rPr>
              <w:t>«Мальчик и Тьма».</w:t>
            </w:r>
            <w:r w:rsidRPr="0016064B">
              <w:rPr>
                <w:b/>
                <w:color w:val="000000"/>
                <w:w w:val="97"/>
                <w:sz w:val="24"/>
                <w:szCs w:val="24"/>
              </w:rPr>
              <w:t xml:space="preserve">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147591" w14:textId="77777777" w:rsidR="007C62D1" w:rsidRPr="0016064B" w:rsidRDefault="007C62D1" w:rsidP="007C62D1">
            <w:pPr>
              <w:jc w:val="center"/>
              <w:rPr>
                <w:sz w:val="24"/>
                <w:szCs w:val="24"/>
              </w:rPr>
            </w:pPr>
            <w:r w:rsidRPr="0016064B">
              <w:rPr>
                <w:color w:val="000000"/>
                <w:w w:val="97"/>
                <w:sz w:val="24"/>
                <w:szCs w:val="24"/>
              </w:rPr>
              <w:t>4</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EF2566"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07A9F35" w14:textId="77777777" w:rsidR="007C62D1" w:rsidRPr="0016064B" w:rsidRDefault="007C62D1" w:rsidP="007C62D1">
            <w:pPr>
              <w:jc w:val="center"/>
              <w:rPr>
                <w:sz w:val="24"/>
                <w:szCs w:val="24"/>
              </w:rPr>
            </w:pPr>
            <w:r w:rsidRPr="0016064B">
              <w:rPr>
                <w:sz w:val="24"/>
                <w:szCs w:val="24"/>
              </w:rPr>
              <w:t>4</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0B3A967D" w14:textId="77777777" w:rsidR="007C62D1" w:rsidRPr="00553FB3" w:rsidRDefault="007C62D1" w:rsidP="007C62D1">
            <w:pPr>
              <w:jc w:val="center"/>
            </w:pPr>
            <w:r w:rsidRPr="00553FB3">
              <w:t>https://educont.ru/</w:t>
            </w:r>
          </w:p>
        </w:tc>
      </w:tr>
      <w:tr w:rsidR="007C62D1" w:rsidRPr="0016064B" w14:paraId="600B3B13"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1C6C2979" w14:textId="77777777" w:rsidR="007C62D1" w:rsidRPr="0016064B" w:rsidRDefault="007C62D1" w:rsidP="007C62D1">
            <w:pPr>
              <w:jc w:val="center"/>
              <w:rPr>
                <w:b/>
                <w:sz w:val="24"/>
                <w:szCs w:val="24"/>
              </w:rPr>
            </w:pPr>
            <w:r w:rsidRPr="0016064B">
              <w:rPr>
                <w:b/>
                <w:color w:val="000000"/>
                <w:w w:val="97"/>
                <w:sz w:val="24"/>
                <w:szCs w:val="24"/>
              </w:rPr>
              <w:t>6.11.</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C7FD8C6" w14:textId="77777777" w:rsidR="007C62D1" w:rsidRPr="0016064B" w:rsidRDefault="007C62D1" w:rsidP="007C62D1">
            <w:pPr>
              <w:rPr>
                <w:b/>
                <w:sz w:val="24"/>
                <w:szCs w:val="24"/>
              </w:rPr>
            </w:pPr>
            <w:r w:rsidRPr="0016064B">
              <w:rPr>
                <w:b/>
                <w:color w:val="000000"/>
                <w:w w:val="97"/>
                <w:sz w:val="24"/>
                <w:szCs w:val="24"/>
              </w:rPr>
              <w:t>Развитие речи</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FAC319E" w14:textId="77777777" w:rsidR="007C62D1" w:rsidRPr="0016064B" w:rsidRDefault="007C62D1" w:rsidP="007C62D1">
            <w:pPr>
              <w:jc w:val="center"/>
              <w:rPr>
                <w:b/>
                <w:sz w:val="24"/>
                <w:szCs w:val="24"/>
              </w:rPr>
            </w:pPr>
            <w:r w:rsidRPr="0016064B">
              <w:rPr>
                <w:b/>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F866D2" w14:textId="77777777" w:rsidR="007C62D1" w:rsidRPr="0016064B" w:rsidRDefault="007C62D1" w:rsidP="007C62D1">
            <w:pPr>
              <w:jc w:val="center"/>
              <w:rPr>
                <w:b/>
                <w:sz w:val="24"/>
                <w:szCs w:val="24"/>
              </w:rPr>
            </w:pPr>
            <w:r w:rsidRPr="0016064B">
              <w:rPr>
                <w:b/>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38D59C3" w14:textId="77777777" w:rsidR="007C62D1" w:rsidRPr="0016064B" w:rsidRDefault="007C62D1" w:rsidP="007C62D1">
            <w:pPr>
              <w:jc w:val="center"/>
              <w:rPr>
                <w:b/>
                <w:sz w:val="24"/>
                <w:szCs w:val="24"/>
              </w:rPr>
            </w:pP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00B94EA8" w14:textId="77777777" w:rsidR="007C62D1" w:rsidRPr="00553FB3" w:rsidRDefault="007C62D1" w:rsidP="007C62D1">
            <w:pPr>
              <w:jc w:val="center"/>
            </w:pPr>
            <w:r w:rsidRPr="00553FB3">
              <w:t>https://educont.ru/</w:t>
            </w:r>
          </w:p>
        </w:tc>
      </w:tr>
      <w:tr w:rsidR="007C62D1" w:rsidRPr="0016064B" w14:paraId="4A12B79D" w14:textId="77777777" w:rsidTr="002F47A0">
        <w:trPr>
          <w:gridAfter w:val="9"/>
          <w:wAfter w:w="10824"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9E64303" w14:textId="77777777" w:rsidR="007C62D1" w:rsidRPr="0016064B" w:rsidRDefault="007C62D1" w:rsidP="007C62D1">
            <w:pPr>
              <w:rPr>
                <w:b/>
                <w:sz w:val="24"/>
                <w:szCs w:val="24"/>
              </w:rPr>
            </w:pPr>
            <w:r w:rsidRPr="0016064B">
              <w:rPr>
                <w:b/>
                <w:color w:val="000000"/>
                <w:w w:val="97"/>
                <w:sz w:val="24"/>
                <w:szCs w:val="24"/>
              </w:rPr>
              <w:t>Итого по разделу</w:t>
            </w:r>
          </w:p>
        </w:tc>
        <w:tc>
          <w:tcPr>
            <w:tcW w:w="66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1A599BE" w14:textId="77777777" w:rsidR="007C62D1" w:rsidRPr="0016064B" w:rsidRDefault="007C62D1" w:rsidP="007C62D1">
            <w:pPr>
              <w:jc w:val="center"/>
              <w:rPr>
                <w:b/>
                <w:sz w:val="24"/>
                <w:szCs w:val="24"/>
              </w:rPr>
            </w:pPr>
            <w:r w:rsidRPr="0016064B">
              <w:rPr>
                <w:b/>
                <w:color w:val="000000"/>
                <w:w w:val="97"/>
                <w:sz w:val="24"/>
                <w:szCs w:val="24"/>
              </w:rPr>
              <w:t>22</w:t>
            </w:r>
          </w:p>
        </w:tc>
        <w:tc>
          <w:tcPr>
            <w:tcW w:w="3761"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907C4B9" w14:textId="77777777" w:rsidR="007C62D1" w:rsidRPr="00553FB3" w:rsidRDefault="007C62D1" w:rsidP="007C62D1">
            <w:pPr>
              <w:jc w:val="center"/>
              <w:rPr>
                <w:b/>
                <w:sz w:val="24"/>
                <w:szCs w:val="24"/>
              </w:rPr>
            </w:pPr>
          </w:p>
        </w:tc>
      </w:tr>
      <w:tr w:rsidR="007C62D1" w:rsidRPr="005C73B0" w14:paraId="5E894808" w14:textId="77777777" w:rsidTr="002F47A0">
        <w:trPr>
          <w:gridAfter w:val="9"/>
          <w:wAfter w:w="10822" w:type="dxa"/>
          <w:trHeight w:hRule="exact" w:val="367"/>
        </w:trPr>
        <w:tc>
          <w:tcPr>
            <w:tcW w:w="10450"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4B1ACF23" w14:textId="77777777" w:rsidR="007C62D1" w:rsidRPr="00505A38" w:rsidRDefault="007C62D1" w:rsidP="007C62D1">
            <w:pPr>
              <w:jc w:val="center"/>
              <w:rPr>
                <w:sz w:val="24"/>
                <w:szCs w:val="24"/>
              </w:rPr>
            </w:pPr>
            <w:r w:rsidRPr="00505A38">
              <w:rPr>
                <w:color w:val="000000"/>
                <w:w w:val="97"/>
                <w:sz w:val="24"/>
                <w:szCs w:val="24"/>
              </w:rPr>
              <w:lastRenderedPageBreak/>
              <w:t>Раздел 7.</w:t>
            </w:r>
            <w:r w:rsidRPr="00505A38">
              <w:rPr>
                <w:b/>
                <w:color w:val="000000"/>
                <w:w w:val="97"/>
                <w:sz w:val="24"/>
                <w:szCs w:val="24"/>
              </w:rPr>
              <w:t xml:space="preserve"> Литература народов Российской Федерации</w:t>
            </w:r>
          </w:p>
        </w:tc>
      </w:tr>
      <w:tr w:rsidR="007C62D1" w:rsidRPr="0016064B" w14:paraId="3772E83B" w14:textId="77777777" w:rsidTr="002F47A0">
        <w:trPr>
          <w:gridAfter w:val="9"/>
          <w:wAfter w:w="10825" w:type="dxa"/>
          <w:trHeight w:hRule="exact" w:val="69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539D3E56" w14:textId="77777777" w:rsidR="007C62D1" w:rsidRPr="0016064B" w:rsidRDefault="007C62D1" w:rsidP="007C62D1">
            <w:pPr>
              <w:jc w:val="center"/>
              <w:rPr>
                <w:sz w:val="24"/>
                <w:szCs w:val="24"/>
              </w:rPr>
            </w:pPr>
            <w:r w:rsidRPr="0016064B">
              <w:rPr>
                <w:color w:val="000000"/>
                <w:w w:val="97"/>
                <w:sz w:val="24"/>
                <w:szCs w:val="24"/>
              </w:rPr>
              <w:t>7.1.</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6D4481" w14:textId="77777777" w:rsidR="007C62D1" w:rsidRPr="00505A38" w:rsidRDefault="007C62D1" w:rsidP="007C62D1">
            <w:pPr>
              <w:ind w:right="144"/>
              <w:rPr>
                <w:color w:val="000000"/>
                <w:w w:val="97"/>
                <w:sz w:val="24"/>
                <w:szCs w:val="24"/>
              </w:rPr>
            </w:pPr>
            <w:r w:rsidRPr="00505A38">
              <w:rPr>
                <w:color w:val="000000"/>
                <w:w w:val="97"/>
                <w:sz w:val="24"/>
                <w:szCs w:val="24"/>
              </w:rPr>
              <w:t xml:space="preserve">Стихотворения </w:t>
            </w:r>
          </w:p>
          <w:p w14:paraId="44E9EBD8" w14:textId="77777777" w:rsidR="007C62D1" w:rsidRPr="0016064B" w:rsidRDefault="007C62D1" w:rsidP="007C62D1">
            <w:pPr>
              <w:ind w:right="144"/>
              <w:rPr>
                <w:sz w:val="24"/>
                <w:szCs w:val="24"/>
              </w:rPr>
            </w:pPr>
            <w:r w:rsidRPr="00505A38">
              <w:rPr>
                <w:b/>
                <w:color w:val="000000"/>
                <w:w w:val="97"/>
                <w:sz w:val="24"/>
                <w:szCs w:val="24"/>
              </w:rPr>
              <w:t>М. Карим.</w:t>
            </w:r>
            <w:r w:rsidRPr="00505A38">
              <w:rPr>
                <w:color w:val="000000"/>
                <w:w w:val="97"/>
                <w:sz w:val="24"/>
                <w:szCs w:val="24"/>
              </w:rPr>
              <w:t xml:space="preserve"> «Бессмертие» (фрагменты);</w:t>
            </w:r>
            <w:r w:rsidRPr="00505A38">
              <w:rPr>
                <w:b/>
                <w:color w:val="000000"/>
                <w:w w:val="97"/>
                <w:sz w:val="24"/>
                <w:szCs w:val="24"/>
              </w:rPr>
              <w:t xml:space="preserve"> Г. Тукай. </w:t>
            </w:r>
            <w:r w:rsidRPr="0016064B">
              <w:rPr>
                <w:color w:val="000000"/>
                <w:w w:val="97"/>
                <w:sz w:val="24"/>
                <w:szCs w:val="24"/>
              </w:rPr>
              <w:t xml:space="preserve">«Родная деревня», «Книга»;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099549"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B0E6DD"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49581DA" w14:textId="77777777" w:rsidR="007C62D1" w:rsidRPr="0016064B" w:rsidRDefault="007C62D1" w:rsidP="007C62D1">
            <w:pPr>
              <w:jc w:val="center"/>
              <w:rPr>
                <w:sz w:val="24"/>
                <w:szCs w:val="24"/>
              </w:rPr>
            </w:pPr>
            <w:r w:rsidRPr="0016064B">
              <w:rPr>
                <w:sz w:val="24"/>
                <w:szCs w:val="24"/>
              </w:rPr>
              <w:t>2</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A372AB" w14:textId="77777777" w:rsidR="007C62D1" w:rsidRPr="00553FB3" w:rsidRDefault="007C62D1" w:rsidP="007C62D1">
            <w:pPr>
              <w:jc w:val="center"/>
            </w:pPr>
            <w:r w:rsidRPr="00553FB3">
              <w:t>https://educont.ru/</w:t>
            </w:r>
          </w:p>
        </w:tc>
      </w:tr>
      <w:tr w:rsidR="007C62D1" w:rsidRPr="0016064B" w14:paraId="72334B33"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4E43FEAB" w14:textId="77777777" w:rsidR="007C62D1" w:rsidRPr="0016064B" w:rsidRDefault="007C62D1" w:rsidP="007C62D1">
            <w:pPr>
              <w:jc w:val="center"/>
              <w:rPr>
                <w:sz w:val="24"/>
                <w:szCs w:val="24"/>
              </w:rPr>
            </w:pPr>
            <w:r w:rsidRPr="0016064B">
              <w:rPr>
                <w:color w:val="000000"/>
                <w:w w:val="97"/>
                <w:sz w:val="24"/>
                <w:szCs w:val="24"/>
              </w:rPr>
              <w:t>7.2.</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8DBACB" w14:textId="77777777" w:rsidR="007C62D1" w:rsidRPr="0016064B" w:rsidRDefault="007C62D1" w:rsidP="007C62D1">
            <w:pPr>
              <w:rPr>
                <w:sz w:val="24"/>
                <w:szCs w:val="24"/>
              </w:rPr>
            </w:pPr>
            <w:r w:rsidRPr="0016064B">
              <w:rPr>
                <w:b/>
                <w:color w:val="000000"/>
                <w:w w:val="97"/>
                <w:sz w:val="24"/>
                <w:szCs w:val="24"/>
              </w:rPr>
              <w:t>Внеклассное чтение</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43BAF6" w14:textId="77777777" w:rsidR="007C62D1" w:rsidRPr="0016064B" w:rsidRDefault="007C62D1" w:rsidP="007C62D1">
            <w:pPr>
              <w:jc w:val="center"/>
              <w:rPr>
                <w:sz w:val="24"/>
                <w:szCs w:val="24"/>
              </w:rPr>
            </w:pPr>
            <w:r w:rsidRPr="0016064B">
              <w:rPr>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2685892"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1A8D6B" w14:textId="77777777" w:rsidR="007C62D1" w:rsidRPr="0016064B" w:rsidRDefault="007C62D1" w:rsidP="007C62D1">
            <w:pPr>
              <w:jc w:val="center"/>
              <w:rPr>
                <w:sz w:val="24"/>
                <w:szCs w:val="24"/>
              </w:rPr>
            </w:pPr>
            <w:r w:rsidRPr="0016064B">
              <w:rPr>
                <w:sz w:val="24"/>
                <w:szCs w:val="24"/>
              </w:rPr>
              <w:t>1</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AFF413" w14:textId="77777777" w:rsidR="007C62D1" w:rsidRPr="00553FB3" w:rsidRDefault="007C62D1" w:rsidP="007C62D1">
            <w:pPr>
              <w:jc w:val="center"/>
            </w:pPr>
            <w:r w:rsidRPr="00553FB3">
              <w:t>https://educont.ru/</w:t>
            </w:r>
          </w:p>
        </w:tc>
      </w:tr>
      <w:tr w:rsidR="007C62D1" w:rsidRPr="0016064B" w14:paraId="0E230325" w14:textId="77777777" w:rsidTr="002F47A0">
        <w:trPr>
          <w:gridAfter w:val="9"/>
          <w:wAfter w:w="10824"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4D8DC9D" w14:textId="77777777" w:rsidR="007C62D1" w:rsidRPr="0016064B" w:rsidRDefault="007C62D1" w:rsidP="007C62D1">
            <w:pPr>
              <w:rPr>
                <w:b/>
                <w:sz w:val="24"/>
                <w:szCs w:val="24"/>
              </w:rPr>
            </w:pPr>
            <w:r w:rsidRPr="0016064B">
              <w:rPr>
                <w:b/>
                <w:color w:val="000000"/>
                <w:w w:val="97"/>
                <w:sz w:val="24"/>
                <w:szCs w:val="24"/>
              </w:rPr>
              <w:t>Итого по разделу</w:t>
            </w:r>
          </w:p>
        </w:tc>
        <w:tc>
          <w:tcPr>
            <w:tcW w:w="66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E943AE3" w14:textId="77777777" w:rsidR="007C62D1" w:rsidRPr="0016064B" w:rsidRDefault="007C62D1" w:rsidP="007C62D1">
            <w:pPr>
              <w:jc w:val="center"/>
              <w:rPr>
                <w:b/>
                <w:sz w:val="24"/>
                <w:szCs w:val="24"/>
              </w:rPr>
            </w:pPr>
            <w:r w:rsidRPr="0016064B">
              <w:rPr>
                <w:b/>
                <w:color w:val="000000"/>
                <w:w w:val="97"/>
                <w:sz w:val="24"/>
                <w:szCs w:val="24"/>
              </w:rPr>
              <w:t>3</w:t>
            </w:r>
          </w:p>
        </w:tc>
        <w:tc>
          <w:tcPr>
            <w:tcW w:w="3761"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7A41E16" w14:textId="77777777" w:rsidR="007C62D1" w:rsidRPr="00553FB3" w:rsidRDefault="007C62D1" w:rsidP="007C62D1">
            <w:pPr>
              <w:jc w:val="center"/>
              <w:rPr>
                <w:b/>
                <w:sz w:val="24"/>
                <w:szCs w:val="24"/>
              </w:rPr>
            </w:pPr>
          </w:p>
        </w:tc>
      </w:tr>
      <w:tr w:rsidR="007C62D1" w:rsidRPr="0016064B" w14:paraId="54181CCB" w14:textId="77777777" w:rsidTr="002F47A0">
        <w:trPr>
          <w:gridAfter w:val="9"/>
          <w:wAfter w:w="10822" w:type="dxa"/>
          <w:trHeight w:hRule="exact" w:val="365"/>
        </w:trPr>
        <w:tc>
          <w:tcPr>
            <w:tcW w:w="10450"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703C4B0D" w14:textId="77777777" w:rsidR="007C62D1" w:rsidRPr="00553FB3" w:rsidRDefault="007C62D1" w:rsidP="007C62D1">
            <w:pPr>
              <w:jc w:val="center"/>
              <w:rPr>
                <w:sz w:val="24"/>
                <w:szCs w:val="24"/>
              </w:rPr>
            </w:pPr>
            <w:r w:rsidRPr="00553FB3">
              <w:rPr>
                <w:color w:val="000000"/>
                <w:w w:val="97"/>
                <w:sz w:val="24"/>
                <w:szCs w:val="24"/>
              </w:rPr>
              <w:t>Раздел 8.</w:t>
            </w:r>
            <w:r w:rsidRPr="00553FB3">
              <w:rPr>
                <w:b/>
                <w:color w:val="000000"/>
                <w:w w:val="97"/>
                <w:sz w:val="24"/>
                <w:szCs w:val="24"/>
              </w:rPr>
              <w:t xml:space="preserve"> Зарубежная литература</w:t>
            </w:r>
          </w:p>
        </w:tc>
      </w:tr>
      <w:tr w:rsidR="007C62D1" w:rsidRPr="0016064B" w14:paraId="4B318078"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3C158751" w14:textId="77777777" w:rsidR="007C62D1" w:rsidRPr="0016064B" w:rsidRDefault="007C62D1" w:rsidP="007C62D1">
            <w:pPr>
              <w:jc w:val="center"/>
              <w:rPr>
                <w:sz w:val="24"/>
                <w:szCs w:val="24"/>
              </w:rPr>
            </w:pPr>
            <w:r w:rsidRPr="0016064B">
              <w:rPr>
                <w:color w:val="000000"/>
                <w:w w:val="97"/>
                <w:sz w:val="24"/>
                <w:szCs w:val="24"/>
              </w:rPr>
              <w:t>8.1.</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F4F3A9" w14:textId="77777777" w:rsidR="007C62D1" w:rsidRPr="00505A38" w:rsidRDefault="007C62D1" w:rsidP="007C62D1">
            <w:pPr>
              <w:rPr>
                <w:sz w:val="24"/>
                <w:szCs w:val="24"/>
              </w:rPr>
            </w:pPr>
            <w:r w:rsidRPr="00505A38">
              <w:rPr>
                <w:b/>
                <w:color w:val="000000"/>
                <w:w w:val="97"/>
                <w:sz w:val="24"/>
                <w:szCs w:val="24"/>
              </w:rPr>
              <w:t xml:space="preserve">Д. Дефо. </w:t>
            </w:r>
            <w:r w:rsidRPr="00505A38">
              <w:rPr>
                <w:color w:val="000000"/>
                <w:w w:val="97"/>
                <w:sz w:val="24"/>
                <w:szCs w:val="24"/>
              </w:rPr>
              <w:t>«Робинзон Крузо» (главы по выбору)</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0346DF0"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66A7E56"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7D5D51" w14:textId="77777777" w:rsidR="007C62D1" w:rsidRPr="0016064B" w:rsidRDefault="007C62D1" w:rsidP="007C62D1">
            <w:pPr>
              <w:jc w:val="center"/>
              <w:rPr>
                <w:sz w:val="24"/>
                <w:szCs w:val="24"/>
              </w:rPr>
            </w:pPr>
            <w:r w:rsidRPr="0016064B">
              <w:rPr>
                <w:sz w:val="24"/>
                <w:szCs w:val="24"/>
              </w:rPr>
              <w:t>2</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0A71CF7C" w14:textId="77777777" w:rsidR="007C62D1" w:rsidRPr="00553FB3" w:rsidRDefault="007C62D1" w:rsidP="007C62D1">
            <w:pPr>
              <w:jc w:val="center"/>
              <w:rPr>
                <w:sz w:val="24"/>
                <w:szCs w:val="24"/>
              </w:rPr>
            </w:pPr>
          </w:p>
        </w:tc>
      </w:tr>
      <w:tr w:rsidR="007C62D1" w:rsidRPr="0016064B" w14:paraId="5D283E65"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451A4CD1" w14:textId="77777777" w:rsidR="007C62D1" w:rsidRPr="0016064B" w:rsidRDefault="007C62D1" w:rsidP="007C62D1">
            <w:pPr>
              <w:jc w:val="center"/>
              <w:rPr>
                <w:sz w:val="24"/>
                <w:szCs w:val="24"/>
              </w:rPr>
            </w:pPr>
            <w:r w:rsidRPr="0016064B">
              <w:rPr>
                <w:color w:val="000000"/>
                <w:w w:val="97"/>
                <w:sz w:val="24"/>
                <w:szCs w:val="24"/>
              </w:rPr>
              <w:t>8.2.</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D01C3DF" w14:textId="77777777" w:rsidR="007C62D1" w:rsidRPr="00505A38" w:rsidRDefault="007C62D1" w:rsidP="007C62D1">
            <w:pPr>
              <w:rPr>
                <w:sz w:val="24"/>
                <w:szCs w:val="24"/>
              </w:rPr>
            </w:pPr>
            <w:r w:rsidRPr="00505A38">
              <w:rPr>
                <w:b/>
                <w:color w:val="000000"/>
                <w:w w:val="97"/>
                <w:sz w:val="24"/>
                <w:szCs w:val="24"/>
              </w:rPr>
              <w:t xml:space="preserve">Дж. Свифт. </w:t>
            </w:r>
            <w:r w:rsidRPr="00505A38">
              <w:rPr>
                <w:color w:val="000000"/>
                <w:w w:val="97"/>
                <w:sz w:val="24"/>
                <w:szCs w:val="24"/>
              </w:rPr>
              <w:t>«Путешествия Гулливера» (главы по выбору)</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7C40299" w14:textId="77777777" w:rsidR="007C62D1" w:rsidRPr="0016064B" w:rsidRDefault="007C62D1" w:rsidP="007C62D1">
            <w:pPr>
              <w:jc w:val="center"/>
              <w:rPr>
                <w:sz w:val="24"/>
                <w:szCs w:val="24"/>
              </w:rPr>
            </w:pPr>
            <w:r w:rsidRPr="0016064B">
              <w:rPr>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5A49773"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652F7E2" w14:textId="77777777" w:rsidR="007C62D1" w:rsidRPr="0016064B" w:rsidRDefault="007C62D1" w:rsidP="007C62D1">
            <w:pPr>
              <w:jc w:val="center"/>
              <w:rPr>
                <w:sz w:val="24"/>
                <w:szCs w:val="24"/>
              </w:rPr>
            </w:pPr>
            <w:r w:rsidRPr="0016064B">
              <w:rPr>
                <w:sz w:val="24"/>
                <w:szCs w:val="24"/>
              </w:rPr>
              <w:t>2</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67FC8286" w14:textId="77777777" w:rsidR="007C62D1" w:rsidRPr="00553FB3" w:rsidRDefault="007C62D1" w:rsidP="007C62D1">
            <w:pPr>
              <w:jc w:val="center"/>
              <w:rPr>
                <w:sz w:val="24"/>
                <w:szCs w:val="24"/>
              </w:rPr>
            </w:pPr>
          </w:p>
        </w:tc>
      </w:tr>
      <w:tr w:rsidR="007C62D1" w:rsidRPr="005C73B0" w14:paraId="2A1B97AF" w14:textId="77777777" w:rsidTr="002F47A0">
        <w:trPr>
          <w:gridAfter w:val="9"/>
          <w:wAfter w:w="10825" w:type="dxa"/>
          <w:trHeight w:hRule="exact" w:val="984"/>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6BEEA239" w14:textId="77777777" w:rsidR="007C62D1" w:rsidRPr="0016064B" w:rsidRDefault="007C62D1" w:rsidP="007C62D1">
            <w:pPr>
              <w:jc w:val="center"/>
              <w:rPr>
                <w:sz w:val="24"/>
                <w:szCs w:val="24"/>
              </w:rPr>
            </w:pPr>
            <w:r w:rsidRPr="0016064B">
              <w:rPr>
                <w:color w:val="000000"/>
                <w:w w:val="97"/>
                <w:sz w:val="24"/>
                <w:szCs w:val="24"/>
              </w:rPr>
              <w:t>8.3.</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D25660" w14:textId="77777777" w:rsidR="007C62D1" w:rsidRPr="00505A38" w:rsidRDefault="007C62D1" w:rsidP="007C62D1">
            <w:pPr>
              <w:ind w:right="144"/>
              <w:rPr>
                <w:color w:val="000000"/>
                <w:w w:val="97"/>
                <w:sz w:val="24"/>
                <w:szCs w:val="24"/>
              </w:rPr>
            </w:pPr>
            <w:r w:rsidRPr="00505A38">
              <w:rPr>
                <w:b/>
                <w:color w:val="000000"/>
                <w:w w:val="97"/>
                <w:sz w:val="24"/>
                <w:szCs w:val="24"/>
              </w:rPr>
              <w:t>Произведения зарубежных писателей на тему взросления человека</w:t>
            </w:r>
            <w:r w:rsidRPr="00505A38">
              <w:rPr>
                <w:color w:val="000000"/>
                <w:w w:val="97"/>
                <w:sz w:val="24"/>
                <w:szCs w:val="24"/>
              </w:rPr>
              <w:t xml:space="preserve">. </w:t>
            </w:r>
          </w:p>
          <w:p w14:paraId="6C48697A" w14:textId="77777777" w:rsidR="007C62D1" w:rsidRPr="00505A38" w:rsidRDefault="007C62D1" w:rsidP="007C62D1">
            <w:pPr>
              <w:ind w:right="144"/>
              <w:rPr>
                <w:sz w:val="24"/>
                <w:szCs w:val="24"/>
              </w:rPr>
            </w:pPr>
            <w:r w:rsidRPr="00505A38">
              <w:rPr>
                <w:b/>
                <w:color w:val="000000"/>
                <w:w w:val="97"/>
                <w:sz w:val="24"/>
                <w:szCs w:val="24"/>
              </w:rPr>
              <w:t>Ж. Верн.</w:t>
            </w:r>
            <w:r w:rsidRPr="00505A38">
              <w:rPr>
                <w:color w:val="000000"/>
                <w:w w:val="97"/>
                <w:sz w:val="24"/>
                <w:szCs w:val="24"/>
              </w:rPr>
              <w:t xml:space="preserve"> «Дети капитана Гранта» (главы по выбору); </w:t>
            </w:r>
            <w:r w:rsidRPr="00505A38">
              <w:rPr>
                <w:b/>
                <w:color w:val="000000"/>
                <w:w w:val="97"/>
                <w:sz w:val="24"/>
                <w:szCs w:val="24"/>
              </w:rPr>
              <w:t>Х. Ли.</w:t>
            </w:r>
            <w:r w:rsidRPr="00505A38">
              <w:rPr>
                <w:color w:val="000000"/>
                <w:w w:val="97"/>
                <w:sz w:val="24"/>
                <w:szCs w:val="24"/>
              </w:rPr>
              <w:t xml:space="preserve"> «Убить пересмешника» (главы по выбору).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036DE6" w14:textId="77777777" w:rsidR="007C62D1" w:rsidRPr="0016064B" w:rsidRDefault="007C62D1" w:rsidP="007C62D1">
            <w:pPr>
              <w:jc w:val="center"/>
              <w:rPr>
                <w:sz w:val="24"/>
                <w:szCs w:val="24"/>
              </w:rPr>
            </w:pPr>
            <w:r w:rsidRPr="0016064B">
              <w:rPr>
                <w:color w:val="000000"/>
                <w:w w:val="97"/>
                <w:sz w:val="24"/>
                <w:szCs w:val="24"/>
              </w:rPr>
              <w:t>4</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9BDEB4"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BB8A89" w14:textId="77777777" w:rsidR="007C62D1" w:rsidRPr="0016064B" w:rsidRDefault="007C62D1" w:rsidP="007C62D1">
            <w:pPr>
              <w:jc w:val="center"/>
              <w:rPr>
                <w:sz w:val="24"/>
                <w:szCs w:val="24"/>
              </w:rPr>
            </w:pPr>
            <w:r w:rsidRPr="0016064B">
              <w:rPr>
                <w:sz w:val="24"/>
                <w:szCs w:val="24"/>
              </w:rPr>
              <w:t>4</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BEA062" w14:textId="77777777" w:rsidR="007C62D1" w:rsidRPr="00505A38" w:rsidRDefault="007C62D1" w:rsidP="007C62D1">
            <w:pPr>
              <w:jc w:val="cente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16064B" w14:paraId="37F9382B" w14:textId="77777777" w:rsidTr="002F47A0">
        <w:trPr>
          <w:gridAfter w:val="9"/>
          <w:wAfter w:w="10825" w:type="dxa"/>
          <w:trHeight w:hRule="exact" w:val="1043"/>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7F96E45F" w14:textId="77777777" w:rsidR="007C62D1" w:rsidRPr="0016064B" w:rsidRDefault="007C62D1" w:rsidP="007C62D1">
            <w:pPr>
              <w:jc w:val="center"/>
              <w:rPr>
                <w:sz w:val="24"/>
                <w:szCs w:val="24"/>
              </w:rPr>
            </w:pPr>
            <w:r w:rsidRPr="0016064B">
              <w:rPr>
                <w:color w:val="000000"/>
                <w:w w:val="97"/>
                <w:sz w:val="24"/>
                <w:szCs w:val="24"/>
              </w:rPr>
              <w:t>8.4.</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AC3FB82" w14:textId="77777777" w:rsidR="007C62D1" w:rsidRPr="00505A38" w:rsidRDefault="007C62D1" w:rsidP="007C62D1">
            <w:pPr>
              <w:ind w:right="144"/>
              <w:rPr>
                <w:color w:val="000000"/>
                <w:w w:val="97"/>
                <w:sz w:val="24"/>
                <w:szCs w:val="24"/>
              </w:rPr>
            </w:pPr>
            <w:r w:rsidRPr="00505A38">
              <w:rPr>
                <w:b/>
                <w:color w:val="000000"/>
                <w:w w:val="97"/>
                <w:sz w:val="24"/>
                <w:szCs w:val="24"/>
              </w:rPr>
              <w:t>Произведения современных зарубежных писателей-фантастов</w:t>
            </w:r>
            <w:r w:rsidRPr="00505A38">
              <w:rPr>
                <w:color w:val="000000"/>
                <w:w w:val="97"/>
                <w:sz w:val="24"/>
                <w:szCs w:val="24"/>
              </w:rPr>
              <w:t xml:space="preserve">. </w:t>
            </w:r>
          </w:p>
          <w:p w14:paraId="2B9492C1" w14:textId="77777777" w:rsidR="007C62D1" w:rsidRPr="0016064B" w:rsidRDefault="007C62D1" w:rsidP="007C62D1">
            <w:pPr>
              <w:ind w:right="144"/>
              <w:rPr>
                <w:sz w:val="24"/>
                <w:szCs w:val="24"/>
              </w:rPr>
            </w:pPr>
            <w:r w:rsidRPr="00505A38">
              <w:rPr>
                <w:b/>
                <w:color w:val="000000"/>
                <w:w w:val="97"/>
                <w:sz w:val="24"/>
                <w:szCs w:val="24"/>
              </w:rPr>
              <w:t>Дж. К. Роулинг.</w:t>
            </w:r>
            <w:r w:rsidRPr="00505A38">
              <w:rPr>
                <w:color w:val="000000"/>
                <w:w w:val="97"/>
                <w:sz w:val="24"/>
                <w:szCs w:val="24"/>
              </w:rPr>
              <w:t xml:space="preserve"> «Гарри Поттер» (главы по выбору), </w:t>
            </w:r>
            <w:r w:rsidRPr="00505A38">
              <w:rPr>
                <w:b/>
                <w:color w:val="000000"/>
                <w:w w:val="97"/>
                <w:sz w:val="24"/>
                <w:szCs w:val="24"/>
              </w:rPr>
              <w:t>Д. У. Джонс.</w:t>
            </w:r>
            <w:r w:rsidRPr="00505A38">
              <w:rPr>
                <w:color w:val="000000"/>
                <w:w w:val="97"/>
                <w:sz w:val="24"/>
                <w:szCs w:val="24"/>
              </w:rPr>
              <w:t xml:space="preserve"> </w:t>
            </w:r>
            <w:r w:rsidRPr="0016064B">
              <w:rPr>
                <w:color w:val="000000"/>
                <w:w w:val="97"/>
                <w:sz w:val="24"/>
                <w:szCs w:val="24"/>
              </w:rPr>
              <w:t xml:space="preserve">«Дом с характером». </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CEB87F" w14:textId="77777777" w:rsidR="007C62D1" w:rsidRPr="0016064B" w:rsidRDefault="007C62D1" w:rsidP="007C62D1">
            <w:pPr>
              <w:jc w:val="center"/>
              <w:rPr>
                <w:sz w:val="24"/>
                <w:szCs w:val="24"/>
              </w:rPr>
            </w:pPr>
            <w:r w:rsidRPr="0016064B">
              <w:rPr>
                <w:color w:val="000000"/>
                <w:w w:val="97"/>
                <w:sz w:val="24"/>
                <w:szCs w:val="24"/>
              </w:rPr>
              <w:t>3</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E88DDCA"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3B17FBF" w14:textId="77777777" w:rsidR="007C62D1" w:rsidRPr="0016064B" w:rsidRDefault="007C62D1" w:rsidP="007C62D1">
            <w:pPr>
              <w:jc w:val="center"/>
              <w:rPr>
                <w:sz w:val="24"/>
                <w:szCs w:val="24"/>
              </w:rPr>
            </w:pPr>
            <w:r w:rsidRPr="0016064B">
              <w:rPr>
                <w:sz w:val="24"/>
                <w:szCs w:val="24"/>
              </w:rPr>
              <w:t>3</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7EBBD9" w14:textId="77777777" w:rsidR="007C62D1" w:rsidRPr="00553FB3" w:rsidRDefault="007C62D1" w:rsidP="007C62D1">
            <w:pPr>
              <w:jc w:val="center"/>
            </w:pPr>
            <w:r w:rsidRPr="00553FB3">
              <w:t>https://educont.ru/</w:t>
            </w:r>
          </w:p>
        </w:tc>
      </w:tr>
      <w:tr w:rsidR="007C62D1" w:rsidRPr="0016064B" w14:paraId="290A7253" w14:textId="77777777" w:rsidTr="002F47A0">
        <w:trPr>
          <w:gridAfter w:val="9"/>
          <w:wAfter w:w="10825" w:type="dxa"/>
          <w:trHeight w:hRule="exact" w:val="365"/>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6EEC9645" w14:textId="77777777" w:rsidR="007C62D1" w:rsidRPr="0016064B" w:rsidRDefault="007C62D1" w:rsidP="007C62D1">
            <w:pPr>
              <w:jc w:val="center"/>
              <w:rPr>
                <w:sz w:val="24"/>
                <w:szCs w:val="24"/>
              </w:rPr>
            </w:pPr>
            <w:r w:rsidRPr="0016064B">
              <w:rPr>
                <w:color w:val="000000"/>
                <w:w w:val="97"/>
                <w:sz w:val="24"/>
                <w:szCs w:val="24"/>
              </w:rPr>
              <w:t>8.5.</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54DCE4E" w14:textId="77777777" w:rsidR="007C62D1" w:rsidRPr="0016064B" w:rsidRDefault="007C62D1" w:rsidP="007C62D1">
            <w:pPr>
              <w:rPr>
                <w:sz w:val="24"/>
                <w:szCs w:val="24"/>
              </w:rPr>
            </w:pPr>
            <w:r w:rsidRPr="0016064B">
              <w:rPr>
                <w:b/>
                <w:color w:val="000000"/>
                <w:w w:val="97"/>
                <w:sz w:val="24"/>
                <w:szCs w:val="24"/>
              </w:rPr>
              <w:t>Внеклассное чтение</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F035EB" w14:textId="77777777" w:rsidR="007C62D1" w:rsidRPr="0016064B" w:rsidRDefault="007C62D1" w:rsidP="007C62D1">
            <w:pPr>
              <w:jc w:val="center"/>
              <w:rPr>
                <w:sz w:val="24"/>
                <w:szCs w:val="24"/>
              </w:rPr>
            </w:pPr>
            <w:r w:rsidRPr="0016064B">
              <w:rPr>
                <w:color w:val="000000"/>
                <w:w w:val="97"/>
                <w:sz w:val="24"/>
                <w:szCs w:val="24"/>
              </w:rPr>
              <w:t>1</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5138F5" w14:textId="77777777" w:rsidR="007C62D1" w:rsidRPr="0016064B" w:rsidRDefault="007C62D1" w:rsidP="007C62D1">
            <w:pPr>
              <w:jc w:val="center"/>
              <w:rPr>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02FEDF" w14:textId="77777777" w:rsidR="007C62D1" w:rsidRPr="0016064B" w:rsidRDefault="007C62D1" w:rsidP="007C62D1">
            <w:pPr>
              <w:jc w:val="center"/>
              <w:rPr>
                <w:sz w:val="24"/>
                <w:szCs w:val="24"/>
              </w:rPr>
            </w:pPr>
            <w:r w:rsidRPr="0016064B">
              <w:rPr>
                <w:sz w:val="24"/>
                <w:szCs w:val="24"/>
              </w:rPr>
              <w:t>1</w:t>
            </w: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26F8921F" w14:textId="77777777" w:rsidR="007C62D1" w:rsidRPr="00553FB3" w:rsidRDefault="007C62D1" w:rsidP="007C62D1">
            <w:pPr>
              <w:jc w:val="center"/>
            </w:pPr>
            <w:r w:rsidRPr="00553FB3">
              <w:t>https://educont.ru/</w:t>
            </w:r>
          </w:p>
        </w:tc>
      </w:tr>
      <w:tr w:rsidR="007C62D1" w:rsidRPr="0016064B" w14:paraId="2057F2C1" w14:textId="77777777" w:rsidTr="002F47A0">
        <w:trPr>
          <w:gridAfter w:val="9"/>
          <w:wAfter w:w="10824"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0D0A36F" w14:textId="77777777" w:rsidR="007C62D1" w:rsidRPr="0016064B" w:rsidRDefault="007C62D1" w:rsidP="007C62D1">
            <w:pPr>
              <w:rPr>
                <w:b/>
                <w:sz w:val="24"/>
                <w:szCs w:val="24"/>
              </w:rPr>
            </w:pPr>
            <w:r w:rsidRPr="0016064B">
              <w:rPr>
                <w:b/>
                <w:color w:val="000000"/>
                <w:w w:val="97"/>
                <w:sz w:val="24"/>
                <w:szCs w:val="24"/>
              </w:rPr>
              <w:t>Итого по разделу</w:t>
            </w:r>
          </w:p>
        </w:tc>
        <w:tc>
          <w:tcPr>
            <w:tcW w:w="66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F1AA587" w14:textId="77777777" w:rsidR="007C62D1" w:rsidRPr="0016064B" w:rsidRDefault="007C62D1" w:rsidP="007C62D1">
            <w:pPr>
              <w:jc w:val="center"/>
              <w:rPr>
                <w:b/>
                <w:sz w:val="24"/>
                <w:szCs w:val="24"/>
              </w:rPr>
            </w:pPr>
            <w:r w:rsidRPr="0016064B">
              <w:rPr>
                <w:b/>
                <w:color w:val="000000"/>
                <w:w w:val="97"/>
                <w:sz w:val="24"/>
                <w:szCs w:val="24"/>
              </w:rPr>
              <w:t>12</w:t>
            </w:r>
          </w:p>
        </w:tc>
        <w:tc>
          <w:tcPr>
            <w:tcW w:w="3761"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C4CFB78" w14:textId="77777777" w:rsidR="007C62D1" w:rsidRPr="00553FB3" w:rsidRDefault="007C62D1" w:rsidP="007C62D1">
            <w:pPr>
              <w:jc w:val="center"/>
              <w:rPr>
                <w:b/>
                <w:sz w:val="24"/>
                <w:szCs w:val="24"/>
              </w:rPr>
            </w:pPr>
          </w:p>
        </w:tc>
      </w:tr>
      <w:tr w:rsidR="007C62D1" w:rsidRPr="0016064B" w14:paraId="071D5CD5" w14:textId="77777777" w:rsidTr="002F47A0">
        <w:trPr>
          <w:gridAfter w:val="9"/>
          <w:wAfter w:w="10822" w:type="dxa"/>
          <w:trHeight w:hRule="exact" w:val="365"/>
        </w:trPr>
        <w:tc>
          <w:tcPr>
            <w:tcW w:w="10450"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69088684" w14:textId="77777777" w:rsidR="007C62D1" w:rsidRPr="0016064B" w:rsidRDefault="007C62D1" w:rsidP="007C62D1">
            <w:pPr>
              <w:jc w:val="center"/>
              <w:rPr>
                <w:sz w:val="24"/>
                <w:szCs w:val="24"/>
              </w:rPr>
            </w:pPr>
            <w:r w:rsidRPr="0016064B">
              <w:rPr>
                <w:color w:val="000000"/>
                <w:w w:val="97"/>
                <w:sz w:val="24"/>
                <w:szCs w:val="24"/>
              </w:rPr>
              <w:lastRenderedPageBreak/>
              <w:t>Раздел 9.</w:t>
            </w:r>
            <w:r w:rsidRPr="0016064B">
              <w:rPr>
                <w:b/>
                <w:color w:val="000000"/>
                <w:w w:val="97"/>
                <w:sz w:val="24"/>
                <w:szCs w:val="24"/>
              </w:rPr>
              <w:t xml:space="preserve"> Итоговый контроль</w:t>
            </w:r>
          </w:p>
        </w:tc>
      </w:tr>
      <w:tr w:rsidR="007C62D1" w:rsidRPr="0016064B" w14:paraId="268FE343" w14:textId="77777777" w:rsidTr="002F47A0">
        <w:trPr>
          <w:gridAfter w:val="9"/>
          <w:wAfter w:w="10825" w:type="dxa"/>
          <w:trHeight w:hRule="exact" w:val="344"/>
        </w:trPr>
        <w:tc>
          <w:tcPr>
            <w:tcW w:w="381" w:type="dxa"/>
            <w:tcBorders>
              <w:top w:val="single" w:sz="4" w:space="0" w:color="000000"/>
              <w:left w:val="single" w:sz="4" w:space="0" w:color="000000"/>
              <w:bottom w:val="single" w:sz="4" w:space="0" w:color="000000"/>
              <w:right w:val="single" w:sz="4" w:space="0" w:color="000000"/>
            </w:tcBorders>
            <w:tcMar>
              <w:left w:w="0" w:type="dxa"/>
              <w:right w:w="0" w:type="dxa"/>
            </w:tcMar>
          </w:tcPr>
          <w:p w14:paraId="0C7F19EB" w14:textId="77777777" w:rsidR="007C62D1" w:rsidRPr="0016064B" w:rsidRDefault="007C62D1" w:rsidP="007C62D1">
            <w:pPr>
              <w:jc w:val="center"/>
              <w:rPr>
                <w:b/>
                <w:sz w:val="24"/>
                <w:szCs w:val="24"/>
              </w:rPr>
            </w:pPr>
            <w:r w:rsidRPr="0016064B">
              <w:rPr>
                <w:b/>
                <w:color w:val="000000"/>
                <w:w w:val="97"/>
                <w:sz w:val="24"/>
                <w:szCs w:val="24"/>
              </w:rPr>
              <w:t>9.1.</w:t>
            </w:r>
          </w:p>
        </w:tc>
        <w:tc>
          <w:tcPr>
            <w:tcW w:w="56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3120B3D" w14:textId="77777777" w:rsidR="007C62D1" w:rsidRPr="0016064B" w:rsidRDefault="007C62D1" w:rsidP="007C62D1">
            <w:pPr>
              <w:rPr>
                <w:b/>
                <w:sz w:val="24"/>
                <w:szCs w:val="24"/>
              </w:rPr>
            </w:pPr>
            <w:r w:rsidRPr="0016064B">
              <w:rPr>
                <w:b/>
                <w:color w:val="000000"/>
                <w:w w:val="97"/>
                <w:sz w:val="24"/>
                <w:szCs w:val="24"/>
              </w:rPr>
              <w:t>Итоговые контрольные работы</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645E5D8" w14:textId="77777777" w:rsidR="007C62D1" w:rsidRPr="0016064B" w:rsidRDefault="007C62D1" w:rsidP="007C62D1">
            <w:pPr>
              <w:jc w:val="center"/>
              <w:rPr>
                <w:b/>
                <w:sz w:val="24"/>
                <w:szCs w:val="24"/>
              </w:rPr>
            </w:pPr>
            <w:r w:rsidRPr="0016064B">
              <w:rPr>
                <w:b/>
                <w:color w:val="000000"/>
                <w:w w:val="97"/>
                <w:sz w:val="24"/>
                <w:szCs w:val="24"/>
              </w:rPr>
              <w:t>2</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28F82A3" w14:textId="77777777" w:rsidR="007C62D1" w:rsidRPr="0016064B" w:rsidRDefault="007C62D1" w:rsidP="007C62D1">
            <w:pPr>
              <w:rPr>
                <w:b/>
                <w:sz w:val="24"/>
                <w:szCs w:val="24"/>
              </w:rPr>
            </w:pP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69378A9" w14:textId="77777777" w:rsidR="007C62D1" w:rsidRPr="0016064B" w:rsidRDefault="007C62D1" w:rsidP="007C62D1">
            <w:pPr>
              <w:rPr>
                <w:b/>
                <w:sz w:val="24"/>
                <w:szCs w:val="24"/>
              </w:rPr>
            </w:pPr>
          </w:p>
        </w:tc>
        <w:tc>
          <w:tcPr>
            <w:tcW w:w="2424" w:type="dxa"/>
            <w:tcBorders>
              <w:top w:val="single" w:sz="4" w:space="0" w:color="000000"/>
              <w:left w:val="single" w:sz="4" w:space="0" w:color="000000"/>
              <w:bottom w:val="single" w:sz="4" w:space="0" w:color="000000"/>
              <w:right w:val="single" w:sz="4" w:space="0" w:color="000000"/>
            </w:tcBorders>
            <w:tcMar>
              <w:left w:w="0" w:type="dxa"/>
              <w:right w:w="0" w:type="dxa"/>
            </w:tcMar>
          </w:tcPr>
          <w:p w14:paraId="1288D63F" w14:textId="77777777" w:rsidR="007C62D1" w:rsidRPr="0016064B" w:rsidRDefault="007C62D1" w:rsidP="007C62D1">
            <w:pPr>
              <w:rPr>
                <w:b/>
                <w:sz w:val="24"/>
                <w:szCs w:val="24"/>
              </w:rPr>
            </w:pPr>
          </w:p>
        </w:tc>
      </w:tr>
      <w:tr w:rsidR="007C62D1" w:rsidRPr="007A181E" w14:paraId="018C7FED" w14:textId="77777777" w:rsidTr="002F47A0">
        <w:trPr>
          <w:gridAfter w:val="9"/>
          <w:wAfter w:w="10824"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90E59E7" w14:textId="77777777" w:rsidR="007C62D1" w:rsidRPr="007A181E" w:rsidRDefault="007C62D1" w:rsidP="007C62D1">
            <w:pPr>
              <w:rPr>
                <w:b/>
                <w:sz w:val="24"/>
                <w:szCs w:val="24"/>
              </w:rPr>
            </w:pPr>
            <w:r w:rsidRPr="007A181E">
              <w:rPr>
                <w:b/>
                <w:color w:val="000000"/>
                <w:w w:val="97"/>
                <w:sz w:val="24"/>
                <w:szCs w:val="24"/>
              </w:rPr>
              <w:t>Итого по разделу</w:t>
            </w:r>
          </w:p>
        </w:tc>
        <w:tc>
          <w:tcPr>
            <w:tcW w:w="668"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69BE795" w14:textId="77777777" w:rsidR="007C62D1" w:rsidRPr="007A181E" w:rsidRDefault="007C62D1" w:rsidP="007C62D1">
            <w:pPr>
              <w:jc w:val="center"/>
              <w:rPr>
                <w:b/>
                <w:sz w:val="24"/>
                <w:szCs w:val="24"/>
              </w:rPr>
            </w:pPr>
            <w:r w:rsidRPr="007A181E">
              <w:rPr>
                <w:b/>
                <w:color w:val="000000"/>
                <w:w w:val="97"/>
                <w:sz w:val="24"/>
                <w:szCs w:val="24"/>
              </w:rPr>
              <w:t>2</w:t>
            </w:r>
          </w:p>
        </w:tc>
        <w:tc>
          <w:tcPr>
            <w:tcW w:w="3761"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61011ED" w14:textId="77777777" w:rsidR="007C62D1" w:rsidRPr="007A181E" w:rsidRDefault="007C62D1" w:rsidP="007C62D1">
            <w:pPr>
              <w:rPr>
                <w:b/>
                <w:sz w:val="24"/>
                <w:szCs w:val="24"/>
              </w:rPr>
            </w:pPr>
          </w:p>
        </w:tc>
      </w:tr>
      <w:tr w:rsidR="007C62D1" w:rsidRPr="00002D9C" w14:paraId="7955AF92" w14:textId="77777777" w:rsidTr="002F47A0">
        <w:trPr>
          <w:gridAfter w:val="9"/>
          <w:wAfter w:w="10824"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6145DE0" w14:textId="77777777" w:rsidR="007C62D1" w:rsidRPr="00002D9C" w:rsidRDefault="007C62D1" w:rsidP="007C62D1">
            <w:pPr>
              <w:rPr>
                <w:sz w:val="24"/>
                <w:szCs w:val="24"/>
              </w:rPr>
            </w:pPr>
            <w:r w:rsidRPr="00002D9C">
              <w:rPr>
                <w:color w:val="000000"/>
                <w:w w:val="97"/>
                <w:sz w:val="24"/>
                <w:szCs w:val="24"/>
              </w:rPr>
              <w:t>Резервное время</w:t>
            </w:r>
          </w:p>
        </w:tc>
        <w:tc>
          <w:tcPr>
            <w:tcW w:w="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620562" w14:textId="77777777" w:rsidR="007C62D1" w:rsidRPr="00002D9C" w:rsidRDefault="007C62D1" w:rsidP="007C62D1">
            <w:pPr>
              <w:jc w:val="center"/>
              <w:rPr>
                <w:sz w:val="24"/>
                <w:szCs w:val="24"/>
              </w:rPr>
            </w:pPr>
            <w:r w:rsidRPr="00002D9C">
              <w:rPr>
                <w:color w:val="000000"/>
                <w:w w:val="97"/>
                <w:sz w:val="24"/>
                <w:szCs w:val="24"/>
              </w:rPr>
              <w:t>15</w:t>
            </w:r>
          </w:p>
        </w:tc>
        <w:tc>
          <w:tcPr>
            <w:tcW w:w="376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9756FFB" w14:textId="77777777" w:rsidR="007C62D1" w:rsidRPr="00002D9C" w:rsidRDefault="007C62D1" w:rsidP="007C62D1">
            <w:pPr>
              <w:rPr>
                <w:sz w:val="24"/>
                <w:szCs w:val="24"/>
              </w:rPr>
            </w:pPr>
          </w:p>
        </w:tc>
      </w:tr>
      <w:tr w:rsidR="007C62D1" w:rsidRPr="0016064B" w14:paraId="457D638C" w14:textId="77777777" w:rsidTr="002F47A0">
        <w:trPr>
          <w:gridAfter w:val="9"/>
          <w:wAfter w:w="10825" w:type="dxa"/>
          <w:trHeight w:hRule="exact" w:val="365"/>
        </w:trPr>
        <w:tc>
          <w:tcPr>
            <w:tcW w:w="6019" w:type="dxa"/>
            <w:gridSpan w:val="2"/>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673D6780" w14:textId="77777777" w:rsidR="007C62D1" w:rsidRPr="00505A38" w:rsidRDefault="007C62D1" w:rsidP="007C62D1">
            <w:pPr>
              <w:rPr>
                <w:b/>
                <w:sz w:val="24"/>
                <w:szCs w:val="24"/>
              </w:rPr>
            </w:pPr>
            <w:r w:rsidRPr="00505A38">
              <w:rPr>
                <w:b/>
                <w:color w:val="000000"/>
                <w:w w:val="97"/>
                <w:sz w:val="24"/>
                <w:szCs w:val="24"/>
              </w:rPr>
              <w:t>ОБЩЕЕ КОЛИЧЕСТВО ЧАСОВ ПО ПРОГРАММЕ</w:t>
            </w:r>
          </w:p>
        </w:tc>
        <w:tc>
          <w:tcPr>
            <w:tcW w:w="668"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39B89642" w14:textId="77777777" w:rsidR="007C62D1" w:rsidRPr="0016064B" w:rsidRDefault="007C62D1" w:rsidP="007C62D1">
            <w:pPr>
              <w:jc w:val="center"/>
              <w:rPr>
                <w:b/>
                <w:sz w:val="24"/>
                <w:szCs w:val="24"/>
              </w:rPr>
            </w:pPr>
            <w:r w:rsidRPr="0016064B">
              <w:rPr>
                <w:b/>
                <w:color w:val="000000"/>
                <w:w w:val="97"/>
                <w:sz w:val="24"/>
                <w:szCs w:val="24"/>
              </w:rPr>
              <w:t>102</w:t>
            </w:r>
          </w:p>
        </w:tc>
        <w:tc>
          <w:tcPr>
            <w:tcW w:w="668"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79692602" w14:textId="77777777" w:rsidR="007C62D1" w:rsidRPr="0016064B" w:rsidRDefault="007C62D1" w:rsidP="007C62D1">
            <w:pPr>
              <w:jc w:val="center"/>
              <w:rPr>
                <w:b/>
                <w:sz w:val="24"/>
                <w:szCs w:val="24"/>
              </w:rPr>
            </w:pPr>
            <w:r w:rsidRPr="0016064B">
              <w:rPr>
                <w:b/>
                <w:color w:val="000000"/>
                <w:w w:val="97"/>
                <w:sz w:val="24"/>
                <w:szCs w:val="24"/>
              </w:rPr>
              <w:t>10</w:t>
            </w:r>
          </w:p>
        </w:tc>
        <w:tc>
          <w:tcPr>
            <w:tcW w:w="668"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51E4183B" w14:textId="77777777" w:rsidR="007C62D1" w:rsidRPr="0016064B" w:rsidRDefault="007C62D1" w:rsidP="007C62D1">
            <w:pPr>
              <w:rPr>
                <w:b/>
                <w:sz w:val="24"/>
                <w:szCs w:val="24"/>
              </w:rPr>
            </w:pPr>
          </w:p>
        </w:tc>
        <w:tc>
          <w:tcPr>
            <w:tcW w:w="2424"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368272DD" w14:textId="77777777" w:rsidR="007C62D1" w:rsidRPr="0016064B" w:rsidRDefault="007C62D1" w:rsidP="007C62D1">
            <w:pPr>
              <w:rPr>
                <w:b/>
                <w:sz w:val="24"/>
                <w:szCs w:val="24"/>
              </w:rPr>
            </w:pPr>
          </w:p>
        </w:tc>
      </w:tr>
    </w:tbl>
    <w:p w14:paraId="3322AF4C" w14:textId="77777777" w:rsidR="007C62D1" w:rsidRDefault="007C62D1" w:rsidP="007C62D1">
      <w:pPr>
        <w:spacing w:before="188" w:after="92"/>
        <w:jc w:val="center"/>
        <w:rPr>
          <w:b/>
          <w:color w:val="000000"/>
          <w:sz w:val="24"/>
          <w:szCs w:val="24"/>
        </w:rPr>
      </w:pPr>
    </w:p>
    <w:p w14:paraId="54ABC6B5" w14:textId="77777777" w:rsidR="007C62D1" w:rsidRPr="00F7588A" w:rsidRDefault="007C62D1" w:rsidP="007C62D1">
      <w:pPr>
        <w:spacing w:before="188" w:after="92"/>
        <w:jc w:val="center"/>
        <w:rPr>
          <w:sz w:val="24"/>
          <w:szCs w:val="24"/>
        </w:rPr>
      </w:pPr>
      <w:r w:rsidRPr="00F7588A">
        <w:rPr>
          <w:b/>
          <w:color w:val="000000"/>
          <w:sz w:val="24"/>
          <w:szCs w:val="24"/>
        </w:rPr>
        <w:t>7 КЛАСС</w:t>
      </w:r>
    </w:p>
    <w:tbl>
      <w:tblPr>
        <w:tblW w:w="10546" w:type="dxa"/>
        <w:tblInd w:w="6" w:type="dxa"/>
        <w:tblLayout w:type="fixed"/>
        <w:tblLook w:val="04A0" w:firstRow="1" w:lastRow="0" w:firstColumn="1" w:lastColumn="0" w:noHBand="0" w:noVBand="1"/>
      </w:tblPr>
      <w:tblGrid>
        <w:gridCol w:w="269"/>
        <w:gridCol w:w="5799"/>
        <w:gridCol w:w="674"/>
        <w:gridCol w:w="674"/>
        <w:gridCol w:w="49"/>
        <w:gridCol w:w="48"/>
        <w:gridCol w:w="676"/>
        <w:gridCol w:w="2357"/>
      </w:tblGrid>
      <w:tr w:rsidR="007C62D1" w:rsidRPr="00F7588A" w14:paraId="0AC22961" w14:textId="77777777" w:rsidTr="007C62D1">
        <w:trPr>
          <w:trHeight w:hRule="exact" w:val="344"/>
        </w:trPr>
        <w:tc>
          <w:tcPr>
            <w:tcW w:w="26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CF2EE43" w14:textId="77777777" w:rsidR="007C62D1" w:rsidRPr="00F7588A" w:rsidRDefault="007C62D1" w:rsidP="007C62D1">
            <w:pPr>
              <w:spacing w:before="78"/>
              <w:jc w:val="center"/>
              <w:rPr>
                <w:sz w:val="24"/>
                <w:szCs w:val="24"/>
              </w:rPr>
            </w:pPr>
            <w:r w:rsidRPr="00F7588A">
              <w:rPr>
                <w:b/>
                <w:color w:val="000000"/>
                <w:w w:val="97"/>
                <w:sz w:val="24"/>
                <w:szCs w:val="24"/>
              </w:rPr>
              <w:t>№</w:t>
            </w:r>
            <w:r w:rsidRPr="00F7588A">
              <w:rPr>
                <w:sz w:val="24"/>
                <w:szCs w:val="24"/>
              </w:rPr>
              <w:br/>
            </w:r>
            <w:r w:rsidRPr="00F7588A">
              <w:rPr>
                <w:b/>
                <w:color w:val="000000"/>
                <w:w w:val="97"/>
                <w:sz w:val="24"/>
                <w:szCs w:val="24"/>
              </w:rPr>
              <w:t>п/п</w:t>
            </w:r>
          </w:p>
        </w:tc>
        <w:tc>
          <w:tcPr>
            <w:tcW w:w="579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6EAB5861" w14:textId="77777777" w:rsidR="007C62D1" w:rsidRPr="00505A38" w:rsidRDefault="007C62D1" w:rsidP="007C62D1">
            <w:pPr>
              <w:spacing w:before="78"/>
              <w:ind w:left="72"/>
              <w:jc w:val="center"/>
              <w:rPr>
                <w:sz w:val="24"/>
                <w:szCs w:val="24"/>
              </w:rPr>
            </w:pPr>
            <w:r w:rsidRPr="00505A38">
              <w:rPr>
                <w:b/>
                <w:color w:val="000000"/>
                <w:w w:val="97"/>
                <w:sz w:val="24"/>
                <w:szCs w:val="24"/>
              </w:rPr>
              <w:t>Наименование разделов и тем программы</w:t>
            </w:r>
          </w:p>
        </w:tc>
        <w:tc>
          <w:tcPr>
            <w:tcW w:w="2121" w:type="dxa"/>
            <w:gridSpan w:val="5"/>
            <w:tcBorders>
              <w:top w:val="single" w:sz="4" w:space="0" w:color="000000"/>
              <w:left w:val="single" w:sz="4" w:space="0" w:color="000000"/>
              <w:bottom w:val="single" w:sz="4" w:space="0" w:color="000000"/>
              <w:right w:val="single" w:sz="4" w:space="0" w:color="000000"/>
            </w:tcBorders>
            <w:tcMar>
              <w:left w:w="0" w:type="dxa"/>
              <w:right w:w="0" w:type="dxa"/>
            </w:tcMar>
          </w:tcPr>
          <w:p w14:paraId="3E6A6B7D" w14:textId="77777777" w:rsidR="007C62D1" w:rsidRPr="00F7588A" w:rsidRDefault="007C62D1" w:rsidP="007C62D1">
            <w:pPr>
              <w:spacing w:before="78"/>
              <w:ind w:left="72"/>
              <w:jc w:val="center"/>
              <w:rPr>
                <w:b/>
                <w:sz w:val="24"/>
                <w:szCs w:val="24"/>
              </w:rPr>
            </w:pPr>
            <w:r w:rsidRPr="00F7588A">
              <w:rPr>
                <w:b/>
                <w:color w:val="000000"/>
                <w:w w:val="97"/>
                <w:sz w:val="24"/>
                <w:szCs w:val="24"/>
              </w:rPr>
              <w:t>Количество часов</w:t>
            </w:r>
          </w:p>
        </w:tc>
        <w:tc>
          <w:tcPr>
            <w:tcW w:w="235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13AA63C5" w14:textId="77777777" w:rsidR="007C62D1" w:rsidRPr="00F7588A" w:rsidRDefault="007C62D1" w:rsidP="007C62D1">
            <w:pPr>
              <w:spacing w:before="78"/>
              <w:ind w:left="72" w:right="144"/>
              <w:jc w:val="center"/>
              <w:rPr>
                <w:b/>
                <w:sz w:val="24"/>
                <w:szCs w:val="24"/>
              </w:rPr>
            </w:pPr>
            <w:r w:rsidRPr="00F7588A">
              <w:rPr>
                <w:b/>
                <w:sz w:val="24"/>
                <w:szCs w:val="24"/>
              </w:rPr>
              <w:t>ЭОР/ЦОР</w:t>
            </w:r>
          </w:p>
        </w:tc>
      </w:tr>
      <w:tr w:rsidR="007C62D1" w:rsidRPr="00F7588A" w14:paraId="58BE6527" w14:textId="77777777" w:rsidTr="007C62D1">
        <w:trPr>
          <w:trHeight w:hRule="exact" w:val="438"/>
        </w:trPr>
        <w:tc>
          <w:tcPr>
            <w:tcW w:w="269" w:type="dxa"/>
            <w:vMerge/>
            <w:tcBorders>
              <w:top w:val="single" w:sz="4" w:space="0" w:color="000000"/>
              <w:left w:val="single" w:sz="4" w:space="0" w:color="000000"/>
              <w:bottom w:val="single" w:sz="4" w:space="0" w:color="000000"/>
              <w:right w:val="single" w:sz="4" w:space="0" w:color="000000"/>
            </w:tcBorders>
          </w:tcPr>
          <w:p w14:paraId="55BA132D" w14:textId="77777777" w:rsidR="007C62D1" w:rsidRPr="00F7588A" w:rsidRDefault="007C62D1" w:rsidP="007C62D1">
            <w:pPr>
              <w:rPr>
                <w:sz w:val="24"/>
                <w:szCs w:val="24"/>
              </w:rPr>
            </w:pPr>
          </w:p>
        </w:tc>
        <w:tc>
          <w:tcPr>
            <w:tcW w:w="5799" w:type="dxa"/>
            <w:vMerge/>
            <w:tcBorders>
              <w:top w:val="single" w:sz="4" w:space="0" w:color="000000"/>
              <w:left w:val="single" w:sz="4" w:space="0" w:color="000000"/>
              <w:bottom w:val="single" w:sz="4" w:space="0" w:color="000000"/>
              <w:right w:val="single" w:sz="4" w:space="0" w:color="000000"/>
            </w:tcBorders>
          </w:tcPr>
          <w:p w14:paraId="5E7E943D" w14:textId="77777777" w:rsidR="007C62D1" w:rsidRPr="00F7588A" w:rsidRDefault="007C62D1" w:rsidP="007C62D1">
            <w:pPr>
              <w:rPr>
                <w:sz w:val="24"/>
                <w:szCs w:val="24"/>
              </w:rPr>
            </w:pP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909E1C5" w14:textId="77777777" w:rsidR="007C62D1" w:rsidRPr="00F7588A" w:rsidRDefault="007C62D1" w:rsidP="007C62D1">
            <w:pPr>
              <w:spacing w:before="80"/>
              <w:jc w:val="center"/>
              <w:rPr>
                <w:b/>
                <w:sz w:val="24"/>
                <w:szCs w:val="24"/>
              </w:rPr>
            </w:pPr>
            <w:r w:rsidRPr="00F7588A">
              <w:rPr>
                <w:b/>
                <w:color w:val="000000"/>
                <w:w w:val="97"/>
                <w:sz w:val="24"/>
                <w:szCs w:val="24"/>
              </w:rPr>
              <w:t>ВСЕГО</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B2714D6" w14:textId="77777777" w:rsidR="007C62D1" w:rsidRPr="00F7588A" w:rsidRDefault="007C62D1" w:rsidP="007C62D1">
            <w:pPr>
              <w:spacing w:before="80"/>
              <w:ind w:left="72"/>
              <w:jc w:val="center"/>
              <w:rPr>
                <w:b/>
                <w:sz w:val="24"/>
                <w:szCs w:val="24"/>
              </w:rPr>
            </w:pPr>
            <w:r w:rsidRPr="00F7588A">
              <w:rPr>
                <w:b/>
                <w:sz w:val="24"/>
                <w:szCs w:val="24"/>
              </w:rPr>
              <w:t>КР</w:t>
            </w: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35574084" w14:textId="77777777" w:rsidR="007C62D1" w:rsidRPr="00F7588A" w:rsidRDefault="007C62D1" w:rsidP="007C62D1">
            <w:pPr>
              <w:spacing w:before="80"/>
              <w:ind w:left="72"/>
              <w:jc w:val="center"/>
              <w:rPr>
                <w:b/>
                <w:sz w:val="24"/>
                <w:szCs w:val="24"/>
              </w:rPr>
            </w:pPr>
            <w:r w:rsidRPr="00F7588A">
              <w:rPr>
                <w:b/>
                <w:sz w:val="24"/>
                <w:szCs w:val="24"/>
              </w:rPr>
              <w:t>ПР</w:t>
            </w:r>
          </w:p>
        </w:tc>
        <w:tc>
          <w:tcPr>
            <w:tcW w:w="2356" w:type="dxa"/>
            <w:vMerge/>
            <w:tcBorders>
              <w:top w:val="single" w:sz="4" w:space="0" w:color="000000"/>
              <w:left w:val="single" w:sz="4" w:space="0" w:color="000000"/>
              <w:bottom w:val="single" w:sz="4" w:space="0" w:color="000000"/>
              <w:right w:val="single" w:sz="4" w:space="0" w:color="000000"/>
            </w:tcBorders>
          </w:tcPr>
          <w:p w14:paraId="6F52DB92" w14:textId="77777777" w:rsidR="007C62D1" w:rsidRPr="00F7588A" w:rsidRDefault="007C62D1" w:rsidP="007C62D1">
            <w:pPr>
              <w:rPr>
                <w:sz w:val="24"/>
                <w:szCs w:val="24"/>
              </w:rPr>
            </w:pPr>
          </w:p>
        </w:tc>
      </w:tr>
      <w:tr w:rsidR="007C62D1" w:rsidRPr="00F7588A" w14:paraId="4FC81B9B" w14:textId="77777777" w:rsidTr="007C62D1">
        <w:trPr>
          <w:trHeight w:hRule="exact" w:val="344"/>
        </w:trPr>
        <w:tc>
          <w:tcPr>
            <w:tcW w:w="10546" w:type="dxa"/>
            <w:gridSpan w:val="8"/>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1B3B5F6A" w14:textId="77777777" w:rsidR="007C62D1" w:rsidRPr="00F7588A" w:rsidRDefault="007C62D1" w:rsidP="007C62D1">
            <w:pPr>
              <w:ind w:left="72"/>
              <w:jc w:val="center"/>
              <w:rPr>
                <w:sz w:val="24"/>
                <w:szCs w:val="24"/>
              </w:rPr>
            </w:pPr>
            <w:r w:rsidRPr="00F7588A">
              <w:rPr>
                <w:color w:val="000000"/>
                <w:w w:val="97"/>
                <w:sz w:val="24"/>
                <w:szCs w:val="24"/>
              </w:rPr>
              <w:t>Раздел 1.</w:t>
            </w:r>
            <w:r w:rsidRPr="00F7588A">
              <w:rPr>
                <w:b/>
                <w:color w:val="000000"/>
                <w:w w:val="97"/>
                <w:sz w:val="24"/>
                <w:szCs w:val="24"/>
              </w:rPr>
              <w:t xml:space="preserve"> Древнерусская литература</w:t>
            </w:r>
          </w:p>
        </w:tc>
      </w:tr>
      <w:tr w:rsidR="007C62D1" w:rsidRPr="005C73B0" w14:paraId="4234A263" w14:textId="77777777" w:rsidTr="007C62D1">
        <w:trPr>
          <w:trHeight w:hRule="exact" w:val="344"/>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4AD7E8B1" w14:textId="77777777" w:rsidR="007C62D1" w:rsidRPr="00F7588A" w:rsidRDefault="007C62D1" w:rsidP="007C62D1">
            <w:pPr>
              <w:spacing w:before="76"/>
              <w:jc w:val="center"/>
              <w:rPr>
                <w:sz w:val="24"/>
                <w:szCs w:val="24"/>
              </w:rPr>
            </w:pPr>
            <w:r w:rsidRPr="00F7588A">
              <w:rPr>
                <w:color w:val="000000"/>
                <w:w w:val="97"/>
                <w:sz w:val="24"/>
                <w:szCs w:val="24"/>
              </w:rPr>
              <w:t>1.1.</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5806B0E8" w14:textId="77777777" w:rsidR="007C62D1" w:rsidRPr="00F7588A" w:rsidRDefault="007C62D1" w:rsidP="007C62D1">
            <w:pPr>
              <w:spacing w:before="76"/>
              <w:ind w:left="72"/>
              <w:rPr>
                <w:sz w:val="24"/>
                <w:szCs w:val="24"/>
              </w:rPr>
            </w:pPr>
            <w:r w:rsidRPr="00F7588A">
              <w:rPr>
                <w:b/>
                <w:color w:val="000000"/>
                <w:w w:val="97"/>
                <w:sz w:val="24"/>
                <w:szCs w:val="24"/>
              </w:rPr>
              <w:t>Внеклассное чтение</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3BD8F9F" w14:textId="77777777" w:rsidR="007C62D1" w:rsidRPr="00F7588A" w:rsidRDefault="007C62D1" w:rsidP="007C62D1">
            <w:pPr>
              <w:ind w:left="72"/>
              <w:jc w:val="center"/>
              <w:rPr>
                <w:sz w:val="24"/>
                <w:szCs w:val="24"/>
              </w:rPr>
            </w:pPr>
            <w:r w:rsidRPr="00F7588A">
              <w:rPr>
                <w:color w:val="000000"/>
                <w:w w:val="97"/>
                <w:sz w:val="24"/>
                <w:szCs w:val="24"/>
              </w:rPr>
              <w:t>1</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A3B8A58"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9374C08" w14:textId="77777777" w:rsidR="007C62D1" w:rsidRPr="00F7588A" w:rsidRDefault="007C62D1" w:rsidP="007C62D1">
            <w:pPr>
              <w:jc w:val="center"/>
              <w:rPr>
                <w:sz w:val="24"/>
                <w:szCs w:val="24"/>
              </w:rPr>
            </w:pPr>
            <w:r w:rsidRPr="00F7588A">
              <w:rPr>
                <w:sz w:val="24"/>
                <w:szCs w:val="24"/>
              </w:rPr>
              <w:t>1</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96C7E43"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0608EC8D" w14:textId="77777777" w:rsidTr="007C62D1">
        <w:trPr>
          <w:trHeight w:hRule="exact" w:val="382"/>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784685D4" w14:textId="77777777" w:rsidR="007C62D1" w:rsidRPr="00F7588A" w:rsidRDefault="007C62D1" w:rsidP="007C62D1">
            <w:pPr>
              <w:spacing w:before="76"/>
              <w:jc w:val="center"/>
              <w:rPr>
                <w:sz w:val="24"/>
                <w:szCs w:val="24"/>
              </w:rPr>
            </w:pPr>
            <w:r w:rsidRPr="00F7588A">
              <w:rPr>
                <w:color w:val="000000"/>
                <w:w w:val="97"/>
                <w:sz w:val="24"/>
                <w:szCs w:val="24"/>
              </w:rPr>
              <w:t>1.2.</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44891C5D" w14:textId="77777777" w:rsidR="007C62D1" w:rsidRPr="00505A38" w:rsidRDefault="007C62D1" w:rsidP="007C62D1">
            <w:pPr>
              <w:spacing w:before="76"/>
              <w:ind w:left="72"/>
              <w:rPr>
                <w:sz w:val="24"/>
                <w:szCs w:val="24"/>
              </w:rPr>
            </w:pPr>
            <w:r w:rsidRPr="00505A38">
              <w:rPr>
                <w:b/>
                <w:color w:val="000000"/>
                <w:w w:val="97"/>
                <w:sz w:val="24"/>
                <w:szCs w:val="24"/>
              </w:rPr>
              <w:t xml:space="preserve">Древнерусские повести. </w:t>
            </w:r>
            <w:r w:rsidRPr="00505A38">
              <w:rPr>
                <w:color w:val="000000"/>
                <w:w w:val="97"/>
                <w:sz w:val="24"/>
                <w:szCs w:val="24"/>
              </w:rPr>
              <w:t>«Поучение</w:t>
            </w:r>
            <w:r w:rsidRPr="00F7588A">
              <w:rPr>
                <w:color w:val="000000"/>
                <w:w w:val="97"/>
                <w:sz w:val="24"/>
                <w:szCs w:val="24"/>
              </w:rPr>
              <w:t>»</w:t>
            </w:r>
            <w:r w:rsidRPr="00505A38">
              <w:rPr>
                <w:color w:val="000000"/>
                <w:w w:val="97"/>
                <w:sz w:val="24"/>
                <w:szCs w:val="24"/>
              </w:rPr>
              <w:t xml:space="preserve"> Владимира Мономаха (в сокращении)</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B11E97C" w14:textId="77777777" w:rsidR="007C62D1" w:rsidRPr="00F7588A" w:rsidRDefault="007C62D1" w:rsidP="007C62D1">
            <w:pPr>
              <w:ind w:left="72"/>
              <w:jc w:val="center"/>
              <w:rPr>
                <w:sz w:val="24"/>
                <w:szCs w:val="24"/>
              </w:rPr>
            </w:pPr>
            <w:r w:rsidRPr="00F7588A">
              <w:rPr>
                <w:color w:val="000000"/>
                <w:w w:val="97"/>
                <w:sz w:val="24"/>
                <w:szCs w:val="24"/>
              </w:rPr>
              <w:t>1</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93721BF"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33168536" w14:textId="77777777" w:rsidR="007C62D1" w:rsidRPr="00F7588A" w:rsidRDefault="007C62D1" w:rsidP="007C62D1">
            <w:pPr>
              <w:jc w:val="center"/>
              <w:rPr>
                <w:sz w:val="24"/>
                <w:szCs w:val="24"/>
              </w:rPr>
            </w:pPr>
            <w:r w:rsidRPr="00F7588A">
              <w:rPr>
                <w:sz w:val="24"/>
                <w:szCs w:val="24"/>
              </w:rPr>
              <w:t>1</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020146E2"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66145DF1" w14:textId="77777777" w:rsidTr="007C62D1">
        <w:trPr>
          <w:trHeight w:hRule="exact" w:val="344"/>
        </w:trPr>
        <w:tc>
          <w:tcPr>
            <w:tcW w:w="606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F67834A" w14:textId="77777777" w:rsidR="007C62D1" w:rsidRPr="00F7588A" w:rsidRDefault="007C62D1" w:rsidP="007C62D1">
            <w:pPr>
              <w:ind w:left="72"/>
              <w:rPr>
                <w:b/>
                <w:sz w:val="24"/>
                <w:szCs w:val="24"/>
              </w:rPr>
            </w:pPr>
            <w:r w:rsidRPr="00F7588A">
              <w:rPr>
                <w:b/>
                <w:color w:val="000000"/>
                <w:w w:val="97"/>
                <w:sz w:val="24"/>
                <w:szCs w:val="24"/>
              </w:rPr>
              <w:t>Итого по разделу</w:t>
            </w:r>
          </w:p>
        </w:tc>
        <w:tc>
          <w:tcPr>
            <w:tcW w:w="674"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12482D7" w14:textId="77777777" w:rsidR="007C62D1" w:rsidRPr="00F7588A" w:rsidRDefault="007C62D1" w:rsidP="007C62D1">
            <w:pPr>
              <w:ind w:left="72"/>
              <w:jc w:val="center"/>
              <w:rPr>
                <w:b/>
                <w:sz w:val="24"/>
                <w:szCs w:val="24"/>
              </w:rPr>
            </w:pPr>
            <w:r w:rsidRPr="00F7588A">
              <w:rPr>
                <w:b/>
                <w:color w:val="000000"/>
                <w:w w:val="97"/>
                <w:sz w:val="24"/>
                <w:szCs w:val="24"/>
              </w:rPr>
              <w:t>2</w:t>
            </w:r>
          </w:p>
        </w:tc>
        <w:tc>
          <w:tcPr>
            <w:tcW w:w="3803" w:type="dxa"/>
            <w:gridSpan w:val="5"/>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0BC624F" w14:textId="77777777" w:rsidR="007C62D1" w:rsidRPr="00B14C9B" w:rsidRDefault="007C62D1" w:rsidP="007C62D1">
            <w:pPr>
              <w:jc w:val="center"/>
              <w:rPr>
                <w:b/>
                <w:sz w:val="24"/>
                <w:szCs w:val="24"/>
              </w:rPr>
            </w:pPr>
          </w:p>
        </w:tc>
      </w:tr>
      <w:tr w:rsidR="007C62D1" w:rsidRPr="005C73B0" w14:paraId="56FE16E8" w14:textId="77777777" w:rsidTr="007C62D1">
        <w:trPr>
          <w:trHeight w:hRule="exact" w:val="344"/>
        </w:trPr>
        <w:tc>
          <w:tcPr>
            <w:tcW w:w="10546" w:type="dxa"/>
            <w:gridSpan w:val="8"/>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3664E04F" w14:textId="77777777" w:rsidR="007C62D1" w:rsidRPr="00505A38" w:rsidRDefault="007C62D1" w:rsidP="007C62D1">
            <w:pPr>
              <w:ind w:left="72"/>
              <w:jc w:val="center"/>
              <w:rPr>
                <w:sz w:val="24"/>
                <w:szCs w:val="24"/>
              </w:rPr>
            </w:pPr>
            <w:r w:rsidRPr="00505A38">
              <w:rPr>
                <w:color w:val="000000"/>
                <w:w w:val="97"/>
                <w:sz w:val="24"/>
                <w:szCs w:val="24"/>
              </w:rPr>
              <w:t>Раздел 2.</w:t>
            </w:r>
            <w:r w:rsidRPr="00505A38">
              <w:rPr>
                <w:b/>
                <w:color w:val="000000"/>
                <w:w w:val="97"/>
                <w:sz w:val="24"/>
                <w:szCs w:val="24"/>
              </w:rPr>
              <w:t xml:space="preserve"> Литература первой половины </w:t>
            </w:r>
            <w:r w:rsidRPr="00B14C9B">
              <w:rPr>
                <w:b/>
                <w:color w:val="000000"/>
                <w:w w:val="97"/>
                <w:sz w:val="24"/>
                <w:szCs w:val="24"/>
              </w:rPr>
              <w:t>XIX</w:t>
            </w:r>
            <w:r w:rsidRPr="00505A38">
              <w:rPr>
                <w:b/>
                <w:color w:val="000000"/>
                <w:w w:val="97"/>
                <w:sz w:val="24"/>
                <w:szCs w:val="24"/>
              </w:rPr>
              <w:t xml:space="preserve"> века</w:t>
            </w:r>
          </w:p>
        </w:tc>
      </w:tr>
      <w:tr w:rsidR="007C62D1" w:rsidRPr="005C73B0" w14:paraId="1F666DD8" w14:textId="77777777" w:rsidTr="007C62D1">
        <w:trPr>
          <w:trHeight w:hRule="exact" w:val="1408"/>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6CC1A4CF" w14:textId="77777777" w:rsidR="007C62D1" w:rsidRPr="00F7588A" w:rsidRDefault="007C62D1" w:rsidP="007C62D1">
            <w:pPr>
              <w:spacing w:before="78"/>
              <w:jc w:val="center"/>
              <w:rPr>
                <w:sz w:val="24"/>
                <w:szCs w:val="24"/>
              </w:rPr>
            </w:pPr>
            <w:r w:rsidRPr="00F7588A">
              <w:rPr>
                <w:color w:val="000000"/>
                <w:w w:val="97"/>
                <w:sz w:val="24"/>
                <w:szCs w:val="24"/>
              </w:rPr>
              <w:lastRenderedPageBreak/>
              <w:t>2.1.</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5BDC93EE" w14:textId="77777777" w:rsidR="007C62D1" w:rsidRPr="00F7588A" w:rsidRDefault="007C62D1" w:rsidP="007C62D1">
            <w:pPr>
              <w:spacing w:before="78"/>
              <w:ind w:left="72"/>
              <w:rPr>
                <w:sz w:val="24"/>
                <w:szCs w:val="24"/>
              </w:rPr>
            </w:pPr>
            <w:r w:rsidRPr="00505A38">
              <w:rPr>
                <w:b/>
                <w:color w:val="000000"/>
                <w:w w:val="97"/>
                <w:sz w:val="24"/>
                <w:szCs w:val="24"/>
              </w:rPr>
              <w:t xml:space="preserve">А. С. Пушкин. </w:t>
            </w:r>
            <w:r w:rsidRPr="00505A38">
              <w:rPr>
                <w:color w:val="000000"/>
                <w:w w:val="97"/>
                <w:sz w:val="24"/>
                <w:szCs w:val="24"/>
              </w:rPr>
              <w:t xml:space="preserve">Стихотворения «Во глубине сибирских руд…», «19 октября» («Роняет лес багряный свой убор…»), «И. И. Пущину», «На холмах Грузии лежит ночная мгла…». </w:t>
            </w:r>
            <w:r w:rsidRPr="00F7588A">
              <w:rPr>
                <w:color w:val="000000"/>
                <w:w w:val="97"/>
                <w:sz w:val="24"/>
                <w:szCs w:val="24"/>
              </w:rPr>
              <w:t>«Повести Белкина» («Станционный смотритель»).</w:t>
            </w:r>
          </w:p>
          <w:p w14:paraId="3823FFAE" w14:textId="77777777" w:rsidR="007C62D1" w:rsidRPr="00F7588A" w:rsidRDefault="007C62D1" w:rsidP="007C62D1">
            <w:pPr>
              <w:spacing w:before="20"/>
              <w:ind w:left="72"/>
              <w:rPr>
                <w:sz w:val="24"/>
                <w:szCs w:val="24"/>
              </w:rPr>
            </w:pPr>
            <w:r w:rsidRPr="00F7588A">
              <w:rPr>
                <w:color w:val="000000"/>
                <w:w w:val="97"/>
                <w:sz w:val="24"/>
                <w:szCs w:val="24"/>
              </w:rPr>
              <w:t>Поэма «Полтава» (фрагмент).</w:t>
            </w:r>
            <w:r w:rsidRPr="00F7588A">
              <w:rPr>
                <w:b/>
                <w:color w:val="000000"/>
                <w:w w:val="97"/>
                <w:sz w:val="24"/>
                <w:szCs w:val="24"/>
              </w:rPr>
              <w:t xml:space="preserve"> </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8149777" w14:textId="77777777" w:rsidR="007C62D1" w:rsidRPr="00F7588A" w:rsidRDefault="007C62D1" w:rsidP="007C62D1">
            <w:pPr>
              <w:ind w:left="72"/>
              <w:jc w:val="center"/>
              <w:rPr>
                <w:sz w:val="24"/>
                <w:szCs w:val="24"/>
              </w:rPr>
            </w:pPr>
            <w:r w:rsidRPr="00F7588A">
              <w:rPr>
                <w:color w:val="000000"/>
                <w:w w:val="97"/>
                <w:sz w:val="24"/>
                <w:szCs w:val="24"/>
              </w:rPr>
              <w:t>6</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903A798"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C413343" w14:textId="77777777" w:rsidR="007C62D1" w:rsidRPr="00F7588A" w:rsidRDefault="007C62D1" w:rsidP="007C62D1">
            <w:pPr>
              <w:jc w:val="center"/>
              <w:rPr>
                <w:sz w:val="24"/>
                <w:szCs w:val="24"/>
              </w:rPr>
            </w:pPr>
            <w:r>
              <w:rPr>
                <w:sz w:val="24"/>
                <w:szCs w:val="24"/>
              </w:rPr>
              <w:t>6</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5837EE"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38DCFEA4" w14:textId="77777777" w:rsidTr="007C62D1">
        <w:trPr>
          <w:trHeight w:hRule="exact" w:val="346"/>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3790BCC7" w14:textId="77777777" w:rsidR="007C62D1" w:rsidRPr="00F7588A" w:rsidRDefault="007C62D1" w:rsidP="007C62D1">
            <w:pPr>
              <w:spacing w:before="78"/>
              <w:jc w:val="center"/>
              <w:rPr>
                <w:b/>
                <w:sz w:val="24"/>
                <w:szCs w:val="24"/>
              </w:rPr>
            </w:pPr>
            <w:r w:rsidRPr="00F7588A">
              <w:rPr>
                <w:b/>
                <w:color w:val="000000"/>
                <w:w w:val="97"/>
                <w:sz w:val="24"/>
                <w:szCs w:val="24"/>
              </w:rPr>
              <w:t>2.2.</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46A6F8CE" w14:textId="77777777" w:rsidR="007C62D1" w:rsidRPr="00F7588A" w:rsidRDefault="007C62D1" w:rsidP="007C62D1">
            <w:pPr>
              <w:ind w:left="72"/>
              <w:rPr>
                <w:b/>
                <w:sz w:val="24"/>
                <w:szCs w:val="24"/>
              </w:rPr>
            </w:pPr>
            <w:r w:rsidRPr="00F7588A">
              <w:rPr>
                <w:b/>
                <w:color w:val="000000"/>
                <w:w w:val="97"/>
                <w:sz w:val="24"/>
                <w:szCs w:val="24"/>
              </w:rPr>
              <w:t>Развитие речи</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A3E0DD" w14:textId="77777777" w:rsidR="007C62D1" w:rsidRPr="00F7588A" w:rsidRDefault="007C62D1" w:rsidP="007C62D1">
            <w:pPr>
              <w:ind w:left="72"/>
              <w:jc w:val="center"/>
              <w:rPr>
                <w:b/>
                <w:sz w:val="24"/>
                <w:szCs w:val="24"/>
              </w:rPr>
            </w:pPr>
            <w:r w:rsidRPr="00F7588A">
              <w:rPr>
                <w:b/>
                <w:color w:val="000000"/>
                <w:w w:val="97"/>
                <w:sz w:val="24"/>
                <w:szCs w:val="24"/>
              </w:rPr>
              <w:t>1</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FF63296" w14:textId="77777777" w:rsidR="007C62D1" w:rsidRPr="00F7588A" w:rsidRDefault="007C62D1" w:rsidP="007C62D1">
            <w:pPr>
              <w:jc w:val="center"/>
              <w:rPr>
                <w:b/>
                <w:sz w:val="24"/>
                <w:szCs w:val="24"/>
              </w:rPr>
            </w:pPr>
            <w:r w:rsidRPr="00F7588A">
              <w:rPr>
                <w:b/>
                <w:sz w:val="24"/>
                <w:szCs w:val="24"/>
              </w:rPr>
              <w:t>1</w:t>
            </w: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62FF7616" w14:textId="77777777" w:rsidR="007C62D1" w:rsidRPr="00F7588A" w:rsidRDefault="007C62D1" w:rsidP="007C62D1">
            <w:pPr>
              <w:jc w:val="center"/>
              <w:rPr>
                <w:b/>
                <w:sz w:val="24"/>
                <w:szCs w:val="24"/>
              </w:rPr>
            </w:pP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7D6222C6" w14:textId="77777777" w:rsidR="007C62D1" w:rsidRPr="00B14C9B" w:rsidRDefault="007C62D1" w:rsidP="007C62D1">
            <w:pPr>
              <w:jc w:val="center"/>
              <w:rPr>
                <w:sz w:val="24"/>
                <w:szCs w:val="24"/>
              </w:rPr>
            </w:pPr>
            <w:r w:rsidRPr="00B14C9B">
              <w:rPr>
                <w:sz w:val="24"/>
                <w:szCs w:val="24"/>
              </w:rPr>
              <w:t>https://marketplace.obr.nd.ru/</w:t>
            </w:r>
          </w:p>
        </w:tc>
      </w:tr>
      <w:tr w:rsidR="007C62D1" w:rsidRPr="005C73B0" w14:paraId="64EE3FE8" w14:textId="77777777" w:rsidTr="007C62D1">
        <w:trPr>
          <w:trHeight w:hRule="exact" w:val="1016"/>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1121A509" w14:textId="77777777" w:rsidR="007C62D1" w:rsidRPr="00F7588A" w:rsidRDefault="007C62D1" w:rsidP="007C62D1">
            <w:pPr>
              <w:spacing w:before="76"/>
              <w:jc w:val="center"/>
              <w:rPr>
                <w:sz w:val="24"/>
                <w:szCs w:val="24"/>
              </w:rPr>
            </w:pPr>
            <w:r w:rsidRPr="00F7588A">
              <w:rPr>
                <w:color w:val="000000"/>
                <w:w w:val="97"/>
                <w:sz w:val="24"/>
                <w:szCs w:val="24"/>
              </w:rPr>
              <w:t>2.3.</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52C4FA5F" w14:textId="77777777" w:rsidR="007C62D1" w:rsidRPr="00505A38" w:rsidRDefault="007C62D1" w:rsidP="007C62D1">
            <w:pPr>
              <w:spacing w:before="76"/>
              <w:ind w:left="72"/>
              <w:rPr>
                <w:sz w:val="24"/>
                <w:szCs w:val="24"/>
              </w:rPr>
            </w:pPr>
            <w:r w:rsidRPr="00505A38">
              <w:rPr>
                <w:b/>
                <w:color w:val="000000"/>
                <w:w w:val="97"/>
                <w:sz w:val="24"/>
                <w:szCs w:val="24"/>
              </w:rPr>
              <w:t xml:space="preserve">М. Ю. Лермонтов. </w:t>
            </w:r>
            <w:r w:rsidRPr="00505A38">
              <w:rPr>
                <w:color w:val="000000"/>
                <w:w w:val="97"/>
                <w:sz w:val="24"/>
                <w:szCs w:val="24"/>
              </w:rPr>
              <w:t>Стихотворения  «Узник», «Парус», «Тучи», «Желанье» («Отворите мне темницу…»). «Песня про царя Ивана Васильевича, молодого опричника и удалого купца Калашникова»</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9C5FFE0" w14:textId="77777777" w:rsidR="007C62D1" w:rsidRPr="00F7588A" w:rsidRDefault="007C62D1" w:rsidP="007C62D1">
            <w:pPr>
              <w:ind w:left="72"/>
              <w:jc w:val="center"/>
              <w:rPr>
                <w:sz w:val="24"/>
                <w:szCs w:val="24"/>
              </w:rPr>
            </w:pPr>
            <w:r w:rsidRPr="00F7588A">
              <w:rPr>
                <w:color w:val="000000"/>
                <w:w w:val="97"/>
                <w:sz w:val="24"/>
                <w:szCs w:val="24"/>
              </w:rPr>
              <w:t>4</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BF62DC2"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5E464F34" w14:textId="77777777" w:rsidR="007C62D1" w:rsidRPr="00F7588A" w:rsidRDefault="007C62D1" w:rsidP="007C62D1">
            <w:pPr>
              <w:jc w:val="center"/>
              <w:rPr>
                <w:sz w:val="24"/>
                <w:szCs w:val="24"/>
              </w:rPr>
            </w:pPr>
            <w:r>
              <w:rPr>
                <w:sz w:val="24"/>
                <w:szCs w:val="24"/>
              </w:rPr>
              <w:t>4</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4A59751A"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058399C8" w14:textId="77777777" w:rsidTr="007C62D1">
        <w:trPr>
          <w:trHeight w:hRule="exact" w:val="344"/>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2316A2D7" w14:textId="77777777" w:rsidR="007C62D1" w:rsidRPr="00F7588A" w:rsidRDefault="007C62D1" w:rsidP="007C62D1">
            <w:pPr>
              <w:spacing w:before="76"/>
              <w:jc w:val="center"/>
              <w:rPr>
                <w:b/>
                <w:sz w:val="24"/>
                <w:szCs w:val="24"/>
              </w:rPr>
            </w:pPr>
            <w:r w:rsidRPr="00F7588A">
              <w:rPr>
                <w:b/>
                <w:color w:val="000000"/>
                <w:w w:val="97"/>
                <w:sz w:val="24"/>
                <w:szCs w:val="24"/>
              </w:rPr>
              <w:t>2.4.</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3671D9BD" w14:textId="77777777" w:rsidR="007C62D1" w:rsidRPr="00F7588A" w:rsidRDefault="007C62D1" w:rsidP="007C62D1">
            <w:pPr>
              <w:spacing w:before="76"/>
              <w:ind w:left="72"/>
              <w:rPr>
                <w:b/>
                <w:sz w:val="24"/>
                <w:szCs w:val="24"/>
              </w:rPr>
            </w:pPr>
            <w:r w:rsidRPr="00F7588A">
              <w:rPr>
                <w:b/>
                <w:color w:val="000000"/>
                <w:w w:val="97"/>
                <w:sz w:val="24"/>
                <w:szCs w:val="24"/>
              </w:rPr>
              <w:t>Развитие речи</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8BAF403" w14:textId="77777777" w:rsidR="007C62D1" w:rsidRPr="00F7588A" w:rsidRDefault="007C62D1" w:rsidP="007C62D1">
            <w:pPr>
              <w:ind w:left="72"/>
              <w:jc w:val="center"/>
              <w:rPr>
                <w:b/>
                <w:sz w:val="24"/>
                <w:szCs w:val="24"/>
              </w:rPr>
            </w:pPr>
            <w:r w:rsidRPr="00F7588A">
              <w:rPr>
                <w:b/>
                <w:color w:val="000000"/>
                <w:w w:val="97"/>
                <w:sz w:val="24"/>
                <w:szCs w:val="24"/>
              </w:rPr>
              <w:t>1</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2FF473" w14:textId="77777777" w:rsidR="007C62D1" w:rsidRPr="00F7588A" w:rsidRDefault="007C62D1" w:rsidP="007C62D1">
            <w:pPr>
              <w:jc w:val="center"/>
              <w:rPr>
                <w:b/>
                <w:sz w:val="24"/>
                <w:szCs w:val="24"/>
              </w:rPr>
            </w:pPr>
            <w:r>
              <w:rPr>
                <w:b/>
                <w:sz w:val="24"/>
                <w:szCs w:val="24"/>
              </w:rPr>
              <w:t>1</w:t>
            </w: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15C1C60F" w14:textId="77777777" w:rsidR="007C62D1" w:rsidRPr="00F7588A" w:rsidRDefault="007C62D1" w:rsidP="007C62D1">
            <w:pPr>
              <w:jc w:val="center"/>
              <w:rPr>
                <w:b/>
                <w:sz w:val="24"/>
                <w:szCs w:val="24"/>
              </w:rPr>
            </w:pP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45D7DE9A" w14:textId="77777777" w:rsidR="007C62D1" w:rsidRPr="00B14C9B" w:rsidRDefault="007C62D1" w:rsidP="007C62D1">
            <w:pPr>
              <w:jc w:val="center"/>
              <w:rPr>
                <w:sz w:val="24"/>
                <w:szCs w:val="24"/>
              </w:rPr>
            </w:pPr>
            <w:r w:rsidRPr="00B14C9B">
              <w:rPr>
                <w:sz w:val="24"/>
                <w:szCs w:val="24"/>
              </w:rPr>
              <w:t>https://marketplace.obr.nd.ru/</w:t>
            </w:r>
          </w:p>
        </w:tc>
      </w:tr>
      <w:tr w:rsidR="007C62D1" w:rsidRPr="005C73B0" w14:paraId="6102C7A2" w14:textId="77777777" w:rsidTr="007C62D1">
        <w:trPr>
          <w:trHeight w:hRule="exact" w:val="344"/>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24AF4D59" w14:textId="77777777" w:rsidR="007C62D1" w:rsidRPr="00F7588A" w:rsidRDefault="007C62D1" w:rsidP="007C62D1">
            <w:pPr>
              <w:spacing w:before="76"/>
              <w:jc w:val="center"/>
              <w:rPr>
                <w:sz w:val="24"/>
                <w:szCs w:val="24"/>
              </w:rPr>
            </w:pPr>
            <w:r w:rsidRPr="00F7588A">
              <w:rPr>
                <w:color w:val="000000"/>
                <w:w w:val="97"/>
                <w:sz w:val="24"/>
                <w:szCs w:val="24"/>
              </w:rPr>
              <w:t>2.5.</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743711F1" w14:textId="77777777" w:rsidR="007C62D1" w:rsidRPr="00505A38" w:rsidRDefault="007C62D1" w:rsidP="007C62D1">
            <w:pPr>
              <w:spacing w:before="76"/>
              <w:ind w:left="72"/>
              <w:rPr>
                <w:sz w:val="24"/>
                <w:szCs w:val="24"/>
              </w:rPr>
            </w:pPr>
            <w:r w:rsidRPr="00505A38">
              <w:rPr>
                <w:b/>
                <w:color w:val="000000"/>
                <w:w w:val="97"/>
                <w:sz w:val="24"/>
                <w:szCs w:val="24"/>
              </w:rPr>
              <w:t xml:space="preserve">Н. В. Гоголь. </w:t>
            </w:r>
            <w:r w:rsidRPr="00505A38">
              <w:rPr>
                <w:color w:val="000000"/>
                <w:w w:val="97"/>
                <w:sz w:val="24"/>
                <w:szCs w:val="24"/>
              </w:rPr>
              <w:t>Повесть «Тарас Бульба»</w:t>
            </w:r>
            <w:r w:rsidRPr="00505A38">
              <w:rPr>
                <w:b/>
                <w:color w:val="000000"/>
                <w:w w:val="97"/>
                <w:sz w:val="24"/>
                <w:szCs w:val="24"/>
              </w:rPr>
              <w:t xml:space="preserve"> </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B836BE" w14:textId="77777777" w:rsidR="007C62D1" w:rsidRPr="00F7588A" w:rsidRDefault="007C62D1" w:rsidP="007C62D1">
            <w:pPr>
              <w:ind w:left="72"/>
              <w:jc w:val="center"/>
              <w:rPr>
                <w:sz w:val="24"/>
                <w:szCs w:val="24"/>
              </w:rPr>
            </w:pPr>
            <w:r w:rsidRPr="00F7588A">
              <w:rPr>
                <w:color w:val="000000"/>
                <w:w w:val="97"/>
                <w:sz w:val="24"/>
                <w:szCs w:val="24"/>
              </w:rPr>
              <w:t>3</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9192250"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34464AAE" w14:textId="77777777" w:rsidR="007C62D1" w:rsidRPr="00F7588A" w:rsidRDefault="007C62D1" w:rsidP="007C62D1">
            <w:pPr>
              <w:jc w:val="center"/>
              <w:rPr>
                <w:sz w:val="24"/>
                <w:szCs w:val="24"/>
              </w:rPr>
            </w:pPr>
            <w:r>
              <w:rPr>
                <w:sz w:val="24"/>
                <w:szCs w:val="24"/>
              </w:rPr>
              <w:t>3</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07ABB31B"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353B8AE7" w14:textId="77777777" w:rsidTr="007C62D1">
        <w:trPr>
          <w:trHeight w:hRule="exact" w:val="344"/>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42B16DDD" w14:textId="77777777" w:rsidR="007C62D1" w:rsidRPr="00F7588A" w:rsidRDefault="007C62D1" w:rsidP="007C62D1">
            <w:pPr>
              <w:spacing w:before="76"/>
              <w:jc w:val="center"/>
              <w:rPr>
                <w:b/>
                <w:sz w:val="24"/>
                <w:szCs w:val="24"/>
              </w:rPr>
            </w:pPr>
            <w:r w:rsidRPr="00F7588A">
              <w:rPr>
                <w:b/>
                <w:color w:val="000000"/>
                <w:w w:val="97"/>
                <w:sz w:val="24"/>
                <w:szCs w:val="24"/>
              </w:rPr>
              <w:t>2.6.</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2BD09339" w14:textId="77777777" w:rsidR="007C62D1" w:rsidRPr="00F7588A" w:rsidRDefault="007C62D1" w:rsidP="007C62D1">
            <w:pPr>
              <w:spacing w:before="76"/>
              <w:ind w:left="72"/>
              <w:rPr>
                <w:b/>
                <w:sz w:val="24"/>
                <w:szCs w:val="24"/>
              </w:rPr>
            </w:pPr>
            <w:r w:rsidRPr="00F7588A">
              <w:rPr>
                <w:b/>
                <w:color w:val="000000"/>
                <w:w w:val="97"/>
                <w:sz w:val="24"/>
                <w:szCs w:val="24"/>
              </w:rPr>
              <w:t>Развитие речи</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ACC6AC" w14:textId="77777777" w:rsidR="007C62D1" w:rsidRPr="00F7588A" w:rsidRDefault="007C62D1" w:rsidP="007C62D1">
            <w:pPr>
              <w:ind w:left="72"/>
              <w:jc w:val="center"/>
              <w:rPr>
                <w:b/>
                <w:sz w:val="24"/>
                <w:szCs w:val="24"/>
              </w:rPr>
            </w:pPr>
            <w:r w:rsidRPr="00F7588A">
              <w:rPr>
                <w:b/>
                <w:color w:val="000000"/>
                <w:w w:val="97"/>
                <w:sz w:val="24"/>
                <w:szCs w:val="24"/>
              </w:rPr>
              <w:t>1</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E4EB3F0" w14:textId="77777777" w:rsidR="007C62D1" w:rsidRPr="00F7588A" w:rsidRDefault="007C62D1" w:rsidP="007C62D1">
            <w:pPr>
              <w:jc w:val="center"/>
              <w:rPr>
                <w:b/>
                <w:sz w:val="24"/>
                <w:szCs w:val="24"/>
              </w:rPr>
            </w:pPr>
            <w:r>
              <w:rPr>
                <w:b/>
                <w:sz w:val="24"/>
                <w:szCs w:val="24"/>
              </w:rPr>
              <w:t>1</w:t>
            </w: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1C59D6FB" w14:textId="77777777" w:rsidR="007C62D1" w:rsidRPr="00F7588A" w:rsidRDefault="007C62D1" w:rsidP="007C62D1">
            <w:pPr>
              <w:jc w:val="center"/>
              <w:rPr>
                <w:b/>
                <w:sz w:val="24"/>
                <w:szCs w:val="24"/>
              </w:rPr>
            </w:pP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3D991807" w14:textId="77777777" w:rsidR="007C62D1" w:rsidRPr="00B14C9B" w:rsidRDefault="007C62D1" w:rsidP="007C62D1">
            <w:pPr>
              <w:jc w:val="center"/>
              <w:rPr>
                <w:sz w:val="24"/>
                <w:szCs w:val="24"/>
              </w:rPr>
            </w:pPr>
            <w:r w:rsidRPr="00B14C9B">
              <w:rPr>
                <w:sz w:val="24"/>
                <w:szCs w:val="24"/>
              </w:rPr>
              <w:t>https://marketplace.obr.nd.ru/</w:t>
            </w:r>
          </w:p>
        </w:tc>
      </w:tr>
      <w:tr w:rsidR="007C62D1" w:rsidRPr="00F7588A" w14:paraId="049F4EC5" w14:textId="77777777" w:rsidTr="007C62D1">
        <w:trPr>
          <w:trHeight w:hRule="exact" w:val="344"/>
        </w:trPr>
        <w:tc>
          <w:tcPr>
            <w:tcW w:w="606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84C88E6" w14:textId="77777777" w:rsidR="007C62D1" w:rsidRPr="00F7588A" w:rsidRDefault="007C62D1" w:rsidP="007C62D1">
            <w:pPr>
              <w:ind w:left="72"/>
              <w:rPr>
                <w:b/>
                <w:sz w:val="24"/>
                <w:szCs w:val="24"/>
              </w:rPr>
            </w:pPr>
            <w:r w:rsidRPr="00F7588A">
              <w:rPr>
                <w:b/>
                <w:color w:val="000000"/>
                <w:w w:val="97"/>
                <w:sz w:val="24"/>
                <w:szCs w:val="24"/>
              </w:rPr>
              <w:t>Итого по разделу</w:t>
            </w:r>
          </w:p>
        </w:tc>
        <w:tc>
          <w:tcPr>
            <w:tcW w:w="674"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B2CB63F" w14:textId="77777777" w:rsidR="007C62D1" w:rsidRPr="00F7588A" w:rsidRDefault="007C62D1" w:rsidP="007C62D1">
            <w:pPr>
              <w:ind w:left="72"/>
              <w:jc w:val="center"/>
              <w:rPr>
                <w:b/>
                <w:sz w:val="24"/>
                <w:szCs w:val="24"/>
              </w:rPr>
            </w:pPr>
            <w:r w:rsidRPr="00F7588A">
              <w:rPr>
                <w:b/>
                <w:color w:val="000000"/>
                <w:w w:val="97"/>
                <w:sz w:val="24"/>
                <w:szCs w:val="24"/>
              </w:rPr>
              <w:t>16</w:t>
            </w:r>
          </w:p>
        </w:tc>
        <w:tc>
          <w:tcPr>
            <w:tcW w:w="3803" w:type="dxa"/>
            <w:gridSpan w:val="5"/>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D586ECC" w14:textId="77777777" w:rsidR="007C62D1" w:rsidRPr="00B14C9B" w:rsidRDefault="007C62D1" w:rsidP="007C62D1">
            <w:pPr>
              <w:jc w:val="center"/>
              <w:rPr>
                <w:b/>
                <w:sz w:val="24"/>
                <w:szCs w:val="24"/>
              </w:rPr>
            </w:pPr>
          </w:p>
        </w:tc>
      </w:tr>
      <w:tr w:rsidR="007C62D1" w:rsidRPr="005C73B0" w14:paraId="2F2BF7A9" w14:textId="77777777" w:rsidTr="007C62D1">
        <w:trPr>
          <w:trHeight w:hRule="exact" w:val="344"/>
        </w:trPr>
        <w:tc>
          <w:tcPr>
            <w:tcW w:w="10546" w:type="dxa"/>
            <w:gridSpan w:val="8"/>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6E9D9A0E" w14:textId="77777777" w:rsidR="007C62D1" w:rsidRPr="00505A38" w:rsidRDefault="007C62D1" w:rsidP="007C62D1">
            <w:pPr>
              <w:spacing w:before="78"/>
              <w:ind w:left="72"/>
              <w:jc w:val="center"/>
              <w:rPr>
                <w:sz w:val="24"/>
                <w:szCs w:val="24"/>
              </w:rPr>
            </w:pPr>
            <w:r w:rsidRPr="00505A38">
              <w:rPr>
                <w:color w:val="000000"/>
                <w:w w:val="97"/>
                <w:sz w:val="24"/>
                <w:szCs w:val="24"/>
              </w:rPr>
              <w:t>Раздел 3.</w:t>
            </w:r>
            <w:r w:rsidRPr="00505A38">
              <w:rPr>
                <w:b/>
                <w:color w:val="000000"/>
                <w:w w:val="97"/>
                <w:sz w:val="24"/>
                <w:szCs w:val="24"/>
              </w:rPr>
              <w:t xml:space="preserve"> Литература второй половины </w:t>
            </w:r>
            <w:r w:rsidRPr="00B14C9B">
              <w:rPr>
                <w:b/>
                <w:color w:val="000000"/>
                <w:w w:val="97"/>
                <w:sz w:val="24"/>
                <w:szCs w:val="24"/>
              </w:rPr>
              <w:t>XIX</w:t>
            </w:r>
            <w:r w:rsidRPr="00505A38">
              <w:rPr>
                <w:b/>
                <w:color w:val="000000"/>
                <w:w w:val="97"/>
                <w:sz w:val="24"/>
                <w:szCs w:val="24"/>
              </w:rPr>
              <w:t xml:space="preserve"> века</w:t>
            </w:r>
          </w:p>
        </w:tc>
      </w:tr>
      <w:tr w:rsidR="007C62D1" w:rsidRPr="005C73B0" w14:paraId="549F8A8F" w14:textId="77777777" w:rsidTr="007C62D1">
        <w:trPr>
          <w:trHeight w:hRule="exact" w:val="610"/>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44C8C983" w14:textId="77777777" w:rsidR="007C62D1" w:rsidRPr="00F7588A" w:rsidRDefault="007C62D1" w:rsidP="007C62D1">
            <w:pPr>
              <w:spacing w:before="78"/>
              <w:jc w:val="center"/>
              <w:rPr>
                <w:sz w:val="24"/>
                <w:szCs w:val="24"/>
              </w:rPr>
            </w:pPr>
            <w:r w:rsidRPr="00F7588A">
              <w:rPr>
                <w:color w:val="000000"/>
                <w:w w:val="97"/>
                <w:sz w:val="24"/>
                <w:szCs w:val="24"/>
              </w:rPr>
              <w:t>3.1.</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65E78C7E" w14:textId="77777777" w:rsidR="007C62D1" w:rsidRPr="00505A38" w:rsidRDefault="007C62D1" w:rsidP="007C62D1">
            <w:pPr>
              <w:ind w:left="72"/>
              <w:rPr>
                <w:sz w:val="24"/>
                <w:szCs w:val="24"/>
              </w:rPr>
            </w:pPr>
            <w:r w:rsidRPr="00505A38">
              <w:rPr>
                <w:b/>
                <w:color w:val="000000"/>
                <w:w w:val="97"/>
                <w:sz w:val="24"/>
                <w:szCs w:val="24"/>
              </w:rPr>
              <w:t xml:space="preserve">И. С. Тургенев. </w:t>
            </w:r>
            <w:r w:rsidRPr="00505A38">
              <w:rPr>
                <w:color w:val="000000"/>
                <w:w w:val="97"/>
                <w:sz w:val="24"/>
                <w:szCs w:val="24"/>
              </w:rPr>
              <w:t>Рассказы из цикла «Записки охотника». «Бирюк», «Хорь и Калиныч». Стихотворения в прозе</w:t>
            </w:r>
            <w:r w:rsidRPr="00F7588A">
              <w:rPr>
                <w:color w:val="000000"/>
                <w:w w:val="97"/>
                <w:sz w:val="24"/>
                <w:szCs w:val="24"/>
              </w:rPr>
              <w:t xml:space="preserve"> «</w:t>
            </w:r>
            <w:r w:rsidRPr="00505A38">
              <w:rPr>
                <w:color w:val="000000"/>
                <w:w w:val="97"/>
                <w:sz w:val="24"/>
                <w:szCs w:val="24"/>
              </w:rPr>
              <w:t>Русский язык», «Воробей».</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0598CF" w14:textId="77777777" w:rsidR="007C62D1" w:rsidRPr="00F7588A" w:rsidRDefault="007C62D1" w:rsidP="007C62D1">
            <w:pPr>
              <w:ind w:left="72"/>
              <w:jc w:val="center"/>
              <w:rPr>
                <w:sz w:val="24"/>
                <w:szCs w:val="24"/>
              </w:rPr>
            </w:pPr>
            <w:r w:rsidRPr="00F7588A">
              <w:rPr>
                <w:color w:val="000000"/>
                <w:w w:val="97"/>
                <w:sz w:val="24"/>
                <w:szCs w:val="24"/>
              </w:rPr>
              <w:t>3</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4C431A4"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45B11E8B" w14:textId="77777777" w:rsidR="007C62D1" w:rsidRPr="00F7588A" w:rsidRDefault="007C62D1" w:rsidP="007C62D1">
            <w:pPr>
              <w:jc w:val="center"/>
              <w:rPr>
                <w:sz w:val="24"/>
                <w:szCs w:val="24"/>
              </w:rPr>
            </w:pPr>
            <w:r w:rsidRPr="00F7588A">
              <w:rPr>
                <w:sz w:val="24"/>
                <w:szCs w:val="24"/>
              </w:rPr>
              <w:t>3</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ED9CA7"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7ACB4211" w14:textId="77777777" w:rsidTr="007C62D1">
        <w:trPr>
          <w:trHeight w:hRule="exact" w:val="427"/>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07936C44" w14:textId="77777777" w:rsidR="007C62D1" w:rsidRPr="00F7588A" w:rsidRDefault="007C62D1" w:rsidP="007C62D1">
            <w:pPr>
              <w:spacing w:before="78"/>
              <w:jc w:val="center"/>
              <w:rPr>
                <w:sz w:val="24"/>
                <w:szCs w:val="24"/>
              </w:rPr>
            </w:pPr>
            <w:r w:rsidRPr="00F7588A">
              <w:rPr>
                <w:color w:val="000000"/>
                <w:w w:val="97"/>
                <w:sz w:val="24"/>
                <w:szCs w:val="24"/>
              </w:rPr>
              <w:t>3.2.</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3DAD17CA" w14:textId="77777777" w:rsidR="007C62D1" w:rsidRPr="00505A38" w:rsidRDefault="007C62D1" w:rsidP="007C62D1">
            <w:pPr>
              <w:spacing w:before="78"/>
              <w:ind w:left="72"/>
              <w:rPr>
                <w:sz w:val="24"/>
                <w:szCs w:val="24"/>
              </w:rPr>
            </w:pPr>
            <w:r w:rsidRPr="00505A38">
              <w:rPr>
                <w:b/>
                <w:color w:val="000000"/>
                <w:w w:val="97"/>
                <w:sz w:val="24"/>
                <w:szCs w:val="24"/>
              </w:rPr>
              <w:t xml:space="preserve">Л. Н. Толстой. </w:t>
            </w:r>
            <w:r w:rsidRPr="00505A38">
              <w:rPr>
                <w:color w:val="000000"/>
                <w:w w:val="97"/>
                <w:sz w:val="24"/>
                <w:szCs w:val="24"/>
              </w:rPr>
              <w:t>Рассказ «После бала»</w:t>
            </w:r>
            <w:r w:rsidRPr="00505A38">
              <w:rPr>
                <w:b/>
                <w:color w:val="000000"/>
                <w:w w:val="97"/>
                <w:sz w:val="24"/>
                <w:szCs w:val="24"/>
              </w:rPr>
              <w:t xml:space="preserve"> </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47664DE" w14:textId="77777777" w:rsidR="007C62D1" w:rsidRPr="00F7588A" w:rsidRDefault="007C62D1" w:rsidP="007C62D1">
            <w:pPr>
              <w:ind w:left="72"/>
              <w:jc w:val="center"/>
              <w:rPr>
                <w:sz w:val="24"/>
                <w:szCs w:val="24"/>
              </w:rPr>
            </w:pPr>
            <w:r w:rsidRPr="00F7588A">
              <w:rPr>
                <w:color w:val="000000"/>
                <w:w w:val="97"/>
                <w:sz w:val="24"/>
                <w:szCs w:val="24"/>
              </w:rPr>
              <w:t>3</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D08733D"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839B5CB" w14:textId="77777777" w:rsidR="007C62D1" w:rsidRPr="00F7588A" w:rsidRDefault="007C62D1" w:rsidP="007C62D1">
            <w:pPr>
              <w:jc w:val="center"/>
              <w:rPr>
                <w:sz w:val="24"/>
                <w:szCs w:val="24"/>
              </w:rPr>
            </w:pPr>
            <w:r w:rsidRPr="00F7588A">
              <w:rPr>
                <w:sz w:val="24"/>
                <w:szCs w:val="24"/>
              </w:rPr>
              <w:t>3</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FFDCED"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0F66A414" w14:textId="77777777" w:rsidTr="007C62D1">
        <w:trPr>
          <w:trHeight w:hRule="exact" w:val="698"/>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62B27B70" w14:textId="77777777" w:rsidR="007C62D1" w:rsidRPr="00F7588A" w:rsidRDefault="007C62D1" w:rsidP="007C62D1">
            <w:pPr>
              <w:spacing w:before="76"/>
              <w:jc w:val="center"/>
              <w:rPr>
                <w:sz w:val="24"/>
                <w:szCs w:val="24"/>
              </w:rPr>
            </w:pPr>
            <w:r w:rsidRPr="00F7588A">
              <w:rPr>
                <w:color w:val="000000"/>
                <w:w w:val="97"/>
                <w:sz w:val="24"/>
                <w:szCs w:val="24"/>
              </w:rPr>
              <w:lastRenderedPageBreak/>
              <w:t>3.3.</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74365BDD" w14:textId="77777777" w:rsidR="007C62D1" w:rsidRPr="00505A38" w:rsidRDefault="007C62D1" w:rsidP="007C62D1">
            <w:pPr>
              <w:spacing w:before="76"/>
              <w:ind w:left="72"/>
              <w:rPr>
                <w:sz w:val="24"/>
                <w:szCs w:val="24"/>
              </w:rPr>
            </w:pPr>
            <w:r w:rsidRPr="00505A38">
              <w:rPr>
                <w:b/>
                <w:color w:val="000000"/>
                <w:w w:val="97"/>
                <w:sz w:val="24"/>
                <w:szCs w:val="24"/>
              </w:rPr>
              <w:t xml:space="preserve">Н. А. Некрасов. </w:t>
            </w:r>
            <w:r w:rsidRPr="00505A38">
              <w:rPr>
                <w:color w:val="000000"/>
                <w:w w:val="97"/>
                <w:sz w:val="24"/>
                <w:szCs w:val="24"/>
              </w:rPr>
              <w:t>Стихотворения «Железная дорога», «Размышления у парадного подъезда».</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46F27DE" w14:textId="77777777" w:rsidR="007C62D1" w:rsidRPr="00F7588A" w:rsidRDefault="007C62D1" w:rsidP="007C62D1">
            <w:pPr>
              <w:ind w:left="72"/>
              <w:jc w:val="center"/>
              <w:rPr>
                <w:sz w:val="24"/>
                <w:szCs w:val="24"/>
              </w:rPr>
            </w:pPr>
            <w:r w:rsidRPr="00F7588A">
              <w:rPr>
                <w:color w:val="000000"/>
                <w:w w:val="97"/>
                <w:sz w:val="24"/>
                <w:szCs w:val="24"/>
              </w:rPr>
              <w:t>2</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7594FC9"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58568738" w14:textId="77777777" w:rsidR="007C62D1" w:rsidRPr="00F7588A" w:rsidRDefault="007C62D1" w:rsidP="007C62D1">
            <w:pPr>
              <w:jc w:val="center"/>
              <w:rPr>
                <w:sz w:val="24"/>
                <w:szCs w:val="24"/>
              </w:rPr>
            </w:pPr>
            <w:r w:rsidRPr="00F7588A">
              <w:rPr>
                <w:sz w:val="24"/>
                <w:szCs w:val="24"/>
              </w:rPr>
              <w:t>2</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0A8E47D6"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624CD531" w14:textId="77777777" w:rsidTr="007C62D1">
        <w:trPr>
          <w:trHeight w:hRule="exact" w:val="989"/>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6FB143BE" w14:textId="77777777" w:rsidR="007C62D1" w:rsidRPr="00B43EAF" w:rsidRDefault="007C62D1" w:rsidP="007C62D1">
            <w:pPr>
              <w:spacing w:before="76"/>
              <w:jc w:val="center"/>
              <w:rPr>
                <w:sz w:val="24"/>
                <w:szCs w:val="24"/>
              </w:rPr>
            </w:pPr>
            <w:r w:rsidRPr="00B43EAF">
              <w:rPr>
                <w:color w:val="000000"/>
                <w:w w:val="97"/>
                <w:sz w:val="24"/>
                <w:szCs w:val="24"/>
              </w:rPr>
              <w:t>3.4.</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7E80BDDD" w14:textId="77777777" w:rsidR="007C62D1" w:rsidRPr="00505A38" w:rsidRDefault="007C62D1" w:rsidP="007C62D1">
            <w:pPr>
              <w:ind w:left="113"/>
              <w:rPr>
                <w:b/>
                <w:color w:val="000000"/>
                <w:w w:val="97"/>
                <w:sz w:val="24"/>
                <w:szCs w:val="24"/>
              </w:rPr>
            </w:pPr>
            <w:r w:rsidRPr="00505A38">
              <w:rPr>
                <w:b/>
                <w:color w:val="000000"/>
                <w:w w:val="97"/>
                <w:sz w:val="24"/>
                <w:szCs w:val="24"/>
              </w:rPr>
              <w:t xml:space="preserve">Поэзия второй половины </w:t>
            </w:r>
            <w:r w:rsidRPr="00B43EAF">
              <w:rPr>
                <w:b/>
                <w:color w:val="000000"/>
                <w:w w:val="97"/>
                <w:sz w:val="24"/>
                <w:szCs w:val="24"/>
              </w:rPr>
              <w:t>XIX</w:t>
            </w:r>
            <w:r w:rsidRPr="00505A38">
              <w:rPr>
                <w:b/>
                <w:color w:val="000000"/>
                <w:w w:val="97"/>
                <w:sz w:val="24"/>
                <w:szCs w:val="24"/>
              </w:rPr>
              <w:t xml:space="preserve"> века. </w:t>
            </w:r>
          </w:p>
          <w:p w14:paraId="2C00D294" w14:textId="77777777" w:rsidR="007C62D1" w:rsidRPr="00505A38" w:rsidRDefault="007C62D1" w:rsidP="007C62D1">
            <w:pPr>
              <w:ind w:left="113"/>
              <w:rPr>
                <w:sz w:val="24"/>
                <w:szCs w:val="24"/>
              </w:rPr>
            </w:pPr>
            <w:r w:rsidRPr="00505A38">
              <w:rPr>
                <w:b/>
                <w:color w:val="000000"/>
                <w:w w:val="97"/>
                <w:sz w:val="24"/>
                <w:szCs w:val="24"/>
              </w:rPr>
              <w:t xml:space="preserve">Ф. И. Тютчев. </w:t>
            </w:r>
            <w:r w:rsidRPr="00505A38">
              <w:rPr>
                <w:color w:val="000000"/>
                <w:w w:val="97"/>
                <w:sz w:val="24"/>
                <w:szCs w:val="24"/>
              </w:rPr>
              <w:t>«Есть в осени первоначальной…», «Весенние воды» . А. А. Фет. «Ещё майская ночь», «Это утро, радость эта...»</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9B4505" w14:textId="77777777" w:rsidR="007C62D1" w:rsidRPr="00B43EAF" w:rsidRDefault="007C62D1" w:rsidP="007C62D1">
            <w:pPr>
              <w:ind w:left="72"/>
              <w:jc w:val="center"/>
              <w:rPr>
                <w:sz w:val="24"/>
                <w:szCs w:val="24"/>
              </w:rPr>
            </w:pPr>
            <w:r w:rsidRPr="00B43EAF">
              <w:rPr>
                <w:color w:val="000000"/>
                <w:w w:val="97"/>
                <w:sz w:val="24"/>
                <w:szCs w:val="24"/>
              </w:rPr>
              <w:t>1</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B38EB4" w14:textId="77777777" w:rsidR="007C62D1" w:rsidRPr="00B43EAF"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6C7690F0" w14:textId="77777777" w:rsidR="007C62D1" w:rsidRPr="00B43EAF" w:rsidRDefault="007C62D1" w:rsidP="007C62D1">
            <w:pPr>
              <w:jc w:val="center"/>
              <w:rPr>
                <w:sz w:val="24"/>
                <w:szCs w:val="24"/>
              </w:rPr>
            </w:pPr>
            <w:r w:rsidRPr="00B43EAF">
              <w:rPr>
                <w:sz w:val="24"/>
                <w:szCs w:val="24"/>
              </w:rPr>
              <w:t>1</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1BA349A4"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27ADA52D" w14:textId="77777777" w:rsidTr="007C62D1">
        <w:trPr>
          <w:trHeight w:hRule="exact" w:val="409"/>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389BB6FB" w14:textId="77777777" w:rsidR="007C62D1" w:rsidRPr="00F7588A" w:rsidRDefault="007C62D1" w:rsidP="007C62D1">
            <w:pPr>
              <w:spacing w:before="76"/>
              <w:jc w:val="center"/>
              <w:rPr>
                <w:b/>
                <w:sz w:val="24"/>
                <w:szCs w:val="24"/>
              </w:rPr>
            </w:pPr>
            <w:r w:rsidRPr="00F7588A">
              <w:rPr>
                <w:b/>
                <w:color w:val="000000"/>
                <w:w w:val="97"/>
                <w:sz w:val="24"/>
                <w:szCs w:val="24"/>
              </w:rPr>
              <w:t>3.5.</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48C79087" w14:textId="77777777" w:rsidR="007C62D1" w:rsidRPr="00F7588A" w:rsidRDefault="007C62D1" w:rsidP="007C62D1">
            <w:pPr>
              <w:spacing w:before="76"/>
              <w:ind w:left="72"/>
              <w:rPr>
                <w:b/>
                <w:sz w:val="24"/>
                <w:szCs w:val="24"/>
              </w:rPr>
            </w:pPr>
            <w:r w:rsidRPr="00F7588A">
              <w:rPr>
                <w:b/>
                <w:color w:val="000000"/>
                <w:w w:val="97"/>
                <w:sz w:val="24"/>
                <w:szCs w:val="24"/>
              </w:rPr>
              <w:t>Развитие речи</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00609D" w14:textId="77777777" w:rsidR="007C62D1" w:rsidRPr="00F7588A" w:rsidRDefault="007C62D1" w:rsidP="007C62D1">
            <w:pPr>
              <w:ind w:left="72"/>
              <w:jc w:val="center"/>
              <w:rPr>
                <w:b/>
                <w:sz w:val="24"/>
                <w:szCs w:val="24"/>
              </w:rPr>
            </w:pPr>
            <w:r w:rsidRPr="00F7588A">
              <w:rPr>
                <w:b/>
                <w:color w:val="000000"/>
                <w:w w:val="97"/>
                <w:sz w:val="24"/>
                <w:szCs w:val="24"/>
              </w:rPr>
              <w:t>1</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8872B25" w14:textId="77777777" w:rsidR="007C62D1" w:rsidRPr="00F7588A" w:rsidRDefault="007C62D1" w:rsidP="007C62D1">
            <w:pPr>
              <w:jc w:val="center"/>
              <w:rPr>
                <w:b/>
                <w:sz w:val="24"/>
                <w:szCs w:val="24"/>
              </w:rPr>
            </w:pPr>
            <w:r w:rsidRPr="00F7588A">
              <w:rPr>
                <w:b/>
                <w:sz w:val="24"/>
                <w:szCs w:val="24"/>
              </w:rPr>
              <w:t>1</w:t>
            </w: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48F088E" w14:textId="77777777" w:rsidR="007C62D1" w:rsidRPr="00F7588A" w:rsidRDefault="007C62D1" w:rsidP="007C62D1">
            <w:pPr>
              <w:jc w:val="center"/>
              <w:rPr>
                <w:b/>
                <w:sz w:val="24"/>
                <w:szCs w:val="24"/>
              </w:rPr>
            </w:pP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7E47E874" w14:textId="77777777" w:rsidR="007C62D1" w:rsidRPr="00B14C9B" w:rsidRDefault="007C62D1" w:rsidP="007C62D1">
            <w:pPr>
              <w:jc w:val="center"/>
              <w:rPr>
                <w:sz w:val="24"/>
                <w:szCs w:val="24"/>
              </w:rPr>
            </w:pPr>
            <w:r w:rsidRPr="00B14C9B">
              <w:rPr>
                <w:sz w:val="24"/>
                <w:szCs w:val="24"/>
              </w:rPr>
              <w:t>https://marketplace.obr.nd.ru/</w:t>
            </w:r>
          </w:p>
        </w:tc>
      </w:tr>
      <w:tr w:rsidR="007C62D1" w:rsidRPr="005C73B0" w14:paraId="31B0333E" w14:textId="77777777" w:rsidTr="007C62D1">
        <w:trPr>
          <w:trHeight w:hRule="exact" w:val="698"/>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4BA66CB7" w14:textId="77777777" w:rsidR="007C62D1" w:rsidRPr="00F7588A" w:rsidRDefault="007C62D1" w:rsidP="007C62D1">
            <w:pPr>
              <w:spacing w:before="78"/>
              <w:jc w:val="center"/>
              <w:rPr>
                <w:sz w:val="24"/>
                <w:szCs w:val="24"/>
              </w:rPr>
            </w:pPr>
            <w:r w:rsidRPr="00F7588A">
              <w:rPr>
                <w:color w:val="000000"/>
                <w:w w:val="97"/>
                <w:sz w:val="24"/>
                <w:szCs w:val="24"/>
              </w:rPr>
              <w:t>3.6.</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4AA57941" w14:textId="77777777" w:rsidR="007C62D1" w:rsidRPr="00505A38" w:rsidRDefault="007C62D1" w:rsidP="007C62D1">
            <w:pPr>
              <w:spacing w:before="78"/>
              <w:ind w:left="72"/>
              <w:rPr>
                <w:sz w:val="24"/>
                <w:szCs w:val="24"/>
              </w:rPr>
            </w:pPr>
            <w:r w:rsidRPr="00505A38">
              <w:rPr>
                <w:b/>
                <w:color w:val="000000"/>
                <w:w w:val="97"/>
                <w:sz w:val="24"/>
                <w:szCs w:val="24"/>
              </w:rPr>
              <w:t xml:space="preserve">М. Е. Салтыков-Щедрин. </w:t>
            </w:r>
            <w:r w:rsidRPr="00505A38">
              <w:rPr>
                <w:color w:val="000000"/>
                <w:w w:val="97"/>
                <w:sz w:val="24"/>
                <w:szCs w:val="24"/>
              </w:rPr>
              <w:t>Сказки «Повесть о том, как один мужик двух генералов прокормил», «Дикий помещик», «Премудрый пискарь».</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929851C" w14:textId="77777777" w:rsidR="007C62D1" w:rsidRPr="00F7588A" w:rsidRDefault="007C62D1" w:rsidP="007C62D1">
            <w:pPr>
              <w:ind w:left="72"/>
              <w:jc w:val="center"/>
              <w:rPr>
                <w:sz w:val="24"/>
                <w:szCs w:val="24"/>
              </w:rPr>
            </w:pPr>
            <w:r w:rsidRPr="00F7588A">
              <w:rPr>
                <w:color w:val="000000"/>
                <w:w w:val="97"/>
                <w:sz w:val="24"/>
                <w:szCs w:val="24"/>
              </w:rPr>
              <w:t>2</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8E45C7C"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Pr>
          <w:p w14:paraId="4BBCEEAB" w14:textId="77777777" w:rsidR="007C62D1" w:rsidRPr="00F7588A" w:rsidRDefault="007C62D1" w:rsidP="007C62D1">
            <w:pPr>
              <w:jc w:val="center"/>
              <w:rPr>
                <w:sz w:val="24"/>
                <w:szCs w:val="24"/>
              </w:rPr>
            </w:pPr>
            <w:r w:rsidRPr="00F7588A">
              <w:rPr>
                <w:sz w:val="24"/>
                <w:szCs w:val="24"/>
              </w:rPr>
              <w:t>2</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A1CE5FF"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62F7DB06" w14:textId="77777777" w:rsidTr="007C62D1">
        <w:trPr>
          <w:trHeight w:hRule="exact" w:val="722"/>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4FAA8F90" w14:textId="77777777" w:rsidR="007C62D1" w:rsidRPr="00B43EAF" w:rsidRDefault="007C62D1" w:rsidP="007C62D1">
            <w:pPr>
              <w:spacing w:before="78"/>
              <w:jc w:val="center"/>
              <w:rPr>
                <w:sz w:val="24"/>
                <w:szCs w:val="24"/>
              </w:rPr>
            </w:pPr>
            <w:r w:rsidRPr="00B43EAF">
              <w:rPr>
                <w:color w:val="000000"/>
                <w:w w:val="97"/>
                <w:sz w:val="24"/>
                <w:szCs w:val="24"/>
              </w:rPr>
              <w:t>3.7.</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5D52706F" w14:textId="77777777" w:rsidR="007C62D1" w:rsidRPr="00B43EAF" w:rsidRDefault="007C62D1" w:rsidP="007C62D1">
            <w:pPr>
              <w:ind w:left="72"/>
              <w:rPr>
                <w:sz w:val="24"/>
                <w:szCs w:val="24"/>
              </w:rPr>
            </w:pPr>
            <w:r w:rsidRPr="00505A38">
              <w:rPr>
                <w:b/>
                <w:color w:val="000000"/>
                <w:w w:val="97"/>
                <w:sz w:val="24"/>
                <w:szCs w:val="24"/>
              </w:rPr>
              <w:t xml:space="preserve">Произведения отечественных и зарубежных писателей на историческую тему А. К. Толстой. </w:t>
            </w:r>
            <w:r w:rsidRPr="00B43EAF">
              <w:rPr>
                <w:color w:val="000000"/>
                <w:w w:val="97"/>
                <w:sz w:val="24"/>
                <w:szCs w:val="24"/>
              </w:rPr>
              <w:t>Баллады "Василий Шибанов", " Князь Михайло Репнин"</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EB04C75" w14:textId="77777777" w:rsidR="007C62D1" w:rsidRPr="00B43EAF" w:rsidRDefault="007C62D1" w:rsidP="007C62D1">
            <w:pPr>
              <w:ind w:left="72"/>
              <w:jc w:val="center"/>
              <w:rPr>
                <w:sz w:val="24"/>
                <w:szCs w:val="24"/>
              </w:rPr>
            </w:pPr>
            <w:r w:rsidRPr="00B43EAF">
              <w:rPr>
                <w:color w:val="000000"/>
                <w:w w:val="97"/>
                <w:sz w:val="24"/>
                <w:szCs w:val="24"/>
              </w:rPr>
              <w:t>2</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0C720132" w14:textId="77777777" w:rsidR="007C62D1" w:rsidRPr="00B43EAF"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Pr>
          <w:p w14:paraId="0CA482BB" w14:textId="77777777" w:rsidR="007C62D1" w:rsidRPr="00B43EAF" w:rsidRDefault="007C62D1" w:rsidP="007C62D1">
            <w:pPr>
              <w:jc w:val="center"/>
              <w:rPr>
                <w:sz w:val="24"/>
                <w:szCs w:val="24"/>
              </w:rPr>
            </w:pPr>
            <w:r w:rsidRPr="00B43EAF">
              <w:rPr>
                <w:sz w:val="24"/>
                <w:szCs w:val="24"/>
              </w:rPr>
              <w:t>2</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1E37EFD1"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751ADDB3" w14:textId="77777777" w:rsidTr="007C62D1">
        <w:trPr>
          <w:trHeight w:hRule="exact" w:val="344"/>
        </w:trPr>
        <w:tc>
          <w:tcPr>
            <w:tcW w:w="606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99A5490" w14:textId="77777777" w:rsidR="007C62D1" w:rsidRPr="00F7588A" w:rsidRDefault="007C62D1" w:rsidP="007C62D1">
            <w:pPr>
              <w:ind w:left="72"/>
              <w:rPr>
                <w:b/>
                <w:sz w:val="24"/>
                <w:szCs w:val="24"/>
              </w:rPr>
            </w:pPr>
            <w:r w:rsidRPr="00F7588A">
              <w:rPr>
                <w:b/>
                <w:color w:val="000000"/>
                <w:w w:val="97"/>
                <w:sz w:val="24"/>
                <w:szCs w:val="24"/>
              </w:rPr>
              <w:t>Итого по разделу</w:t>
            </w:r>
          </w:p>
        </w:tc>
        <w:tc>
          <w:tcPr>
            <w:tcW w:w="674"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0AAFAEC" w14:textId="77777777" w:rsidR="007C62D1" w:rsidRPr="00F7588A" w:rsidRDefault="007C62D1" w:rsidP="007C62D1">
            <w:pPr>
              <w:ind w:left="72"/>
              <w:jc w:val="center"/>
              <w:rPr>
                <w:b/>
                <w:sz w:val="24"/>
                <w:szCs w:val="24"/>
              </w:rPr>
            </w:pPr>
            <w:r w:rsidRPr="00F7588A">
              <w:rPr>
                <w:b/>
                <w:color w:val="000000"/>
                <w:w w:val="97"/>
                <w:sz w:val="24"/>
                <w:szCs w:val="24"/>
              </w:rPr>
              <w:t>14</w:t>
            </w:r>
          </w:p>
        </w:tc>
        <w:tc>
          <w:tcPr>
            <w:tcW w:w="3803" w:type="dxa"/>
            <w:gridSpan w:val="5"/>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A68E4B6" w14:textId="77777777" w:rsidR="007C62D1" w:rsidRPr="00B14C9B" w:rsidRDefault="007C62D1" w:rsidP="007C62D1">
            <w:pPr>
              <w:jc w:val="center"/>
              <w:rPr>
                <w:b/>
                <w:sz w:val="24"/>
                <w:szCs w:val="24"/>
              </w:rPr>
            </w:pPr>
          </w:p>
        </w:tc>
      </w:tr>
      <w:tr w:rsidR="007C62D1" w:rsidRPr="005C73B0" w14:paraId="0B341FCA" w14:textId="77777777" w:rsidTr="007C62D1">
        <w:trPr>
          <w:trHeight w:hRule="exact" w:val="346"/>
        </w:trPr>
        <w:tc>
          <w:tcPr>
            <w:tcW w:w="10546" w:type="dxa"/>
            <w:gridSpan w:val="8"/>
            <w:tcBorders>
              <w:top w:val="single" w:sz="4" w:space="0" w:color="000000"/>
              <w:left w:val="single" w:sz="4" w:space="0" w:color="000000"/>
              <w:bottom w:val="single" w:sz="5" w:space="0" w:color="000000"/>
              <w:right w:val="single" w:sz="4" w:space="0" w:color="000000"/>
            </w:tcBorders>
            <w:shd w:val="clear" w:color="auto" w:fill="B2A1C7" w:themeFill="accent4" w:themeFillTint="99"/>
            <w:tcMar>
              <w:left w:w="0" w:type="dxa"/>
              <w:right w:w="0" w:type="dxa"/>
            </w:tcMar>
          </w:tcPr>
          <w:p w14:paraId="22B81616" w14:textId="77777777" w:rsidR="007C62D1" w:rsidRPr="00505A38" w:rsidRDefault="007C62D1" w:rsidP="007C62D1">
            <w:pPr>
              <w:ind w:left="72"/>
              <w:jc w:val="center"/>
              <w:rPr>
                <w:sz w:val="24"/>
                <w:szCs w:val="24"/>
              </w:rPr>
            </w:pPr>
            <w:r w:rsidRPr="00505A38">
              <w:rPr>
                <w:color w:val="000000"/>
                <w:w w:val="97"/>
                <w:sz w:val="24"/>
                <w:szCs w:val="24"/>
              </w:rPr>
              <w:t>Раздел 4.</w:t>
            </w:r>
            <w:r w:rsidRPr="00505A38">
              <w:rPr>
                <w:b/>
                <w:color w:val="000000"/>
                <w:w w:val="97"/>
                <w:sz w:val="24"/>
                <w:szCs w:val="24"/>
              </w:rPr>
              <w:t xml:space="preserve"> Литература конца </w:t>
            </w:r>
            <w:r w:rsidRPr="00B14C9B">
              <w:rPr>
                <w:b/>
                <w:color w:val="000000"/>
                <w:w w:val="97"/>
                <w:sz w:val="24"/>
                <w:szCs w:val="24"/>
              </w:rPr>
              <w:t>XIX</w:t>
            </w:r>
            <w:r w:rsidRPr="00505A38">
              <w:rPr>
                <w:b/>
                <w:color w:val="000000"/>
                <w:w w:val="97"/>
                <w:sz w:val="24"/>
                <w:szCs w:val="24"/>
              </w:rPr>
              <w:t xml:space="preserve"> — начала </w:t>
            </w:r>
            <w:r w:rsidRPr="00B14C9B">
              <w:rPr>
                <w:b/>
                <w:color w:val="000000"/>
                <w:w w:val="97"/>
                <w:sz w:val="24"/>
                <w:szCs w:val="24"/>
              </w:rPr>
              <w:t>XX</w:t>
            </w:r>
            <w:r w:rsidRPr="00505A38">
              <w:rPr>
                <w:b/>
                <w:color w:val="000000"/>
                <w:w w:val="97"/>
                <w:sz w:val="24"/>
                <w:szCs w:val="24"/>
              </w:rPr>
              <w:t xml:space="preserve"> века</w:t>
            </w:r>
          </w:p>
        </w:tc>
      </w:tr>
      <w:tr w:rsidR="007C62D1" w:rsidRPr="005C73B0" w14:paraId="0E775F09" w14:textId="77777777" w:rsidTr="007C62D1">
        <w:trPr>
          <w:trHeight w:hRule="exact" w:val="437"/>
        </w:trPr>
        <w:tc>
          <w:tcPr>
            <w:tcW w:w="269" w:type="dxa"/>
            <w:tcBorders>
              <w:top w:val="single" w:sz="5" w:space="0" w:color="000000"/>
              <w:left w:val="single" w:sz="4" w:space="0" w:color="000000"/>
              <w:bottom w:val="single" w:sz="4" w:space="0" w:color="000000"/>
              <w:right w:val="single" w:sz="4" w:space="0" w:color="000000"/>
            </w:tcBorders>
            <w:tcMar>
              <w:left w:w="0" w:type="dxa"/>
              <w:right w:w="0" w:type="dxa"/>
            </w:tcMar>
          </w:tcPr>
          <w:p w14:paraId="69B43B08" w14:textId="77777777" w:rsidR="007C62D1" w:rsidRPr="00F7588A" w:rsidRDefault="007C62D1" w:rsidP="007C62D1">
            <w:pPr>
              <w:spacing w:before="74"/>
              <w:jc w:val="center"/>
              <w:rPr>
                <w:sz w:val="24"/>
                <w:szCs w:val="24"/>
              </w:rPr>
            </w:pPr>
            <w:r w:rsidRPr="00F7588A">
              <w:rPr>
                <w:color w:val="000000"/>
                <w:w w:val="97"/>
                <w:sz w:val="24"/>
                <w:szCs w:val="24"/>
              </w:rPr>
              <w:t>4.1.</w:t>
            </w:r>
          </w:p>
        </w:tc>
        <w:tc>
          <w:tcPr>
            <w:tcW w:w="5799" w:type="dxa"/>
            <w:tcBorders>
              <w:top w:val="single" w:sz="5" w:space="0" w:color="000000"/>
              <w:left w:val="single" w:sz="4" w:space="0" w:color="000000"/>
              <w:bottom w:val="single" w:sz="4" w:space="0" w:color="000000"/>
              <w:right w:val="single" w:sz="4" w:space="0" w:color="000000"/>
            </w:tcBorders>
            <w:tcMar>
              <w:left w:w="0" w:type="dxa"/>
              <w:right w:w="0" w:type="dxa"/>
            </w:tcMar>
          </w:tcPr>
          <w:p w14:paraId="42499A04" w14:textId="77777777" w:rsidR="007C62D1" w:rsidRPr="00505A38" w:rsidRDefault="007C62D1" w:rsidP="007C62D1">
            <w:pPr>
              <w:spacing w:before="74"/>
              <w:ind w:left="72"/>
              <w:rPr>
                <w:sz w:val="24"/>
                <w:szCs w:val="24"/>
              </w:rPr>
            </w:pPr>
            <w:r w:rsidRPr="00505A38">
              <w:rPr>
                <w:b/>
                <w:color w:val="000000"/>
                <w:w w:val="97"/>
                <w:sz w:val="24"/>
                <w:szCs w:val="24"/>
              </w:rPr>
              <w:t xml:space="preserve">А. П. Чехов. </w:t>
            </w:r>
            <w:r w:rsidRPr="00505A38">
              <w:rPr>
                <w:color w:val="000000"/>
                <w:w w:val="97"/>
                <w:sz w:val="24"/>
                <w:szCs w:val="24"/>
              </w:rPr>
              <w:t>Рассказ «Тоска».</w:t>
            </w:r>
            <w:r w:rsidRPr="00505A38">
              <w:rPr>
                <w:b/>
                <w:color w:val="000000"/>
                <w:w w:val="97"/>
                <w:sz w:val="24"/>
                <w:szCs w:val="24"/>
              </w:rPr>
              <w:t xml:space="preserve"> </w:t>
            </w:r>
          </w:p>
        </w:tc>
        <w:tc>
          <w:tcPr>
            <w:tcW w:w="674" w:type="dxa"/>
            <w:tcBorders>
              <w:top w:val="single" w:sz="5" w:space="0" w:color="000000"/>
              <w:left w:val="single" w:sz="4" w:space="0" w:color="000000"/>
              <w:bottom w:val="single" w:sz="4" w:space="0" w:color="000000"/>
              <w:right w:val="single" w:sz="4" w:space="0" w:color="000000"/>
            </w:tcBorders>
            <w:tcMar>
              <w:left w:w="0" w:type="dxa"/>
              <w:right w:w="0" w:type="dxa"/>
            </w:tcMar>
          </w:tcPr>
          <w:p w14:paraId="1CA66BD0" w14:textId="77777777" w:rsidR="007C62D1" w:rsidRPr="00F7588A" w:rsidRDefault="007C62D1" w:rsidP="007C62D1">
            <w:pPr>
              <w:ind w:left="72"/>
              <w:jc w:val="center"/>
              <w:rPr>
                <w:sz w:val="24"/>
                <w:szCs w:val="24"/>
              </w:rPr>
            </w:pPr>
            <w:r w:rsidRPr="00F7588A">
              <w:rPr>
                <w:color w:val="000000"/>
                <w:w w:val="97"/>
                <w:sz w:val="24"/>
                <w:szCs w:val="24"/>
              </w:rPr>
              <w:t>1</w:t>
            </w:r>
          </w:p>
        </w:tc>
        <w:tc>
          <w:tcPr>
            <w:tcW w:w="674" w:type="dxa"/>
            <w:tcBorders>
              <w:top w:val="single" w:sz="5" w:space="0" w:color="000000"/>
              <w:left w:val="single" w:sz="4" w:space="0" w:color="000000"/>
              <w:bottom w:val="single" w:sz="4" w:space="0" w:color="000000"/>
              <w:right w:val="single" w:sz="4" w:space="0" w:color="000000"/>
            </w:tcBorders>
            <w:tcMar>
              <w:left w:w="0" w:type="dxa"/>
              <w:right w:w="0" w:type="dxa"/>
            </w:tcMar>
          </w:tcPr>
          <w:p w14:paraId="3782D4AB" w14:textId="77777777" w:rsidR="007C62D1" w:rsidRPr="00F7588A" w:rsidRDefault="007C62D1" w:rsidP="007C62D1">
            <w:pPr>
              <w:jc w:val="center"/>
              <w:rPr>
                <w:sz w:val="24"/>
                <w:szCs w:val="24"/>
              </w:rPr>
            </w:pPr>
          </w:p>
        </w:tc>
        <w:tc>
          <w:tcPr>
            <w:tcW w:w="771" w:type="dxa"/>
            <w:gridSpan w:val="3"/>
            <w:tcBorders>
              <w:top w:val="single" w:sz="5" w:space="0" w:color="000000"/>
              <w:left w:val="single" w:sz="4" w:space="0" w:color="000000"/>
              <w:bottom w:val="single" w:sz="4" w:space="0" w:color="000000"/>
              <w:right w:val="single" w:sz="4" w:space="0" w:color="000000"/>
            </w:tcBorders>
          </w:tcPr>
          <w:p w14:paraId="31257040" w14:textId="77777777" w:rsidR="007C62D1" w:rsidRPr="00F7588A" w:rsidRDefault="007C62D1" w:rsidP="007C62D1">
            <w:pPr>
              <w:jc w:val="center"/>
              <w:rPr>
                <w:sz w:val="24"/>
                <w:szCs w:val="24"/>
              </w:rPr>
            </w:pPr>
            <w:r w:rsidRPr="00F7588A">
              <w:rPr>
                <w:sz w:val="24"/>
                <w:szCs w:val="24"/>
              </w:rPr>
              <w:t>1</w:t>
            </w:r>
          </w:p>
        </w:tc>
        <w:tc>
          <w:tcPr>
            <w:tcW w:w="2356" w:type="dxa"/>
            <w:tcBorders>
              <w:top w:val="single" w:sz="5" w:space="0" w:color="000000"/>
              <w:left w:val="single" w:sz="4" w:space="0" w:color="000000"/>
              <w:bottom w:val="single" w:sz="4" w:space="0" w:color="000000"/>
              <w:right w:val="single" w:sz="4" w:space="0" w:color="000000"/>
            </w:tcBorders>
            <w:tcMar>
              <w:left w:w="0" w:type="dxa"/>
              <w:right w:w="0" w:type="dxa"/>
            </w:tcMar>
          </w:tcPr>
          <w:p w14:paraId="04500FB6"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762C9AA9" w14:textId="77777777" w:rsidTr="007C62D1">
        <w:trPr>
          <w:trHeight w:hRule="exact" w:val="414"/>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14858C4D" w14:textId="77777777" w:rsidR="007C62D1" w:rsidRPr="00F7588A" w:rsidRDefault="007C62D1" w:rsidP="007C62D1">
            <w:pPr>
              <w:spacing w:before="76"/>
              <w:jc w:val="center"/>
              <w:rPr>
                <w:sz w:val="24"/>
                <w:szCs w:val="24"/>
              </w:rPr>
            </w:pPr>
            <w:r w:rsidRPr="00F7588A">
              <w:rPr>
                <w:color w:val="000000"/>
                <w:w w:val="97"/>
                <w:sz w:val="24"/>
                <w:szCs w:val="24"/>
              </w:rPr>
              <w:t>4.2.</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62642A01" w14:textId="77777777" w:rsidR="007C62D1" w:rsidRPr="00505A38" w:rsidRDefault="007C62D1" w:rsidP="007C62D1">
            <w:pPr>
              <w:ind w:left="72"/>
              <w:rPr>
                <w:sz w:val="24"/>
                <w:szCs w:val="24"/>
              </w:rPr>
            </w:pPr>
            <w:r w:rsidRPr="00505A38">
              <w:rPr>
                <w:b/>
                <w:color w:val="000000"/>
                <w:w w:val="97"/>
                <w:sz w:val="24"/>
                <w:szCs w:val="24"/>
              </w:rPr>
              <w:t xml:space="preserve">М. Горький. </w:t>
            </w:r>
            <w:r w:rsidRPr="00505A38">
              <w:rPr>
                <w:color w:val="000000"/>
                <w:w w:val="97"/>
                <w:sz w:val="24"/>
                <w:szCs w:val="24"/>
              </w:rPr>
              <w:t>Ранние рассказы. «Старуха Изергиль» (легенда о Данко)</w:t>
            </w:r>
            <w:r w:rsidRPr="00F7588A">
              <w:rPr>
                <w:color w:val="000000"/>
                <w:w w:val="97"/>
                <w:sz w:val="24"/>
                <w:szCs w:val="24"/>
              </w:rPr>
              <w:t>.</w:t>
            </w:r>
            <w:r w:rsidRPr="00505A38">
              <w:rPr>
                <w:b/>
                <w:color w:val="000000"/>
                <w:w w:val="97"/>
                <w:sz w:val="24"/>
                <w:szCs w:val="24"/>
              </w:rPr>
              <w:t xml:space="preserve"> </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AC65DE" w14:textId="77777777" w:rsidR="007C62D1" w:rsidRPr="00F7588A" w:rsidRDefault="007C62D1" w:rsidP="007C62D1">
            <w:pPr>
              <w:ind w:left="72"/>
              <w:jc w:val="center"/>
              <w:rPr>
                <w:sz w:val="24"/>
                <w:szCs w:val="24"/>
              </w:rPr>
            </w:pPr>
            <w:r w:rsidRPr="00F7588A">
              <w:rPr>
                <w:color w:val="000000"/>
                <w:w w:val="97"/>
                <w:sz w:val="24"/>
                <w:szCs w:val="24"/>
              </w:rPr>
              <w:t>2</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BCCD900" w14:textId="77777777" w:rsidR="007C62D1" w:rsidRPr="00F7588A"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Pr>
          <w:p w14:paraId="2CADCFA9" w14:textId="77777777" w:rsidR="007C62D1" w:rsidRPr="00F7588A" w:rsidRDefault="007C62D1" w:rsidP="007C62D1">
            <w:pPr>
              <w:jc w:val="center"/>
              <w:rPr>
                <w:sz w:val="24"/>
                <w:szCs w:val="24"/>
              </w:rPr>
            </w:pPr>
            <w:r w:rsidRPr="00F7588A">
              <w:rPr>
                <w:sz w:val="24"/>
                <w:szCs w:val="24"/>
              </w:rPr>
              <w:t>2</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3044736"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5D0C5C97" w14:textId="77777777" w:rsidTr="007C62D1">
        <w:trPr>
          <w:trHeight w:hRule="exact" w:val="982"/>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28364081" w14:textId="77777777" w:rsidR="007C62D1" w:rsidRPr="00B43EAF" w:rsidRDefault="007C62D1" w:rsidP="007C62D1">
            <w:pPr>
              <w:spacing w:before="76"/>
              <w:jc w:val="center"/>
              <w:rPr>
                <w:sz w:val="24"/>
                <w:szCs w:val="24"/>
              </w:rPr>
            </w:pPr>
            <w:r w:rsidRPr="00B43EAF">
              <w:rPr>
                <w:color w:val="000000"/>
                <w:w w:val="97"/>
                <w:sz w:val="24"/>
                <w:szCs w:val="24"/>
              </w:rPr>
              <w:lastRenderedPageBreak/>
              <w:t>4.3.</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4455591F" w14:textId="77777777" w:rsidR="007C62D1" w:rsidRPr="00B43EAF" w:rsidRDefault="007C62D1" w:rsidP="007C62D1">
            <w:pPr>
              <w:ind w:left="72"/>
              <w:rPr>
                <w:sz w:val="24"/>
                <w:szCs w:val="24"/>
              </w:rPr>
            </w:pPr>
            <w:r w:rsidRPr="00505A38">
              <w:rPr>
                <w:b/>
                <w:color w:val="000000"/>
                <w:w w:val="97"/>
                <w:sz w:val="24"/>
                <w:szCs w:val="24"/>
              </w:rPr>
              <w:t>Сатирические произведения отечественной и зарубежной литературы (не менее двух</w:t>
            </w:r>
            <w:r w:rsidRPr="00505A38">
              <w:rPr>
                <w:color w:val="000000"/>
                <w:w w:val="97"/>
                <w:sz w:val="24"/>
                <w:szCs w:val="24"/>
              </w:rPr>
              <w:t xml:space="preserve">). </w:t>
            </w:r>
            <w:r w:rsidRPr="00505A38">
              <w:rPr>
                <w:b/>
                <w:color w:val="000000"/>
                <w:w w:val="97"/>
                <w:sz w:val="24"/>
                <w:szCs w:val="24"/>
              </w:rPr>
              <w:t xml:space="preserve">О. Генри. </w:t>
            </w:r>
            <w:r w:rsidRPr="00505A38">
              <w:rPr>
                <w:color w:val="000000"/>
                <w:w w:val="97"/>
                <w:sz w:val="24"/>
                <w:szCs w:val="24"/>
              </w:rPr>
              <w:t>Рассказы «Дороги, которые мы выбираем», «Вождь краснокожих», «Родственные души»</w:t>
            </w:r>
            <w:r w:rsidRPr="00B43EAF">
              <w:rPr>
                <w:color w:val="000000"/>
                <w:w w:val="97"/>
                <w:sz w:val="24"/>
                <w:szCs w:val="24"/>
              </w:rPr>
              <w:t>.</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948E650" w14:textId="77777777" w:rsidR="007C62D1" w:rsidRPr="00B43EAF" w:rsidRDefault="007C62D1" w:rsidP="007C62D1">
            <w:pPr>
              <w:ind w:left="72"/>
              <w:jc w:val="center"/>
              <w:rPr>
                <w:sz w:val="24"/>
                <w:szCs w:val="24"/>
              </w:rPr>
            </w:pPr>
            <w:r w:rsidRPr="00B43EAF">
              <w:rPr>
                <w:color w:val="000000"/>
                <w:w w:val="97"/>
                <w:sz w:val="24"/>
                <w:szCs w:val="24"/>
              </w:rPr>
              <w:t>2</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CB83BB2" w14:textId="77777777" w:rsidR="007C62D1" w:rsidRPr="00B43EAF" w:rsidRDefault="007C62D1" w:rsidP="007C62D1">
            <w:pPr>
              <w:jc w:val="center"/>
              <w:rPr>
                <w:sz w:val="24"/>
                <w:szCs w:val="24"/>
              </w:rPr>
            </w:pPr>
          </w:p>
        </w:tc>
        <w:tc>
          <w:tcPr>
            <w:tcW w:w="771" w:type="dxa"/>
            <w:gridSpan w:val="3"/>
            <w:tcBorders>
              <w:top w:val="single" w:sz="4" w:space="0" w:color="000000"/>
              <w:left w:val="single" w:sz="4" w:space="0" w:color="000000"/>
              <w:bottom w:val="single" w:sz="4" w:space="0" w:color="000000"/>
              <w:right w:val="single" w:sz="4" w:space="0" w:color="000000"/>
            </w:tcBorders>
          </w:tcPr>
          <w:p w14:paraId="62D6CAB8" w14:textId="77777777" w:rsidR="007C62D1" w:rsidRPr="00B43EAF" w:rsidRDefault="007C62D1" w:rsidP="007C62D1">
            <w:pPr>
              <w:jc w:val="center"/>
              <w:rPr>
                <w:sz w:val="24"/>
                <w:szCs w:val="24"/>
              </w:rPr>
            </w:pPr>
            <w:r w:rsidRPr="00B43EAF">
              <w:rPr>
                <w:sz w:val="24"/>
                <w:szCs w:val="24"/>
              </w:rPr>
              <w:t>2</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652BD161"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4B0639A6" w14:textId="77777777" w:rsidTr="007C62D1">
        <w:trPr>
          <w:trHeight w:hRule="exact" w:val="344"/>
        </w:trPr>
        <w:tc>
          <w:tcPr>
            <w:tcW w:w="606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E48EB57" w14:textId="77777777" w:rsidR="007C62D1" w:rsidRPr="00F7588A" w:rsidRDefault="007C62D1" w:rsidP="007C62D1">
            <w:pPr>
              <w:ind w:left="72"/>
              <w:rPr>
                <w:b/>
                <w:sz w:val="24"/>
                <w:szCs w:val="24"/>
              </w:rPr>
            </w:pPr>
            <w:r w:rsidRPr="00F7588A">
              <w:rPr>
                <w:b/>
                <w:color w:val="000000"/>
                <w:w w:val="97"/>
                <w:sz w:val="24"/>
                <w:szCs w:val="24"/>
              </w:rPr>
              <w:t>Итого по разделу</w:t>
            </w:r>
          </w:p>
        </w:tc>
        <w:tc>
          <w:tcPr>
            <w:tcW w:w="674"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E794452" w14:textId="77777777" w:rsidR="007C62D1" w:rsidRPr="00F7588A" w:rsidRDefault="007C62D1" w:rsidP="007C62D1">
            <w:pPr>
              <w:ind w:left="72"/>
              <w:jc w:val="center"/>
              <w:rPr>
                <w:b/>
                <w:sz w:val="24"/>
                <w:szCs w:val="24"/>
              </w:rPr>
            </w:pPr>
            <w:r w:rsidRPr="00F7588A">
              <w:rPr>
                <w:b/>
                <w:color w:val="000000"/>
                <w:w w:val="97"/>
                <w:sz w:val="24"/>
                <w:szCs w:val="24"/>
              </w:rPr>
              <w:t>5</w:t>
            </w:r>
          </w:p>
        </w:tc>
        <w:tc>
          <w:tcPr>
            <w:tcW w:w="3803" w:type="dxa"/>
            <w:gridSpan w:val="5"/>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D3EBDDA" w14:textId="77777777" w:rsidR="007C62D1" w:rsidRPr="00B14C9B" w:rsidRDefault="007C62D1" w:rsidP="007C62D1">
            <w:pPr>
              <w:jc w:val="center"/>
              <w:rPr>
                <w:b/>
                <w:sz w:val="24"/>
                <w:szCs w:val="24"/>
              </w:rPr>
            </w:pPr>
          </w:p>
        </w:tc>
      </w:tr>
      <w:tr w:rsidR="007C62D1" w:rsidRPr="005C73B0" w14:paraId="180473FF" w14:textId="77777777" w:rsidTr="007C62D1">
        <w:trPr>
          <w:trHeight w:hRule="exact" w:val="344"/>
        </w:trPr>
        <w:tc>
          <w:tcPr>
            <w:tcW w:w="10546" w:type="dxa"/>
            <w:gridSpan w:val="8"/>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48DE6CE5" w14:textId="77777777" w:rsidR="007C62D1" w:rsidRPr="00505A38" w:rsidRDefault="007C62D1" w:rsidP="007C62D1">
            <w:pPr>
              <w:ind w:left="72"/>
              <w:jc w:val="center"/>
              <w:rPr>
                <w:sz w:val="24"/>
                <w:szCs w:val="24"/>
              </w:rPr>
            </w:pPr>
            <w:r w:rsidRPr="00505A38">
              <w:rPr>
                <w:color w:val="000000"/>
                <w:w w:val="97"/>
                <w:sz w:val="24"/>
                <w:szCs w:val="24"/>
              </w:rPr>
              <w:t xml:space="preserve">Раздел 5. </w:t>
            </w:r>
            <w:r w:rsidRPr="00505A38">
              <w:rPr>
                <w:b/>
                <w:color w:val="000000"/>
                <w:w w:val="97"/>
                <w:sz w:val="24"/>
                <w:szCs w:val="24"/>
              </w:rPr>
              <w:t xml:space="preserve">Литература первой половины </w:t>
            </w:r>
            <w:r w:rsidRPr="00B14C9B">
              <w:rPr>
                <w:b/>
                <w:color w:val="000000"/>
                <w:w w:val="97"/>
                <w:sz w:val="24"/>
                <w:szCs w:val="24"/>
              </w:rPr>
              <w:t>XX</w:t>
            </w:r>
            <w:r w:rsidRPr="00505A38">
              <w:rPr>
                <w:b/>
                <w:color w:val="000000"/>
                <w:w w:val="97"/>
                <w:sz w:val="24"/>
                <w:szCs w:val="24"/>
              </w:rPr>
              <w:t xml:space="preserve"> века</w:t>
            </w:r>
          </w:p>
        </w:tc>
      </w:tr>
      <w:tr w:rsidR="007C62D1" w:rsidRPr="005C73B0" w14:paraId="443DF3B3" w14:textId="77777777" w:rsidTr="007C62D1">
        <w:trPr>
          <w:trHeight w:hRule="exact" w:val="444"/>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7DE2B934" w14:textId="77777777" w:rsidR="007C62D1" w:rsidRPr="00F7588A" w:rsidRDefault="007C62D1" w:rsidP="007C62D1">
            <w:pPr>
              <w:spacing w:before="78"/>
              <w:jc w:val="center"/>
              <w:rPr>
                <w:sz w:val="24"/>
                <w:szCs w:val="24"/>
              </w:rPr>
            </w:pPr>
            <w:r w:rsidRPr="00F7588A">
              <w:rPr>
                <w:color w:val="000000"/>
                <w:w w:val="97"/>
                <w:sz w:val="24"/>
                <w:szCs w:val="24"/>
              </w:rPr>
              <w:t>5.1.</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7DE7E93D" w14:textId="77777777" w:rsidR="007C62D1" w:rsidRPr="00505A38" w:rsidRDefault="007C62D1" w:rsidP="007C62D1">
            <w:pPr>
              <w:ind w:left="72"/>
              <w:rPr>
                <w:sz w:val="24"/>
                <w:szCs w:val="24"/>
              </w:rPr>
            </w:pPr>
            <w:r w:rsidRPr="00505A38">
              <w:rPr>
                <w:b/>
                <w:color w:val="000000"/>
                <w:w w:val="97"/>
                <w:sz w:val="24"/>
                <w:szCs w:val="24"/>
              </w:rPr>
              <w:t xml:space="preserve">А. С. Грин. </w:t>
            </w:r>
            <w:r w:rsidRPr="00F7588A">
              <w:rPr>
                <w:color w:val="000000"/>
                <w:w w:val="97"/>
                <w:sz w:val="24"/>
                <w:szCs w:val="24"/>
              </w:rPr>
              <w:t>Феерия</w:t>
            </w:r>
            <w:r w:rsidRPr="00505A38">
              <w:rPr>
                <w:color w:val="000000"/>
                <w:w w:val="97"/>
                <w:sz w:val="24"/>
                <w:szCs w:val="24"/>
              </w:rPr>
              <w:t xml:space="preserve"> «Алые паруса».</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4EBB1FC" w14:textId="77777777" w:rsidR="007C62D1" w:rsidRPr="00F7588A" w:rsidRDefault="007C62D1" w:rsidP="007C62D1">
            <w:pPr>
              <w:ind w:left="72"/>
              <w:jc w:val="center"/>
              <w:rPr>
                <w:sz w:val="24"/>
                <w:szCs w:val="24"/>
              </w:rPr>
            </w:pPr>
            <w:r w:rsidRPr="00F7588A">
              <w:rPr>
                <w:color w:val="000000"/>
                <w:w w:val="97"/>
                <w:sz w:val="24"/>
                <w:szCs w:val="24"/>
              </w:rPr>
              <w:t>2</w:t>
            </w:r>
          </w:p>
        </w:tc>
        <w:tc>
          <w:tcPr>
            <w:tcW w:w="7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117EEE2" w14:textId="77777777" w:rsidR="007C62D1" w:rsidRPr="00F7588A" w:rsidRDefault="007C62D1" w:rsidP="007C62D1">
            <w:pPr>
              <w:jc w:val="center"/>
              <w:rPr>
                <w:sz w:val="24"/>
                <w:szCs w:val="24"/>
              </w:rPr>
            </w:pPr>
          </w:p>
        </w:tc>
        <w:tc>
          <w:tcPr>
            <w:tcW w:w="723" w:type="dxa"/>
            <w:gridSpan w:val="2"/>
            <w:tcBorders>
              <w:top w:val="single" w:sz="4" w:space="0" w:color="000000"/>
              <w:left w:val="single" w:sz="4" w:space="0" w:color="000000"/>
              <w:bottom w:val="single" w:sz="4" w:space="0" w:color="000000"/>
              <w:right w:val="single" w:sz="4" w:space="0" w:color="000000"/>
            </w:tcBorders>
          </w:tcPr>
          <w:p w14:paraId="2E3421E1" w14:textId="77777777" w:rsidR="007C62D1" w:rsidRPr="00F7588A" w:rsidRDefault="007C62D1" w:rsidP="007C62D1">
            <w:pPr>
              <w:jc w:val="center"/>
              <w:rPr>
                <w:sz w:val="24"/>
                <w:szCs w:val="24"/>
              </w:rPr>
            </w:pPr>
            <w:r w:rsidRPr="00F7588A">
              <w:rPr>
                <w:sz w:val="24"/>
                <w:szCs w:val="24"/>
              </w:rPr>
              <w:t>2</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047D0C"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460B9303" w14:textId="77777777" w:rsidTr="007C62D1">
        <w:trPr>
          <w:trHeight w:hRule="exact" w:val="344"/>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17BAF8AA" w14:textId="77777777" w:rsidR="007C62D1" w:rsidRPr="00F7588A" w:rsidRDefault="007C62D1" w:rsidP="007C62D1">
            <w:pPr>
              <w:spacing w:before="78"/>
              <w:jc w:val="center"/>
              <w:rPr>
                <w:b/>
                <w:sz w:val="24"/>
                <w:szCs w:val="24"/>
              </w:rPr>
            </w:pPr>
            <w:r w:rsidRPr="00F7588A">
              <w:rPr>
                <w:b/>
                <w:color w:val="000000"/>
                <w:w w:val="97"/>
                <w:sz w:val="24"/>
                <w:szCs w:val="24"/>
              </w:rPr>
              <w:t>5.2.</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7AE2550A" w14:textId="77777777" w:rsidR="007C62D1" w:rsidRPr="00F7588A" w:rsidRDefault="007C62D1" w:rsidP="007C62D1">
            <w:pPr>
              <w:ind w:left="72"/>
              <w:rPr>
                <w:b/>
                <w:sz w:val="24"/>
                <w:szCs w:val="24"/>
              </w:rPr>
            </w:pPr>
            <w:r w:rsidRPr="00F7588A">
              <w:rPr>
                <w:b/>
                <w:color w:val="000000"/>
                <w:w w:val="97"/>
                <w:sz w:val="24"/>
                <w:szCs w:val="24"/>
              </w:rPr>
              <w:t>Развитие речи</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7E5652E" w14:textId="77777777" w:rsidR="007C62D1" w:rsidRPr="00F7588A" w:rsidRDefault="007C62D1" w:rsidP="007C62D1">
            <w:pPr>
              <w:ind w:left="72"/>
              <w:jc w:val="center"/>
              <w:rPr>
                <w:b/>
                <w:sz w:val="24"/>
                <w:szCs w:val="24"/>
              </w:rPr>
            </w:pPr>
            <w:r w:rsidRPr="00F7588A">
              <w:rPr>
                <w:b/>
                <w:color w:val="000000"/>
                <w:w w:val="97"/>
                <w:sz w:val="24"/>
                <w:szCs w:val="24"/>
              </w:rPr>
              <w:t>1</w:t>
            </w:r>
          </w:p>
        </w:tc>
        <w:tc>
          <w:tcPr>
            <w:tcW w:w="7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6677BFE" w14:textId="77777777" w:rsidR="007C62D1" w:rsidRPr="00F7588A" w:rsidRDefault="007C62D1" w:rsidP="007C62D1">
            <w:pPr>
              <w:jc w:val="center"/>
              <w:rPr>
                <w:b/>
                <w:sz w:val="24"/>
                <w:szCs w:val="24"/>
              </w:rPr>
            </w:pPr>
            <w:r w:rsidRPr="00F7588A">
              <w:rPr>
                <w:b/>
                <w:sz w:val="24"/>
                <w:szCs w:val="24"/>
              </w:rPr>
              <w:t>1</w:t>
            </w:r>
          </w:p>
        </w:tc>
        <w:tc>
          <w:tcPr>
            <w:tcW w:w="723" w:type="dxa"/>
            <w:gridSpan w:val="2"/>
            <w:tcBorders>
              <w:top w:val="single" w:sz="4" w:space="0" w:color="000000"/>
              <w:left w:val="single" w:sz="4" w:space="0" w:color="000000"/>
              <w:bottom w:val="single" w:sz="4" w:space="0" w:color="000000"/>
              <w:right w:val="single" w:sz="4" w:space="0" w:color="000000"/>
            </w:tcBorders>
          </w:tcPr>
          <w:p w14:paraId="1B0C706E" w14:textId="77777777" w:rsidR="007C62D1" w:rsidRPr="00F7588A" w:rsidRDefault="007C62D1" w:rsidP="007C62D1">
            <w:pPr>
              <w:jc w:val="center"/>
              <w:rPr>
                <w:b/>
                <w:sz w:val="24"/>
                <w:szCs w:val="24"/>
              </w:rPr>
            </w:pPr>
          </w:p>
        </w:tc>
        <w:tc>
          <w:tcPr>
            <w:tcW w:w="2356" w:type="dxa"/>
            <w:tcBorders>
              <w:top w:val="single" w:sz="4" w:space="0" w:color="000000"/>
              <w:left w:val="single" w:sz="4" w:space="0" w:color="000000"/>
              <w:bottom w:val="single" w:sz="4" w:space="0" w:color="auto"/>
              <w:right w:val="single" w:sz="4" w:space="0" w:color="000000"/>
            </w:tcBorders>
            <w:tcMar>
              <w:left w:w="0" w:type="dxa"/>
              <w:right w:w="0" w:type="dxa"/>
            </w:tcMar>
          </w:tcPr>
          <w:p w14:paraId="4741E56E" w14:textId="77777777" w:rsidR="007C62D1" w:rsidRPr="00B14C9B" w:rsidRDefault="007C62D1" w:rsidP="007C62D1">
            <w:pPr>
              <w:jc w:val="center"/>
              <w:rPr>
                <w:sz w:val="24"/>
                <w:szCs w:val="24"/>
              </w:rPr>
            </w:pPr>
            <w:r w:rsidRPr="00B14C9B">
              <w:rPr>
                <w:sz w:val="24"/>
                <w:szCs w:val="24"/>
              </w:rPr>
              <w:t>https://marketplace.obr.nd.ru/</w:t>
            </w:r>
          </w:p>
        </w:tc>
      </w:tr>
      <w:tr w:rsidR="007C62D1" w:rsidRPr="005C73B0" w14:paraId="6872D465" w14:textId="77777777" w:rsidTr="007C62D1">
        <w:trPr>
          <w:trHeight w:hRule="exact" w:val="1323"/>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4513C310" w14:textId="77777777" w:rsidR="007C62D1" w:rsidRPr="00B43EAF" w:rsidRDefault="007C62D1" w:rsidP="007C62D1">
            <w:pPr>
              <w:spacing w:before="78"/>
              <w:jc w:val="center"/>
              <w:rPr>
                <w:sz w:val="24"/>
                <w:szCs w:val="24"/>
              </w:rPr>
            </w:pPr>
            <w:r w:rsidRPr="00B43EAF">
              <w:rPr>
                <w:color w:val="000000"/>
                <w:w w:val="97"/>
                <w:sz w:val="24"/>
                <w:szCs w:val="24"/>
              </w:rPr>
              <w:t>5.3.</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222F2903" w14:textId="77777777" w:rsidR="007C62D1" w:rsidRPr="00505A38" w:rsidRDefault="007C62D1" w:rsidP="007C62D1">
            <w:pPr>
              <w:spacing w:before="78"/>
              <w:ind w:left="72"/>
              <w:rPr>
                <w:b/>
                <w:color w:val="000000"/>
                <w:w w:val="97"/>
                <w:sz w:val="24"/>
                <w:szCs w:val="24"/>
              </w:rPr>
            </w:pPr>
            <w:r w:rsidRPr="00505A38">
              <w:rPr>
                <w:b/>
                <w:color w:val="000000"/>
                <w:w w:val="97"/>
                <w:sz w:val="24"/>
                <w:szCs w:val="24"/>
              </w:rPr>
              <w:t xml:space="preserve">Отечественная поэзия первой половины </w:t>
            </w:r>
            <w:r w:rsidRPr="00B43EAF">
              <w:rPr>
                <w:b/>
                <w:color w:val="000000"/>
                <w:w w:val="97"/>
                <w:sz w:val="24"/>
                <w:szCs w:val="24"/>
              </w:rPr>
              <w:t>XX</w:t>
            </w:r>
            <w:r w:rsidRPr="00505A38">
              <w:rPr>
                <w:b/>
                <w:color w:val="000000"/>
                <w:w w:val="97"/>
                <w:sz w:val="24"/>
                <w:szCs w:val="24"/>
              </w:rPr>
              <w:t xml:space="preserve"> века. Стихотворения на тему мечты и реальности (два-три по выбору). </w:t>
            </w:r>
          </w:p>
          <w:p w14:paraId="064516A9" w14:textId="77777777" w:rsidR="007C62D1" w:rsidRPr="00B43EAF" w:rsidRDefault="007C62D1" w:rsidP="007C62D1">
            <w:pPr>
              <w:ind w:left="72"/>
              <w:rPr>
                <w:sz w:val="24"/>
                <w:szCs w:val="24"/>
              </w:rPr>
            </w:pPr>
            <w:r w:rsidRPr="00505A38">
              <w:rPr>
                <w:b/>
                <w:sz w:val="24"/>
                <w:szCs w:val="24"/>
              </w:rPr>
              <w:t>Н. С. Гумилев</w:t>
            </w:r>
            <w:r w:rsidRPr="00505A38">
              <w:rPr>
                <w:sz w:val="24"/>
                <w:szCs w:val="24"/>
              </w:rPr>
              <w:t xml:space="preserve"> «Жираф»</w:t>
            </w:r>
            <w:r w:rsidRPr="00B43EAF">
              <w:rPr>
                <w:sz w:val="24"/>
                <w:szCs w:val="24"/>
              </w:rPr>
              <w:t xml:space="preserve">, </w:t>
            </w:r>
            <w:r w:rsidRPr="00B43EAF">
              <w:rPr>
                <w:b/>
                <w:sz w:val="24"/>
                <w:szCs w:val="24"/>
              </w:rPr>
              <w:t xml:space="preserve">А. А. Блок </w:t>
            </w:r>
            <w:r w:rsidRPr="00B43EAF">
              <w:rPr>
                <w:sz w:val="24"/>
                <w:szCs w:val="24"/>
              </w:rPr>
              <w:t xml:space="preserve">«Ты помнишь, в нашей бухте сонной…». </w:t>
            </w:r>
            <w:r w:rsidRPr="00B43EAF">
              <w:rPr>
                <w:b/>
                <w:sz w:val="24"/>
                <w:szCs w:val="24"/>
              </w:rPr>
              <w:t>М. И. Цветаева</w:t>
            </w:r>
            <w:r w:rsidRPr="00B43EAF">
              <w:rPr>
                <w:sz w:val="24"/>
                <w:szCs w:val="24"/>
              </w:rPr>
              <w:t xml:space="preserve"> («Генералам двенадцатого года…»).</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382F836" w14:textId="77777777" w:rsidR="007C62D1" w:rsidRPr="00B43EAF" w:rsidRDefault="007C62D1" w:rsidP="007C62D1">
            <w:pPr>
              <w:ind w:left="72"/>
              <w:jc w:val="center"/>
              <w:rPr>
                <w:sz w:val="24"/>
                <w:szCs w:val="24"/>
              </w:rPr>
            </w:pPr>
            <w:r w:rsidRPr="00B43EAF">
              <w:rPr>
                <w:color w:val="000000"/>
                <w:w w:val="97"/>
                <w:sz w:val="24"/>
                <w:szCs w:val="24"/>
              </w:rPr>
              <w:t>1</w:t>
            </w:r>
          </w:p>
        </w:tc>
        <w:tc>
          <w:tcPr>
            <w:tcW w:w="7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278E689" w14:textId="77777777" w:rsidR="007C62D1" w:rsidRPr="00B43EAF" w:rsidRDefault="007C62D1" w:rsidP="007C62D1">
            <w:pPr>
              <w:jc w:val="center"/>
              <w:rPr>
                <w:sz w:val="24"/>
                <w:szCs w:val="24"/>
              </w:rPr>
            </w:pPr>
          </w:p>
        </w:tc>
        <w:tc>
          <w:tcPr>
            <w:tcW w:w="723" w:type="dxa"/>
            <w:gridSpan w:val="2"/>
            <w:tcBorders>
              <w:top w:val="single" w:sz="4" w:space="0" w:color="000000"/>
              <w:left w:val="single" w:sz="4" w:space="0" w:color="000000"/>
              <w:bottom w:val="single" w:sz="4" w:space="0" w:color="000000"/>
              <w:right w:val="single" w:sz="4" w:space="0" w:color="auto"/>
            </w:tcBorders>
          </w:tcPr>
          <w:p w14:paraId="23311B72" w14:textId="77777777" w:rsidR="007C62D1" w:rsidRPr="00B43EAF" w:rsidRDefault="007C62D1" w:rsidP="007C62D1">
            <w:pPr>
              <w:jc w:val="center"/>
              <w:rPr>
                <w:sz w:val="24"/>
                <w:szCs w:val="24"/>
              </w:rPr>
            </w:pPr>
            <w:r w:rsidRPr="00B43EAF">
              <w:rPr>
                <w:sz w:val="24"/>
                <w:szCs w:val="24"/>
              </w:rPr>
              <w:t>1</w:t>
            </w:r>
          </w:p>
        </w:tc>
        <w:tc>
          <w:tcPr>
            <w:tcW w:w="2356" w:type="dxa"/>
            <w:tcBorders>
              <w:top w:val="single" w:sz="4" w:space="0" w:color="auto"/>
              <w:left w:val="single" w:sz="4" w:space="0" w:color="auto"/>
              <w:bottom w:val="single" w:sz="4" w:space="0" w:color="auto"/>
              <w:right w:val="single" w:sz="4" w:space="0" w:color="auto"/>
            </w:tcBorders>
            <w:tcMar>
              <w:left w:w="0" w:type="dxa"/>
              <w:right w:w="0" w:type="dxa"/>
            </w:tcMar>
          </w:tcPr>
          <w:p w14:paraId="2DF699B1"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194515D6" w14:textId="77777777" w:rsidTr="007C62D1">
        <w:trPr>
          <w:trHeight w:hRule="exact" w:val="697"/>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184B1045" w14:textId="77777777" w:rsidR="007C62D1" w:rsidRPr="00F7588A" w:rsidRDefault="007C62D1" w:rsidP="007C62D1">
            <w:pPr>
              <w:spacing w:before="76"/>
              <w:jc w:val="center"/>
              <w:rPr>
                <w:sz w:val="24"/>
                <w:szCs w:val="24"/>
              </w:rPr>
            </w:pPr>
            <w:r w:rsidRPr="00F7588A">
              <w:rPr>
                <w:color w:val="000000"/>
                <w:w w:val="97"/>
                <w:sz w:val="24"/>
                <w:szCs w:val="24"/>
              </w:rPr>
              <w:t>5.4.</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12BBD7EC" w14:textId="77777777" w:rsidR="007C62D1" w:rsidRPr="00505A38" w:rsidRDefault="007C62D1" w:rsidP="007C62D1">
            <w:pPr>
              <w:ind w:left="72"/>
              <w:rPr>
                <w:sz w:val="24"/>
                <w:szCs w:val="24"/>
              </w:rPr>
            </w:pPr>
            <w:r w:rsidRPr="00505A38">
              <w:rPr>
                <w:b/>
                <w:color w:val="000000"/>
                <w:w w:val="97"/>
                <w:sz w:val="24"/>
                <w:szCs w:val="24"/>
              </w:rPr>
              <w:t xml:space="preserve">В. В. Маяковский. </w:t>
            </w:r>
            <w:r w:rsidRPr="00505A38">
              <w:rPr>
                <w:color w:val="000000"/>
                <w:w w:val="97"/>
                <w:sz w:val="24"/>
                <w:szCs w:val="24"/>
              </w:rPr>
              <w:t>Стихотворени</w:t>
            </w:r>
            <w:r w:rsidRPr="00F7588A">
              <w:rPr>
                <w:color w:val="000000"/>
                <w:w w:val="97"/>
                <w:sz w:val="24"/>
                <w:szCs w:val="24"/>
              </w:rPr>
              <w:t>е</w:t>
            </w:r>
            <w:r w:rsidRPr="00505A38">
              <w:rPr>
                <w:color w:val="000000"/>
                <w:w w:val="97"/>
                <w:sz w:val="24"/>
                <w:szCs w:val="24"/>
              </w:rPr>
              <w:t xml:space="preserve"> «Необычайное приключение, бывшее с Владимиром Маяковским летом на даче».</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B573CB2" w14:textId="77777777" w:rsidR="007C62D1" w:rsidRPr="00F7588A" w:rsidRDefault="007C62D1" w:rsidP="007C62D1">
            <w:pPr>
              <w:ind w:left="72"/>
              <w:jc w:val="center"/>
              <w:rPr>
                <w:sz w:val="24"/>
                <w:szCs w:val="24"/>
              </w:rPr>
            </w:pPr>
            <w:r w:rsidRPr="00F7588A">
              <w:rPr>
                <w:color w:val="000000"/>
                <w:w w:val="97"/>
                <w:sz w:val="24"/>
                <w:szCs w:val="24"/>
              </w:rPr>
              <w:t>2</w:t>
            </w:r>
          </w:p>
        </w:tc>
        <w:tc>
          <w:tcPr>
            <w:tcW w:w="7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6CC048D6" w14:textId="77777777" w:rsidR="007C62D1" w:rsidRPr="00F7588A" w:rsidRDefault="007C62D1" w:rsidP="007C62D1">
            <w:pPr>
              <w:jc w:val="center"/>
              <w:rPr>
                <w:sz w:val="24"/>
                <w:szCs w:val="24"/>
              </w:rPr>
            </w:pPr>
          </w:p>
        </w:tc>
        <w:tc>
          <w:tcPr>
            <w:tcW w:w="723" w:type="dxa"/>
            <w:gridSpan w:val="2"/>
            <w:tcBorders>
              <w:top w:val="single" w:sz="4" w:space="0" w:color="000000"/>
              <w:left w:val="single" w:sz="4" w:space="0" w:color="000000"/>
              <w:bottom w:val="single" w:sz="4" w:space="0" w:color="000000"/>
              <w:right w:val="single" w:sz="4" w:space="0" w:color="auto"/>
            </w:tcBorders>
          </w:tcPr>
          <w:p w14:paraId="27B72138" w14:textId="77777777" w:rsidR="007C62D1" w:rsidRPr="00F7588A" w:rsidRDefault="007C62D1" w:rsidP="007C62D1">
            <w:pPr>
              <w:jc w:val="center"/>
              <w:rPr>
                <w:sz w:val="24"/>
                <w:szCs w:val="24"/>
              </w:rPr>
            </w:pPr>
            <w:r w:rsidRPr="00F7588A">
              <w:rPr>
                <w:sz w:val="24"/>
                <w:szCs w:val="24"/>
              </w:rPr>
              <w:t>2</w:t>
            </w:r>
          </w:p>
        </w:tc>
        <w:tc>
          <w:tcPr>
            <w:tcW w:w="2356" w:type="dxa"/>
            <w:tcBorders>
              <w:top w:val="single" w:sz="4" w:space="0" w:color="auto"/>
              <w:left w:val="single" w:sz="4" w:space="0" w:color="auto"/>
              <w:bottom w:val="single" w:sz="4" w:space="0" w:color="auto"/>
              <w:right w:val="single" w:sz="4" w:space="0" w:color="auto"/>
            </w:tcBorders>
            <w:tcMar>
              <w:left w:w="0" w:type="dxa"/>
              <w:right w:w="0" w:type="dxa"/>
            </w:tcMar>
          </w:tcPr>
          <w:p w14:paraId="37823557"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10ED80A0" w14:textId="77777777" w:rsidTr="007C62D1">
        <w:trPr>
          <w:trHeight w:hRule="exact" w:val="426"/>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0A63744F" w14:textId="77777777" w:rsidR="007C62D1" w:rsidRPr="00F7588A" w:rsidRDefault="007C62D1" w:rsidP="007C62D1">
            <w:pPr>
              <w:spacing w:before="76"/>
              <w:jc w:val="center"/>
              <w:rPr>
                <w:sz w:val="24"/>
                <w:szCs w:val="24"/>
              </w:rPr>
            </w:pPr>
            <w:r w:rsidRPr="00F7588A">
              <w:rPr>
                <w:color w:val="000000"/>
                <w:w w:val="97"/>
                <w:sz w:val="24"/>
                <w:szCs w:val="24"/>
              </w:rPr>
              <w:t>5.5.</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2471ABB4" w14:textId="77777777" w:rsidR="007C62D1" w:rsidRPr="00505A38" w:rsidRDefault="007C62D1" w:rsidP="007C62D1">
            <w:pPr>
              <w:ind w:left="72"/>
              <w:rPr>
                <w:sz w:val="24"/>
                <w:szCs w:val="24"/>
              </w:rPr>
            </w:pPr>
            <w:r w:rsidRPr="00505A38">
              <w:rPr>
                <w:b/>
                <w:color w:val="000000"/>
                <w:w w:val="97"/>
                <w:sz w:val="24"/>
                <w:szCs w:val="24"/>
              </w:rPr>
              <w:t xml:space="preserve">А. П. Платонов. </w:t>
            </w:r>
            <w:r w:rsidRPr="00505A38">
              <w:rPr>
                <w:color w:val="000000"/>
                <w:w w:val="97"/>
                <w:sz w:val="24"/>
                <w:szCs w:val="24"/>
              </w:rPr>
              <w:t>Рассказ «Юшка»</w:t>
            </w:r>
            <w:r w:rsidRPr="00F7588A">
              <w:rPr>
                <w:color w:val="000000"/>
                <w:w w:val="97"/>
                <w:sz w:val="24"/>
                <w:szCs w:val="24"/>
              </w:rPr>
              <w:t>.</w:t>
            </w:r>
            <w:r w:rsidRPr="00505A38">
              <w:rPr>
                <w:b/>
                <w:color w:val="000000"/>
                <w:w w:val="97"/>
                <w:sz w:val="24"/>
                <w:szCs w:val="24"/>
              </w:rPr>
              <w:t xml:space="preserve"> </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D4EA4A" w14:textId="77777777" w:rsidR="007C62D1" w:rsidRPr="00F7588A" w:rsidRDefault="007C62D1" w:rsidP="007C62D1">
            <w:pPr>
              <w:ind w:left="72"/>
              <w:jc w:val="center"/>
              <w:rPr>
                <w:sz w:val="24"/>
                <w:szCs w:val="24"/>
              </w:rPr>
            </w:pPr>
            <w:r w:rsidRPr="00F7588A">
              <w:rPr>
                <w:color w:val="000000"/>
                <w:w w:val="97"/>
                <w:sz w:val="24"/>
                <w:szCs w:val="24"/>
              </w:rPr>
              <w:t>1</w:t>
            </w:r>
          </w:p>
        </w:tc>
        <w:tc>
          <w:tcPr>
            <w:tcW w:w="7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E2CE0CF" w14:textId="77777777" w:rsidR="007C62D1" w:rsidRPr="00F7588A" w:rsidRDefault="007C62D1" w:rsidP="007C62D1">
            <w:pPr>
              <w:jc w:val="center"/>
              <w:rPr>
                <w:sz w:val="24"/>
                <w:szCs w:val="24"/>
              </w:rPr>
            </w:pPr>
          </w:p>
        </w:tc>
        <w:tc>
          <w:tcPr>
            <w:tcW w:w="723" w:type="dxa"/>
            <w:gridSpan w:val="2"/>
            <w:tcBorders>
              <w:top w:val="single" w:sz="4" w:space="0" w:color="000000"/>
              <w:left w:val="single" w:sz="4" w:space="0" w:color="000000"/>
              <w:bottom w:val="single" w:sz="4" w:space="0" w:color="000000"/>
              <w:right w:val="single" w:sz="4" w:space="0" w:color="auto"/>
            </w:tcBorders>
          </w:tcPr>
          <w:p w14:paraId="1AB973CA" w14:textId="77777777" w:rsidR="007C62D1" w:rsidRPr="00F7588A" w:rsidRDefault="007C62D1" w:rsidP="007C62D1">
            <w:pPr>
              <w:jc w:val="center"/>
              <w:rPr>
                <w:sz w:val="24"/>
                <w:szCs w:val="24"/>
              </w:rPr>
            </w:pPr>
            <w:r w:rsidRPr="00F7588A">
              <w:rPr>
                <w:sz w:val="24"/>
                <w:szCs w:val="24"/>
              </w:rPr>
              <w:t>1</w:t>
            </w:r>
          </w:p>
        </w:tc>
        <w:tc>
          <w:tcPr>
            <w:tcW w:w="2356" w:type="dxa"/>
            <w:tcBorders>
              <w:top w:val="single" w:sz="4" w:space="0" w:color="auto"/>
              <w:left w:val="single" w:sz="4" w:space="0" w:color="auto"/>
              <w:bottom w:val="single" w:sz="4" w:space="0" w:color="auto"/>
              <w:right w:val="single" w:sz="4" w:space="0" w:color="auto"/>
            </w:tcBorders>
            <w:tcMar>
              <w:left w:w="0" w:type="dxa"/>
              <w:right w:w="0" w:type="dxa"/>
            </w:tcMar>
          </w:tcPr>
          <w:p w14:paraId="579BD955"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44CB16DF" w14:textId="77777777" w:rsidTr="007C62D1">
        <w:trPr>
          <w:trHeight w:hRule="exact" w:val="568"/>
        </w:trPr>
        <w:tc>
          <w:tcPr>
            <w:tcW w:w="606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26C3F70" w14:textId="77777777" w:rsidR="007C62D1" w:rsidRPr="00F7588A" w:rsidRDefault="007C62D1" w:rsidP="007C62D1">
            <w:pPr>
              <w:ind w:left="72"/>
              <w:rPr>
                <w:b/>
                <w:sz w:val="24"/>
                <w:szCs w:val="24"/>
              </w:rPr>
            </w:pPr>
            <w:r w:rsidRPr="00F7588A">
              <w:rPr>
                <w:b/>
                <w:color w:val="000000"/>
                <w:w w:val="97"/>
                <w:sz w:val="24"/>
                <w:szCs w:val="24"/>
              </w:rPr>
              <w:t>Итого по разделу</w:t>
            </w:r>
          </w:p>
        </w:tc>
        <w:tc>
          <w:tcPr>
            <w:tcW w:w="674"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DCA5FD7" w14:textId="77777777" w:rsidR="007C62D1" w:rsidRPr="00F7588A" w:rsidRDefault="007C62D1" w:rsidP="007C62D1">
            <w:pPr>
              <w:ind w:left="72"/>
              <w:jc w:val="center"/>
              <w:rPr>
                <w:b/>
                <w:sz w:val="24"/>
                <w:szCs w:val="24"/>
              </w:rPr>
            </w:pPr>
            <w:r w:rsidRPr="00F7588A">
              <w:rPr>
                <w:b/>
                <w:color w:val="000000"/>
                <w:w w:val="97"/>
                <w:sz w:val="24"/>
                <w:szCs w:val="24"/>
              </w:rPr>
              <w:t>7</w:t>
            </w:r>
          </w:p>
        </w:tc>
        <w:tc>
          <w:tcPr>
            <w:tcW w:w="3803" w:type="dxa"/>
            <w:gridSpan w:val="5"/>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7CB7EC5" w14:textId="77777777" w:rsidR="007C62D1" w:rsidRPr="00B14C9B" w:rsidRDefault="007C62D1" w:rsidP="007C62D1">
            <w:pPr>
              <w:jc w:val="center"/>
              <w:rPr>
                <w:b/>
                <w:sz w:val="24"/>
                <w:szCs w:val="24"/>
              </w:rPr>
            </w:pPr>
          </w:p>
        </w:tc>
      </w:tr>
      <w:tr w:rsidR="007C62D1" w:rsidRPr="005C73B0" w14:paraId="332E74BE" w14:textId="77777777" w:rsidTr="007C62D1">
        <w:trPr>
          <w:trHeight w:hRule="exact" w:val="344"/>
        </w:trPr>
        <w:tc>
          <w:tcPr>
            <w:tcW w:w="10546" w:type="dxa"/>
            <w:gridSpan w:val="8"/>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3E39318B" w14:textId="77777777" w:rsidR="007C62D1" w:rsidRPr="00505A38" w:rsidRDefault="007C62D1" w:rsidP="007C62D1">
            <w:pPr>
              <w:ind w:left="72"/>
              <w:jc w:val="center"/>
              <w:rPr>
                <w:sz w:val="24"/>
                <w:szCs w:val="24"/>
              </w:rPr>
            </w:pPr>
            <w:r w:rsidRPr="00505A38">
              <w:rPr>
                <w:color w:val="000000"/>
                <w:w w:val="97"/>
                <w:sz w:val="24"/>
                <w:szCs w:val="24"/>
              </w:rPr>
              <w:t>Раздел 6.</w:t>
            </w:r>
            <w:r w:rsidRPr="00505A38">
              <w:rPr>
                <w:b/>
                <w:color w:val="000000"/>
                <w:w w:val="97"/>
                <w:sz w:val="24"/>
                <w:szCs w:val="24"/>
              </w:rPr>
              <w:t xml:space="preserve"> Литература второй половины </w:t>
            </w:r>
            <w:r w:rsidRPr="00B14C9B">
              <w:rPr>
                <w:b/>
                <w:color w:val="000000"/>
                <w:w w:val="97"/>
                <w:sz w:val="24"/>
                <w:szCs w:val="24"/>
              </w:rPr>
              <w:t>XX</w:t>
            </w:r>
            <w:r w:rsidRPr="00505A38">
              <w:rPr>
                <w:b/>
                <w:color w:val="000000"/>
                <w:w w:val="97"/>
                <w:sz w:val="24"/>
                <w:szCs w:val="24"/>
              </w:rPr>
              <w:t xml:space="preserve"> века</w:t>
            </w:r>
          </w:p>
        </w:tc>
      </w:tr>
      <w:tr w:rsidR="007C62D1" w:rsidRPr="005C73B0" w14:paraId="087223F9" w14:textId="77777777" w:rsidTr="007C62D1">
        <w:trPr>
          <w:trHeight w:hRule="exact" w:val="427"/>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18416F4C" w14:textId="77777777" w:rsidR="007C62D1" w:rsidRPr="00F7588A" w:rsidRDefault="007C62D1" w:rsidP="007C62D1">
            <w:pPr>
              <w:spacing w:before="78"/>
              <w:jc w:val="center"/>
              <w:rPr>
                <w:sz w:val="24"/>
                <w:szCs w:val="24"/>
              </w:rPr>
            </w:pPr>
            <w:r w:rsidRPr="00F7588A">
              <w:rPr>
                <w:color w:val="000000"/>
                <w:w w:val="97"/>
                <w:sz w:val="24"/>
                <w:szCs w:val="24"/>
              </w:rPr>
              <w:lastRenderedPageBreak/>
              <w:t>6.1.</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21577B05" w14:textId="77777777" w:rsidR="007C62D1" w:rsidRPr="00505A38" w:rsidRDefault="007C62D1" w:rsidP="007C62D1">
            <w:pPr>
              <w:spacing w:before="78"/>
              <w:ind w:left="72"/>
              <w:rPr>
                <w:sz w:val="24"/>
                <w:szCs w:val="24"/>
              </w:rPr>
            </w:pPr>
            <w:r w:rsidRPr="00505A38">
              <w:rPr>
                <w:b/>
                <w:color w:val="000000"/>
                <w:w w:val="97"/>
                <w:sz w:val="24"/>
                <w:szCs w:val="24"/>
              </w:rPr>
              <w:t xml:space="preserve">В. М. Шукшин. </w:t>
            </w:r>
            <w:r w:rsidRPr="00505A38">
              <w:rPr>
                <w:color w:val="000000"/>
                <w:w w:val="97"/>
                <w:sz w:val="24"/>
                <w:szCs w:val="24"/>
              </w:rPr>
              <w:t>Расска</w:t>
            </w:r>
            <w:r w:rsidRPr="00F7588A">
              <w:rPr>
                <w:color w:val="000000"/>
                <w:w w:val="97"/>
                <w:sz w:val="24"/>
                <w:szCs w:val="24"/>
              </w:rPr>
              <w:t xml:space="preserve">з </w:t>
            </w:r>
            <w:r w:rsidRPr="00505A38">
              <w:rPr>
                <w:color w:val="000000"/>
                <w:w w:val="97"/>
                <w:sz w:val="24"/>
                <w:szCs w:val="24"/>
              </w:rPr>
              <w:t>«Чудик».</w:t>
            </w:r>
            <w:r w:rsidRPr="00505A38">
              <w:rPr>
                <w:b/>
                <w:color w:val="000000"/>
                <w:w w:val="97"/>
                <w:sz w:val="24"/>
                <w:szCs w:val="24"/>
              </w:rPr>
              <w:t xml:space="preserve"> </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4174270" w14:textId="77777777" w:rsidR="007C62D1" w:rsidRPr="00F7588A" w:rsidRDefault="007C62D1" w:rsidP="007C62D1">
            <w:pPr>
              <w:ind w:left="72"/>
              <w:jc w:val="center"/>
              <w:rPr>
                <w:sz w:val="24"/>
                <w:szCs w:val="24"/>
              </w:rPr>
            </w:pPr>
            <w:r w:rsidRPr="00F7588A">
              <w:rPr>
                <w:color w:val="000000"/>
                <w:w w:val="97"/>
                <w:sz w:val="24"/>
                <w:szCs w:val="24"/>
              </w:rPr>
              <w:t>1</w:t>
            </w:r>
          </w:p>
        </w:tc>
        <w:tc>
          <w:tcPr>
            <w:tcW w:w="7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B5C916F" w14:textId="77777777" w:rsidR="007C62D1" w:rsidRPr="00F7588A" w:rsidRDefault="007C62D1" w:rsidP="007C62D1">
            <w:pPr>
              <w:jc w:val="center"/>
              <w:rPr>
                <w:sz w:val="24"/>
                <w:szCs w:val="24"/>
              </w:rPr>
            </w:pPr>
          </w:p>
        </w:tc>
        <w:tc>
          <w:tcPr>
            <w:tcW w:w="723" w:type="dxa"/>
            <w:gridSpan w:val="2"/>
            <w:tcBorders>
              <w:top w:val="single" w:sz="4" w:space="0" w:color="000000"/>
              <w:left w:val="single" w:sz="4" w:space="0" w:color="000000"/>
              <w:bottom w:val="single" w:sz="4" w:space="0" w:color="000000"/>
              <w:right w:val="single" w:sz="4" w:space="0" w:color="000000"/>
            </w:tcBorders>
          </w:tcPr>
          <w:p w14:paraId="29444BDB" w14:textId="77777777" w:rsidR="007C62D1" w:rsidRPr="00F7588A" w:rsidRDefault="007C62D1" w:rsidP="007C62D1">
            <w:pPr>
              <w:jc w:val="center"/>
              <w:rPr>
                <w:sz w:val="24"/>
                <w:szCs w:val="24"/>
              </w:rPr>
            </w:pPr>
            <w:r w:rsidRPr="00F7588A">
              <w:rPr>
                <w:sz w:val="24"/>
                <w:szCs w:val="24"/>
              </w:rPr>
              <w:t>1</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1EE634"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27D1753A" w14:textId="77777777" w:rsidTr="007C62D1">
        <w:trPr>
          <w:trHeight w:hRule="exact" w:val="1830"/>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1DDABB16" w14:textId="77777777" w:rsidR="007C62D1" w:rsidRPr="00B43EAF" w:rsidRDefault="007C62D1" w:rsidP="007C62D1">
            <w:pPr>
              <w:spacing w:before="78"/>
              <w:jc w:val="center"/>
              <w:rPr>
                <w:sz w:val="24"/>
                <w:szCs w:val="24"/>
              </w:rPr>
            </w:pPr>
            <w:r w:rsidRPr="00B43EAF">
              <w:rPr>
                <w:color w:val="000000"/>
                <w:w w:val="97"/>
                <w:sz w:val="24"/>
                <w:szCs w:val="24"/>
              </w:rPr>
              <w:t>6.2.</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6B47F43C" w14:textId="77777777" w:rsidR="007C62D1" w:rsidRPr="00505A38" w:rsidRDefault="007C62D1" w:rsidP="007C62D1">
            <w:pPr>
              <w:spacing w:before="78"/>
              <w:ind w:left="72"/>
              <w:rPr>
                <w:color w:val="000000"/>
                <w:w w:val="97"/>
                <w:sz w:val="24"/>
                <w:szCs w:val="24"/>
              </w:rPr>
            </w:pPr>
            <w:r w:rsidRPr="00505A38">
              <w:rPr>
                <w:b/>
                <w:color w:val="000000"/>
                <w:w w:val="97"/>
                <w:sz w:val="24"/>
                <w:szCs w:val="24"/>
              </w:rPr>
              <w:t xml:space="preserve">Стихотворения отечественных поэтов </w:t>
            </w:r>
            <w:r w:rsidRPr="00B43EAF">
              <w:rPr>
                <w:b/>
                <w:color w:val="000000"/>
                <w:w w:val="97"/>
                <w:sz w:val="24"/>
                <w:szCs w:val="24"/>
              </w:rPr>
              <w:t>XX</w:t>
            </w:r>
            <w:r w:rsidRPr="00505A38">
              <w:rPr>
                <w:b/>
                <w:color w:val="000000"/>
                <w:w w:val="97"/>
                <w:sz w:val="24"/>
                <w:szCs w:val="24"/>
              </w:rPr>
              <w:t>—</w:t>
            </w:r>
            <w:r w:rsidRPr="00B43EAF">
              <w:rPr>
                <w:b/>
                <w:color w:val="000000"/>
                <w:w w:val="97"/>
                <w:sz w:val="24"/>
                <w:szCs w:val="24"/>
              </w:rPr>
              <w:t>XXI</w:t>
            </w:r>
            <w:r w:rsidRPr="00505A38">
              <w:rPr>
                <w:b/>
                <w:color w:val="000000"/>
                <w:w w:val="97"/>
                <w:sz w:val="24"/>
                <w:szCs w:val="24"/>
              </w:rPr>
              <w:t xml:space="preserve"> веков </w:t>
            </w:r>
          </w:p>
          <w:p w14:paraId="4271994F" w14:textId="77777777" w:rsidR="007C62D1" w:rsidRPr="00B43EAF" w:rsidRDefault="007C62D1" w:rsidP="007C62D1">
            <w:pPr>
              <w:ind w:left="72"/>
              <w:rPr>
                <w:sz w:val="24"/>
                <w:szCs w:val="24"/>
              </w:rPr>
            </w:pPr>
            <w:r w:rsidRPr="00505A38">
              <w:rPr>
                <w:b/>
                <w:color w:val="000000"/>
                <w:w w:val="97"/>
                <w:sz w:val="24"/>
                <w:szCs w:val="24"/>
              </w:rPr>
              <w:t xml:space="preserve"> Е .А. Евтушенко </w:t>
            </w:r>
            <w:r w:rsidRPr="00505A38">
              <w:rPr>
                <w:color w:val="000000"/>
                <w:w w:val="97"/>
                <w:sz w:val="24"/>
                <w:szCs w:val="24"/>
              </w:rPr>
              <w:t>«Хотят ли русские войны?», «Благословенна русская земля…»</w:t>
            </w:r>
            <w:r w:rsidRPr="00B43EAF">
              <w:rPr>
                <w:color w:val="000000"/>
                <w:w w:val="97"/>
                <w:sz w:val="24"/>
                <w:szCs w:val="24"/>
              </w:rPr>
              <w:t>.</w:t>
            </w:r>
            <w:r w:rsidRPr="00B43EAF">
              <w:rPr>
                <w:b/>
                <w:color w:val="000000"/>
                <w:w w:val="97"/>
                <w:sz w:val="24"/>
                <w:szCs w:val="24"/>
              </w:rPr>
              <w:t xml:space="preserve"> Б. А. Ахмадулина </w:t>
            </w:r>
            <w:r w:rsidRPr="00B43EAF">
              <w:rPr>
                <w:color w:val="000000"/>
                <w:w w:val="97"/>
                <w:sz w:val="24"/>
                <w:szCs w:val="24"/>
              </w:rPr>
              <w:t>«По улице моей который год...», «Прощание».</w:t>
            </w:r>
            <w:r w:rsidRPr="00B43EAF">
              <w:rPr>
                <w:b/>
                <w:color w:val="000000"/>
                <w:w w:val="97"/>
                <w:sz w:val="24"/>
                <w:szCs w:val="24"/>
              </w:rPr>
              <w:t xml:space="preserve"> А. Т. Твардовский. </w:t>
            </w:r>
            <w:r w:rsidRPr="00B43EAF">
              <w:rPr>
                <w:color w:val="000000"/>
                <w:w w:val="97"/>
                <w:sz w:val="24"/>
                <w:szCs w:val="24"/>
              </w:rPr>
              <w:t>«Снега потемнеют синие…», «Июль — макушка лета…», «На дне моей жизни…».</w:t>
            </w:r>
            <w:r w:rsidRPr="00B43EAF">
              <w:rPr>
                <w:b/>
                <w:color w:val="000000"/>
                <w:w w:val="97"/>
                <w:sz w:val="24"/>
                <w:szCs w:val="24"/>
              </w:rPr>
              <w:t xml:space="preserve"> П. Мориц </w:t>
            </w:r>
            <w:r w:rsidRPr="00B43EAF">
              <w:rPr>
                <w:color w:val="000000"/>
                <w:w w:val="97"/>
                <w:sz w:val="24"/>
                <w:szCs w:val="24"/>
              </w:rPr>
              <w:t>«Путь мой так далёк…», «Лето».</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B133AC0" w14:textId="77777777" w:rsidR="007C62D1" w:rsidRPr="00B43EAF" w:rsidRDefault="007C62D1" w:rsidP="007C62D1">
            <w:pPr>
              <w:ind w:left="72"/>
              <w:jc w:val="center"/>
              <w:rPr>
                <w:sz w:val="24"/>
                <w:szCs w:val="24"/>
              </w:rPr>
            </w:pPr>
            <w:r w:rsidRPr="00B43EAF">
              <w:rPr>
                <w:color w:val="000000"/>
                <w:w w:val="97"/>
                <w:sz w:val="24"/>
                <w:szCs w:val="24"/>
              </w:rPr>
              <w:t>2</w:t>
            </w:r>
          </w:p>
        </w:tc>
        <w:tc>
          <w:tcPr>
            <w:tcW w:w="7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4BC1A36D" w14:textId="77777777" w:rsidR="007C62D1" w:rsidRPr="00B43EAF" w:rsidRDefault="007C62D1" w:rsidP="007C62D1">
            <w:pPr>
              <w:jc w:val="center"/>
              <w:rPr>
                <w:sz w:val="24"/>
                <w:szCs w:val="24"/>
              </w:rPr>
            </w:pPr>
          </w:p>
        </w:tc>
        <w:tc>
          <w:tcPr>
            <w:tcW w:w="723" w:type="dxa"/>
            <w:gridSpan w:val="2"/>
            <w:tcBorders>
              <w:top w:val="single" w:sz="4" w:space="0" w:color="000000"/>
              <w:left w:val="single" w:sz="4" w:space="0" w:color="000000"/>
              <w:bottom w:val="single" w:sz="4" w:space="0" w:color="000000"/>
              <w:right w:val="single" w:sz="4" w:space="0" w:color="000000"/>
            </w:tcBorders>
          </w:tcPr>
          <w:p w14:paraId="5EA777F8" w14:textId="77777777" w:rsidR="007C62D1" w:rsidRPr="00B43EAF" w:rsidRDefault="007C62D1" w:rsidP="007C62D1">
            <w:pPr>
              <w:jc w:val="center"/>
              <w:rPr>
                <w:sz w:val="24"/>
                <w:szCs w:val="24"/>
              </w:rPr>
            </w:pPr>
            <w:r w:rsidRPr="00B43EAF">
              <w:rPr>
                <w:sz w:val="24"/>
                <w:szCs w:val="24"/>
              </w:rPr>
              <w:t>2</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59B24A19"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4CF7FA36" w14:textId="77777777" w:rsidTr="007C62D1">
        <w:trPr>
          <w:trHeight w:hRule="exact" w:val="980"/>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298B0B3D" w14:textId="77777777" w:rsidR="007C62D1" w:rsidRPr="00B43EAF" w:rsidRDefault="007C62D1" w:rsidP="007C62D1">
            <w:pPr>
              <w:spacing w:before="78"/>
              <w:jc w:val="center"/>
              <w:rPr>
                <w:sz w:val="24"/>
                <w:szCs w:val="24"/>
              </w:rPr>
            </w:pPr>
            <w:r w:rsidRPr="00B43EAF">
              <w:rPr>
                <w:color w:val="000000"/>
                <w:w w:val="97"/>
                <w:sz w:val="24"/>
                <w:szCs w:val="24"/>
              </w:rPr>
              <w:t>6.3.</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563ADC7B" w14:textId="77777777" w:rsidR="007C62D1" w:rsidRPr="00505A38" w:rsidRDefault="007C62D1" w:rsidP="007C62D1">
            <w:pPr>
              <w:ind w:left="72"/>
              <w:rPr>
                <w:color w:val="000000"/>
                <w:w w:val="97"/>
                <w:sz w:val="24"/>
                <w:szCs w:val="24"/>
              </w:rPr>
            </w:pPr>
            <w:r w:rsidRPr="00505A38">
              <w:rPr>
                <w:b/>
                <w:color w:val="000000"/>
                <w:w w:val="97"/>
                <w:sz w:val="24"/>
                <w:szCs w:val="24"/>
              </w:rPr>
              <w:t xml:space="preserve">Произведения отечественных прозаиков второй половины </w:t>
            </w:r>
            <w:r w:rsidRPr="00B43EAF">
              <w:rPr>
                <w:b/>
                <w:color w:val="000000"/>
                <w:w w:val="97"/>
                <w:sz w:val="24"/>
                <w:szCs w:val="24"/>
              </w:rPr>
              <w:t>XX</w:t>
            </w:r>
            <w:r w:rsidRPr="00505A38">
              <w:rPr>
                <w:b/>
                <w:color w:val="000000"/>
                <w:w w:val="97"/>
                <w:sz w:val="24"/>
                <w:szCs w:val="24"/>
              </w:rPr>
              <w:t xml:space="preserve"> — начала </w:t>
            </w:r>
            <w:r w:rsidRPr="00B43EAF">
              <w:rPr>
                <w:b/>
                <w:color w:val="000000"/>
                <w:w w:val="97"/>
                <w:sz w:val="24"/>
                <w:szCs w:val="24"/>
              </w:rPr>
              <w:t>XXI</w:t>
            </w:r>
            <w:r w:rsidRPr="00505A38">
              <w:rPr>
                <w:b/>
                <w:color w:val="000000"/>
                <w:w w:val="97"/>
                <w:sz w:val="24"/>
                <w:szCs w:val="24"/>
              </w:rPr>
              <w:t xml:space="preserve"> века </w:t>
            </w:r>
          </w:p>
          <w:p w14:paraId="2B2932CD" w14:textId="77777777" w:rsidR="007C62D1" w:rsidRPr="00B43EAF" w:rsidRDefault="007C62D1" w:rsidP="007C62D1">
            <w:pPr>
              <w:ind w:left="72"/>
              <w:rPr>
                <w:sz w:val="24"/>
                <w:szCs w:val="24"/>
              </w:rPr>
            </w:pPr>
            <w:r w:rsidRPr="00505A38">
              <w:rPr>
                <w:b/>
                <w:sz w:val="24"/>
                <w:szCs w:val="24"/>
              </w:rPr>
              <w:t>Ф. А. Абрамов.</w:t>
            </w:r>
            <w:r w:rsidRPr="00505A38">
              <w:rPr>
                <w:sz w:val="24"/>
                <w:szCs w:val="24"/>
              </w:rPr>
              <w:t xml:space="preserve"> "О чём плачут лошади"</w:t>
            </w:r>
            <w:r w:rsidRPr="00B43EAF">
              <w:rPr>
                <w:sz w:val="24"/>
                <w:szCs w:val="24"/>
              </w:rPr>
              <w:t xml:space="preserve">. </w:t>
            </w:r>
            <w:r w:rsidRPr="00B43EAF">
              <w:rPr>
                <w:b/>
                <w:sz w:val="24"/>
                <w:szCs w:val="24"/>
              </w:rPr>
              <w:t>Ю. П. Казаков.</w:t>
            </w:r>
            <w:r w:rsidRPr="00B43EAF">
              <w:rPr>
                <w:sz w:val="24"/>
                <w:szCs w:val="24"/>
              </w:rPr>
              <w:t xml:space="preserve"> Рассказ "Тихое утро".</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68EAD53" w14:textId="77777777" w:rsidR="007C62D1" w:rsidRPr="00B43EAF" w:rsidRDefault="007C62D1" w:rsidP="007C62D1">
            <w:pPr>
              <w:ind w:left="72"/>
              <w:jc w:val="center"/>
              <w:rPr>
                <w:sz w:val="24"/>
                <w:szCs w:val="24"/>
              </w:rPr>
            </w:pPr>
            <w:r w:rsidRPr="00B43EAF">
              <w:rPr>
                <w:color w:val="000000"/>
                <w:w w:val="97"/>
                <w:sz w:val="24"/>
                <w:szCs w:val="24"/>
              </w:rPr>
              <w:t>2</w:t>
            </w:r>
          </w:p>
        </w:tc>
        <w:tc>
          <w:tcPr>
            <w:tcW w:w="7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A9C349A" w14:textId="77777777" w:rsidR="007C62D1" w:rsidRPr="00B43EAF" w:rsidRDefault="007C62D1" w:rsidP="007C62D1">
            <w:pPr>
              <w:jc w:val="center"/>
              <w:rPr>
                <w:sz w:val="24"/>
                <w:szCs w:val="24"/>
              </w:rPr>
            </w:pPr>
          </w:p>
        </w:tc>
        <w:tc>
          <w:tcPr>
            <w:tcW w:w="723" w:type="dxa"/>
            <w:gridSpan w:val="2"/>
            <w:tcBorders>
              <w:top w:val="single" w:sz="4" w:space="0" w:color="000000"/>
              <w:left w:val="single" w:sz="4" w:space="0" w:color="000000"/>
              <w:bottom w:val="single" w:sz="4" w:space="0" w:color="000000"/>
              <w:right w:val="single" w:sz="4" w:space="0" w:color="000000"/>
            </w:tcBorders>
          </w:tcPr>
          <w:p w14:paraId="259ABD8E" w14:textId="77777777" w:rsidR="007C62D1" w:rsidRPr="00B43EAF" w:rsidRDefault="007C62D1" w:rsidP="007C62D1">
            <w:pPr>
              <w:jc w:val="center"/>
              <w:rPr>
                <w:sz w:val="24"/>
                <w:szCs w:val="24"/>
              </w:rPr>
            </w:pPr>
            <w:r w:rsidRPr="00B43EAF">
              <w:rPr>
                <w:sz w:val="24"/>
                <w:szCs w:val="24"/>
              </w:rPr>
              <w:t>2</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66C09C"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01021568" w14:textId="77777777" w:rsidTr="007C62D1">
        <w:trPr>
          <w:trHeight w:hRule="exact" w:val="1119"/>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6046C5C7" w14:textId="77777777" w:rsidR="007C62D1" w:rsidRPr="00F7588A" w:rsidRDefault="007C62D1" w:rsidP="007C62D1">
            <w:pPr>
              <w:spacing w:before="76"/>
              <w:jc w:val="center"/>
              <w:rPr>
                <w:sz w:val="24"/>
                <w:szCs w:val="24"/>
              </w:rPr>
            </w:pPr>
            <w:r w:rsidRPr="00F7588A">
              <w:rPr>
                <w:color w:val="000000"/>
                <w:w w:val="97"/>
                <w:sz w:val="24"/>
                <w:szCs w:val="24"/>
              </w:rPr>
              <w:t>6.4.</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161E4D2B" w14:textId="77777777" w:rsidR="007C62D1" w:rsidRPr="00F7588A" w:rsidRDefault="007C62D1" w:rsidP="007C62D1">
            <w:pPr>
              <w:spacing w:before="76"/>
              <w:ind w:left="72" w:right="144"/>
              <w:rPr>
                <w:sz w:val="24"/>
                <w:szCs w:val="24"/>
              </w:rPr>
            </w:pPr>
            <w:r w:rsidRPr="00505A38">
              <w:rPr>
                <w:b/>
                <w:color w:val="000000"/>
                <w:w w:val="97"/>
                <w:sz w:val="24"/>
                <w:szCs w:val="24"/>
              </w:rPr>
              <w:t>Тема взаимоотношения поколений, становления человека, выбора им жизненного пути</w:t>
            </w:r>
            <w:r w:rsidRPr="00F7588A">
              <w:rPr>
                <w:b/>
                <w:color w:val="000000"/>
                <w:w w:val="97"/>
                <w:sz w:val="24"/>
                <w:szCs w:val="24"/>
              </w:rPr>
              <w:t>.</w:t>
            </w:r>
          </w:p>
          <w:p w14:paraId="2383375A" w14:textId="77777777" w:rsidR="007C62D1" w:rsidRPr="00505A38" w:rsidRDefault="007C62D1" w:rsidP="007C62D1">
            <w:pPr>
              <w:spacing w:before="18"/>
              <w:ind w:left="72"/>
              <w:rPr>
                <w:sz w:val="24"/>
                <w:szCs w:val="24"/>
              </w:rPr>
            </w:pPr>
            <w:r w:rsidRPr="00505A38">
              <w:rPr>
                <w:color w:val="000000"/>
                <w:w w:val="97"/>
                <w:sz w:val="24"/>
                <w:szCs w:val="24"/>
              </w:rPr>
              <w:t>Т. В. Михеева. «Лёгкие горы», У. Старк. «Умеешь ли ты свистеть, Йоханна?»</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EF2B2B" w14:textId="77777777" w:rsidR="007C62D1" w:rsidRPr="00F7588A" w:rsidRDefault="007C62D1" w:rsidP="007C62D1">
            <w:pPr>
              <w:ind w:left="72"/>
              <w:jc w:val="center"/>
              <w:rPr>
                <w:sz w:val="24"/>
                <w:szCs w:val="24"/>
              </w:rPr>
            </w:pPr>
            <w:r w:rsidRPr="00F7588A">
              <w:rPr>
                <w:color w:val="000000"/>
                <w:w w:val="97"/>
                <w:sz w:val="24"/>
                <w:szCs w:val="24"/>
              </w:rPr>
              <w:t>2</w:t>
            </w:r>
          </w:p>
        </w:tc>
        <w:tc>
          <w:tcPr>
            <w:tcW w:w="7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15808A9" w14:textId="77777777" w:rsidR="007C62D1" w:rsidRPr="00F7588A" w:rsidRDefault="007C62D1" w:rsidP="007C62D1">
            <w:pPr>
              <w:jc w:val="center"/>
              <w:rPr>
                <w:sz w:val="24"/>
                <w:szCs w:val="24"/>
              </w:rPr>
            </w:pPr>
          </w:p>
        </w:tc>
        <w:tc>
          <w:tcPr>
            <w:tcW w:w="723" w:type="dxa"/>
            <w:gridSpan w:val="2"/>
            <w:tcBorders>
              <w:top w:val="single" w:sz="4" w:space="0" w:color="000000"/>
              <w:left w:val="single" w:sz="4" w:space="0" w:color="000000"/>
              <w:bottom w:val="single" w:sz="4" w:space="0" w:color="000000"/>
              <w:right w:val="single" w:sz="4" w:space="0" w:color="000000"/>
            </w:tcBorders>
          </w:tcPr>
          <w:p w14:paraId="4950EE92" w14:textId="77777777" w:rsidR="007C62D1" w:rsidRPr="00F7588A" w:rsidRDefault="007C62D1" w:rsidP="007C62D1">
            <w:pPr>
              <w:jc w:val="center"/>
              <w:rPr>
                <w:sz w:val="24"/>
                <w:szCs w:val="24"/>
              </w:rPr>
            </w:pPr>
            <w:r w:rsidRPr="00F7588A">
              <w:rPr>
                <w:sz w:val="24"/>
                <w:szCs w:val="24"/>
              </w:rPr>
              <w:t>2</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DD3333"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7A0F579D" w14:textId="77777777" w:rsidTr="007C62D1">
        <w:trPr>
          <w:trHeight w:hRule="exact" w:val="344"/>
        </w:trPr>
        <w:tc>
          <w:tcPr>
            <w:tcW w:w="606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7FBDD25" w14:textId="77777777" w:rsidR="007C62D1" w:rsidRPr="00F7588A" w:rsidRDefault="007C62D1" w:rsidP="007C62D1">
            <w:pPr>
              <w:ind w:left="72"/>
              <w:rPr>
                <w:b/>
                <w:sz w:val="24"/>
                <w:szCs w:val="24"/>
              </w:rPr>
            </w:pPr>
            <w:r w:rsidRPr="00F7588A">
              <w:rPr>
                <w:b/>
                <w:color w:val="000000"/>
                <w:w w:val="97"/>
                <w:sz w:val="24"/>
                <w:szCs w:val="24"/>
              </w:rPr>
              <w:t>Итого по разделу</w:t>
            </w:r>
          </w:p>
        </w:tc>
        <w:tc>
          <w:tcPr>
            <w:tcW w:w="674"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45FAE49" w14:textId="77777777" w:rsidR="007C62D1" w:rsidRPr="00F7588A" w:rsidRDefault="007C62D1" w:rsidP="007C62D1">
            <w:pPr>
              <w:ind w:left="72"/>
              <w:jc w:val="center"/>
              <w:rPr>
                <w:b/>
                <w:sz w:val="24"/>
                <w:szCs w:val="24"/>
              </w:rPr>
            </w:pPr>
            <w:r w:rsidRPr="00F7588A">
              <w:rPr>
                <w:b/>
                <w:color w:val="000000"/>
                <w:w w:val="97"/>
                <w:sz w:val="24"/>
                <w:szCs w:val="24"/>
              </w:rPr>
              <w:t>7</w:t>
            </w:r>
          </w:p>
        </w:tc>
        <w:tc>
          <w:tcPr>
            <w:tcW w:w="3803" w:type="dxa"/>
            <w:gridSpan w:val="5"/>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5ADDD4C" w14:textId="77777777" w:rsidR="007C62D1" w:rsidRPr="00B14C9B" w:rsidRDefault="007C62D1" w:rsidP="007C62D1">
            <w:pPr>
              <w:jc w:val="center"/>
              <w:rPr>
                <w:b/>
                <w:sz w:val="24"/>
                <w:szCs w:val="24"/>
              </w:rPr>
            </w:pPr>
          </w:p>
        </w:tc>
      </w:tr>
      <w:tr w:rsidR="007C62D1" w:rsidRPr="00F7588A" w14:paraId="772C7E93" w14:textId="77777777" w:rsidTr="007C62D1">
        <w:trPr>
          <w:trHeight w:hRule="exact" w:val="324"/>
        </w:trPr>
        <w:tc>
          <w:tcPr>
            <w:tcW w:w="10546" w:type="dxa"/>
            <w:gridSpan w:val="8"/>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39A12C47" w14:textId="77777777" w:rsidR="007C62D1" w:rsidRPr="00B14C9B" w:rsidRDefault="007C62D1" w:rsidP="007C62D1">
            <w:pPr>
              <w:ind w:left="72"/>
              <w:jc w:val="center"/>
              <w:rPr>
                <w:sz w:val="24"/>
                <w:szCs w:val="24"/>
              </w:rPr>
            </w:pPr>
            <w:r w:rsidRPr="00B14C9B">
              <w:rPr>
                <w:color w:val="000000"/>
                <w:w w:val="97"/>
                <w:sz w:val="24"/>
                <w:szCs w:val="24"/>
              </w:rPr>
              <w:t xml:space="preserve">Раздел 7. </w:t>
            </w:r>
            <w:r w:rsidRPr="00B14C9B">
              <w:rPr>
                <w:b/>
                <w:color w:val="000000"/>
                <w:w w:val="97"/>
                <w:sz w:val="24"/>
                <w:szCs w:val="24"/>
              </w:rPr>
              <w:t>Зарубежная литература</w:t>
            </w:r>
          </w:p>
        </w:tc>
      </w:tr>
      <w:tr w:rsidR="007C62D1" w:rsidRPr="005C73B0" w14:paraId="59372028" w14:textId="77777777" w:rsidTr="007C62D1">
        <w:trPr>
          <w:trHeight w:hRule="exact" w:val="1173"/>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0100C4FE" w14:textId="77777777" w:rsidR="007C62D1" w:rsidRPr="00F7588A" w:rsidRDefault="007C62D1" w:rsidP="007C62D1">
            <w:pPr>
              <w:spacing w:before="78"/>
              <w:jc w:val="center"/>
              <w:rPr>
                <w:sz w:val="24"/>
                <w:szCs w:val="24"/>
              </w:rPr>
            </w:pPr>
            <w:r w:rsidRPr="00F7588A">
              <w:rPr>
                <w:color w:val="000000"/>
                <w:w w:val="97"/>
                <w:sz w:val="24"/>
                <w:szCs w:val="24"/>
              </w:rPr>
              <w:lastRenderedPageBreak/>
              <w:t>7.1.</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1591F3DB" w14:textId="77777777" w:rsidR="007C62D1" w:rsidRPr="00505A38" w:rsidRDefault="007C62D1" w:rsidP="007C62D1">
            <w:pPr>
              <w:spacing w:line="360" w:lineRule="auto"/>
              <w:ind w:left="57"/>
            </w:pPr>
            <w:r w:rsidRPr="00505A38">
              <w:rPr>
                <w:b/>
                <w:color w:val="000000"/>
                <w:sz w:val="24"/>
              </w:rPr>
              <w:t>М. де Сервантес Сааведра.</w:t>
            </w:r>
            <w:r w:rsidRPr="00505A38">
              <w:rPr>
                <w:color w:val="000000"/>
                <w:sz w:val="24"/>
              </w:rPr>
              <w:t xml:space="preserve"> Роман «Хитроумный идальго Дон Кихот Ламанчский» (главы). </w:t>
            </w:r>
            <w:r w:rsidRPr="00505A38">
              <w:rPr>
                <w:b/>
                <w:color w:val="000000"/>
                <w:sz w:val="24"/>
              </w:rPr>
              <w:t xml:space="preserve">Зарубежная новеллистика </w:t>
            </w:r>
            <w:r w:rsidRPr="00505A38">
              <w:rPr>
                <w:color w:val="000000"/>
                <w:sz w:val="24"/>
              </w:rPr>
              <w:t xml:space="preserve"> О. Генри. «Дары волхвов», «Последний лист».</w:t>
            </w:r>
            <w:r w:rsidRPr="00F7588A">
              <w:rPr>
                <w:color w:val="000000"/>
                <w:sz w:val="24"/>
              </w:rPr>
              <w:t xml:space="preserve"> </w:t>
            </w:r>
            <w:r w:rsidRPr="00505A38">
              <w:rPr>
                <w:b/>
                <w:color w:val="000000"/>
                <w:sz w:val="24"/>
              </w:rPr>
              <w:t>А. де Сент Экзюпери.</w:t>
            </w:r>
            <w:r w:rsidRPr="00505A38">
              <w:rPr>
                <w:color w:val="000000"/>
                <w:sz w:val="24"/>
              </w:rPr>
              <w:t xml:space="preserve"> Повесть-сказка «Маленький принц».</w:t>
            </w:r>
          </w:p>
          <w:p w14:paraId="1B44D927" w14:textId="77777777" w:rsidR="007C62D1" w:rsidRPr="00505A38" w:rsidRDefault="007C62D1" w:rsidP="007C62D1">
            <w:pPr>
              <w:spacing w:before="20"/>
              <w:ind w:left="72" w:right="576"/>
              <w:rPr>
                <w:sz w:val="24"/>
                <w:szCs w:val="24"/>
              </w:rPr>
            </w:pP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B4B5BD0" w14:textId="77777777" w:rsidR="007C62D1" w:rsidRPr="00F7588A" w:rsidRDefault="007C62D1" w:rsidP="007C62D1">
            <w:pPr>
              <w:ind w:left="72"/>
              <w:jc w:val="center"/>
              <w:rPr>
                <w:sz w:val="24"/>
                <w:szCs w:val="24"/>
              </w:rPr>
            </w:pPr>
            <w:r w:rsidRPr="00F7588A">
              <w:rPr>
                <w:color w:val="000000"/>
                <w:w w:val="97"/>
                <w:sz w:val="24"/>
                <w:szCs w:val="24"/>
              </w:rPr>
              <w:t>7</w:t>
            </w: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550E03F4" w14:textId="77777777" w:rsidR="007C62D1" w:rsidRPr="00F7588A" w:rsidRDefault="007C62D1" w:rsidP="007C62D1">
            <w:pPr>
              <w:jc w:val="center"/>
              <w:rPr>
                <w:sz w:val="24"/>
                <w:szCs w:val="24"/>
              </w:rPr>
            </w:pP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5BA9171" w14:textId="77777777" w:rsidR="007C62D1" w:rsidRPr="00F7588A" w:rsidRDefault="007C62D1" w:rsidP="007C62D1">
            <w:pPr>
              <w:jc w:val="center"/>
              <w:rPr>
                <w:sz w:val="24"/>
                <w:szCs w:val="24"/>
              </w:rPr>
            </w:pPr>
            <w:r w:rsidRPr="00F7588A">
              <w:rPr>
                <w:sz w:val="24"/>
                <w:szCs w:val="24"/>
              </w:rPr>
              <w:t>7</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6A61CF"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5C73B0" w14:paraId="49078AC7" w14:textId="77777777" w:rsidTr="007C62D1">
        <w:trPr>
          <w:trHeight w:hRule="exact" w:val="344"/>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D99631" w14:textId="77777777" w:rsidR="007C62D1" w:rsidRPr="00F7588A" w:rsidRDefault="007C62D1" w:rsidP="007C62D1">
            <w:pPr>
              <w:spacing w:before="78"/>
              <w:jc w:val="center"/>
              <w:rPr>
                <w:sz w:val="24"/>
                <w:szCs w:val="24"/>
              </w:rPr>
            </w:pPr>
            <w:r w:rsidRPr="00F7588A">
              <w:rPr>
                <w:color w:val="000000"/>
                <w:w w:val="97"/>
                <w:sz w:val="24"/>
                <w:szCs w:val="24"/>
              </w:rPr>
              <w:t>7.2.</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6063B2B6" w14:textId="77777777" w:rsidR="007C62D1" w:rsidRPr="00F7588A" w:rsidRDefault="007C62D1" w:rsidP="007C62D1">
            <w:pPr>
              <w:ind w:left="72"/>
              <w:rPr>
                <w:sz w:val="24"/>
                <w:szCs w:val="24"/>
              </w:rPr>
            </w:pPr>
            <w:r w:rsidRPr="00F7588A">
              <w:rPr>
                <w:b/>
                <w:color w:val="000000"/>
                <w:w w:val="97"/>
                <w:sz w:val="24"/>
                <w:szCs w:val="24"/>
              </w:rPr>
              <w:t>Внеклассное чтение</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BCBD2F2" w14:textId="77777777" w:rsidR="007C62D1" w:rsidRPr="00F7588A" w:rsidRDefault="007C62D1" w:rsidP="007C62D1">
            <w:pPr>
              <w:ind w:left="72"/>
              <w:jc w:val="center"/>
              <w:rPr>
                <w:sz w:val="24"/>
                <w:szCs w:val="24"/>
              </w:rPr>
            </w:pPr>
            <w:r w:rsidRPr="00F7588A">
              <w:rPr>
                <w:color w:val="000000"/>
                <w:w w:val="97"/>
                <w:sz w:val="24"/>
                <w:szCs w:val="24"/>
              </w:rPr>
              <w:t>1</w:t>
            </w: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5687E29" w14:textId="77777777" w:rsidR="007C62D1" w:rsidRPr="00F7588A" w:rsidRDefault="007C62D1" w:rsidP="007C62D1">
            <w:pPr>
              <w:jc w:val="center"/>
              <w:rPr>
                <w:sz w:val="24"/>
                <w:szCs w:val="24"/>
              </w:rPr>
            </w:pP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4BCA245" w14:textId="77777777" w:rsidR="007C62D1" w:rsidRPr="00F7588A" w:rsidRDefault="007C62D1" w:rsidP="007C62D1">
            <w:pPr>
              <w:jc w:val="center"/>
              <w:rPr>
                <w:sz w:val="24"/>
                <w:szCs w:val="24"/>
              </w:rPr>
            </w:pPr>
            <w:r w:rsidRPr="00F7588A">
              <w:rPr>
                <w:sz w:val="24"/>
                <w:szCs w:val="24"/>
              </w:rPr>
              <w:t>1</w:t>
            </w: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3A9ED76"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F7588A" w14:paraId="6E7DB78D" w14:textId="77777777" w:rsidTr="007C62D1">
        <w:trPr>
          <w:trHeight w:hRule="exact" w:val="344"/>
        </w:trPr>
        <w:tc>
          <w:tcPr>
            <w:tcW w:w="6068" w:type="dxa"/>
            <w:gridSpan w:val="2"/>
            <w:tcBorders>
              <w:top w:val="single" w:sz="4" w:space="0" w:color="000000"/>
              <w:left w:val="single" w:sz="4" w:space="0" w:color="000000"/>
              <w:bottom w:val="single" w:sz="5" w:space="0" w:color="000000"/>
              <w:right w:val="single" w:sz="4" w:space="0" w:color="000000"/>
            </w:tcBorders>
            <w:shd w:val="clear" w:color="auto" w:fill="E5DFEC" w:themeFill="accent4" w:themeFillTint="33"/>
            <w:tcMar>
              <w:left w:w="0" w:type="dxa"/>
              <w:right w:w="0" w:type="dxa"/>
            </w:tcMar>
          </w:tcPr>
          <w:p w14:paraId="4163D600" w14:textId="77777777" w:rsidR="007C62D1" w:rsidRPr="00F7588A" w:rsidRDefault="007C62D1" w:rsidP="007C62D1">
            <w:pPr>
              <w:ind w:left="72"/>
              <w:rPr>
                <w:b/>
                <w:sz w:val="24"/>
                <w:szCs w:val="24"/>
              </w:rPr>
            </w:pPr>
            <w:r w:rsidRPr="00F7588A">
              <w:rPr>
                <w:b/>
                <w:color w:val="000000"/>
                <w:w w:val="97"/>
                <w:sz w:val="24"/>
                <w:szCs w:val="24"/>
              </w:rPr>
              <w:t>Итого по разделу</w:t>
            </w:r>
          </w:p>
        </w:tc>
        <w:tc>
          <w:tcPr>
            <w:tcW w:w="674" w:type="dxa"/>
            <w:tcBorders>
              <w:top w:val="single" w:sz="4" w:space="0" w:color="000000"/>
              <w:left w:val="single" w:sz="4" w:space="0" w:color="000000"/>
              <w:bottom w:val="single" w:sz="5" w:space="0" w:color="000000"/>
              <w:right w:val="single" w:sz="4" w:space="0" w:color="000000"/>
            </w:tcBorders>
            <w:shd w:val="clear" w:color="auto" w:fill="E5DFEC" w:themeFill="accent4" w:themeFillTint="33"/>
            <w:tcMar>
              <w:left w:w="0" w:type="dxa"/>
              <w:right w:w="0" w:type="dxa"/>
            </w:tcMar>
          </w:tcPr>
          <w:p w14:paraId="2E159272" w14:textId="77777777" w:rsidR="007C62D1" w:rsidRPr="00F7588A" w:rsidRDefault="007C62D1" w:rsidP="007C62D1">
            <w:pPr>
              <w:ind w:left="72"/>
              <w:jc w:val="center"/>
              <w:rPr>
                <w:b/>
                <w:sz w:val="24"/>
                <w:szCs w:val="24"/>
              </w:rPr>
            </w:pPr>
            <w:r w:rsidRPr="00F7588A">
              <w:rPr>
                <w:b/>
                <w:color w:val="000000"/>
                <w:w w:val="97"/>
                <w:sz w:val="24"/>
                <w:szCs w:val="24"/>
              </w:rPr>
              <w:t>8</w:t>
            </w:r>
          </w:p>
        </w:tc>
        <w:tc>
          <w:tcPr>
            <w:tcW w:w="3803" w:type="dxa"/>
            <w:gridSpan w:val="5"/>
            <w:tcBorders>
              <w:top w:val="single" w:sz="4" w:space="0" w:color="000000"/>
              <w:left w:val="single" w:sz="4" w:space="0" w:color="000000"/>
              <w:bottom w:val="single" w:sz="5" w:space="0" w:color="000000"/>
              <w:right w:val="single" w:sz="4" w:space="0" w:color="000000"/>
            </w:tcBorders>
            <w:shd w:val="clear" w:color="auto" w:fill="E5DFEC" w:themeFill="accent4" w:themeFillTint="33"/>
            <w:tcMar>
              <w:left w:w="0" w:type="dxa"/>
              <w:right w:w="0" w:type="dxa"/>
            </w:tcMar>
          </w:tcPr>
          <w:p w14:paraId="0C9FEE18" w14:textId="77777777" w:rsidR="007C62D1" w:rsidRPr="00B14C9B" w:rsidRDefault="007C62D1" w:rsidP="007C62D1">
            <w:pPr>
              <w:jc w:val="center"/>
              <w:rPr>
                <w:b/>
                <w:sz w:val="24"/>
                <w:szCs w:val="24"/>
              </w:rPr>
            </w:pPr>
          </w:p>
        </w:tc>
      </w:tr>
      <w:tr w:rsidR="007C62D1" w:rsidRPr="00F7588A" w14:paraId="213033A9" w14:textId="77777777" w:rsidTr="007C62D1">
        <w:trPr>
          <w:trHeight w:hRule="exact" w:val="346"/>
        </w:trPr>
        <w:tc>
          <w:tcPr>
            <w:tcW w:w="10546" w:type="dxa"/>
            <w:gridSpan w:val="8"/>
            <w:tcBorders>
              <w:top w:val="single" w:sz="5"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67F79C33" w14:textId="77777777" w:rsidR="007C62D1" w:rsidRPr="00B14C9B" w:rsidRDefault="007C62D1" w:rsidP="007C62D1">
            <w:pPr>
              <w:ind w:left="72"/>
              <w:jc w:val="center"/>
              <w:rPr>
                <w:sz w:val="24"/>
                <w:szCs w:val="24"/>
              </w:rPr>
            </w:pPr>
            <w:r w:rsidRPr="00B14C9B">
              <w:rPr>
                <w:color w:val="000000"/>
                <w:w w:val="97"/>
                <w:sz w:val="24"/>
                <w:szCs w:val="24"/>
              </w:rPr>
              <w:t xml:space="preserve">Раздел 8. </w:t>
            </w:r>
            <w:r w:rsidRPr="00B14C9B">
              <w:rPr>
                <w:b/>
                <w:color w:val="000000"/>
                <w:w w:val="97"/>
                <w:sz w:val="24"/>
                <w:szCs w:val="24"/>
              </w:rPr>
              <w:t>Итоговый контроль</w:t>
            </w:r>
          </w:p>
        </w:tc>
      </w:tr>
      <w:tr w:rsidR="007C62D1" w:rsidRPr="00F7588A" w14:paraId="088E6B96" w14:textId="77777777" w:rsidTr="007C62D1">
        <w:trPr>
          <w:trHeight w:hRule="exact" w:val="344"/>
        </w:trPr>
        <w:tc>
          <w:tcPr>
            <w:tcW w:w="269" w:type="dxa"/>
            <w:tcBorders>
              <w:top w:val="single" w:sz="4" w:space="0" w:color="000000"/>
              <w:left w:val="single" w:sz="4" w:space="0" w:color="000000"/>
              <w:bottom w:val="single" w:sz="4" w:space="0" w:color="000000"/>
              <w:right w:val="single" w:sz="4" w:space="0" w:color="000000"/>
            </w:tcBorders>
            <w:tcMar>
              <w:left w:w="0" w:type="dxa"/>
              <w:right w:w="0" w:type="dxa"/>
            </w:tcMar>
          </w:tcPr>
          <w:p w14:paraId="513A99C8" w14:textId="77777777" w:rsidR="007C62D1" w:rsidRPr="00F7588A" w:rsidRDefault="007C62D1" w:rsidP="007C62D1">
            <w:pPr>
              <w:spacing w:before="76"/>
              <w:jc w:val="center"/>
              <w:rPr>
                <w:sz w:val="24"/>
                <w:szCs w:val="24"/>
              </w:rPr>
            </w:pPr>
            <w:r w:rsidRPr="00F7588A">
              <w:rPr>
                <w:color w:val="000000"/>
                <w:w w:val="97"/>
                <w:sz w:val="24"/>
                <w:szCs w:val="24"/>
              </w:rPr>
              <w:t>8.1.</w:t>
            </w:r>
          </w:p>
        </w:tc>
        <w:tc>
          <w:tcPr>
            <w:tcW w:w="5799" w:type="dxa"/>
            <w:tcBorders>
              <w:top w:val="single" w:sz="4" w:space="0" w:color="000000"/>
              <w:left w:val="single" w:sz="4" w:space="0" w:color="000000"/>
              <w:bottom w:val="single" w:sz="4" w:space="0" w:color="000000"/>
              <w:right w:val="single" w:sz="4" w:space="0" w:color="000000"/>
            </w:tcBorders>
            <w:tcMar>
              <w:left w:w="0" w:type="dxa"/>
              <w:right w:w="0" w:type="dxa"/>
            </w:tcMar>
          </w:tcPr>
          <w:p w14:paraId="502A811F" w14:textId="77777777" w:rsidR="007C62D1" w:rsidRPr="00F7588A" w:rsidRDefault="007C62D1" w:rsidP="007C62D1">
            <w:pPr>
              <w:ind w:left="72"/>
              <w:rPr>
                <w:sz w:val="24"/>
                <w:szCs w:val="24"/>
              </w:rPr>
            </w:pPr>
            <w:r w:rsidRPr="00F7588A">
              <w:rPr>
                <w:b/>
                <w:color w:val="000000"/>
                <w:w w:val="97"/>
                <w:sz w:val="24"/>
                <w:szCs w:val="24"/>
              </w:rPr>
              <w:t>Итоговые контрольные работы</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09A85895" w14:textId="77777777" w:rsidR="007C62D1" w:rsidRPr="00F7588A" w:rsidRDefault="007C62D1" w:rsidP="007C62D1">
            <w:pPr>
              <w:ind w:left="72"/>
              <w:jc w:val="center"/>
              <w:rPr>
                <w:sz w:val="24"/>
                <w:szCs w:val="24"/>
              </w:rPr>
            </w:pPr>
            <w:r w:rsidRPr="00F7588A">
              <w:rPr>
                <w:color w:val="000000"/>
                <w:w w:val="97"/>
                <w:sz w:val="24"/>
                <w:szCs w:val="24"/>
              </w:rPr>
              <w:t>2</w:t>
            </w:r>
          </w:p>
        </w:tc>
        <w:tc>
          <w:tcPr>
            <w:tcW w:w="771"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1A5B0933" w14:textId="77777777" w:rsidR="007C62D1" w:rsidRPr="00F7588A" w:rsidRDefault="007C62D1" w:rsidP="007C62D1">
            <w:pPr>
              <w:jc w:val="center"/>
              <w:rPr>
                <w:sz w:val="24"/>
                <w:szCs w:val="24"/>
              </w:rPr>
            </w:pPr>
            <w:r w:rsidRPr="00F7588A">
              <w:rPr>
                <w:sz w:val="24"/>
                <w:szCs w:val="24"/>
              </w:rPr>
              <w:t>2</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17C9E6E" w14:textId="77777777" w:rsidR="007C62D1" w:rsidRPr="00F7588A" w:rsidRDefault="007C62D1" w:rsidP="007C62D1">
            <w:pPr>
              <w:jc w:val="center"/>
              <w:rPr>
                <w:sz w:val="24"/>
                <w:szCs w:val="24"/>
              </w:rPr>
            </w:pPr>
          </w:p>
        </w:tc>
        <w:tc>
          <w:tcPr>
            <w:tcW w:w="235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D69E95" w14:textId="77777777" w:rsidR="007C62D1" w:rsidRPr="00B14C9B" w:rsidRDefault="007C62D1" w:rsidP="007C62D1">
            <w:pPr>
              <w:jc w:val="center"/>
              <w:rPr>
                <w:sz w:val="24"/>
                <w:szCs w:val="24"/>
              </w:rPr>
            </w:pPr>
          </w:p>
        </w:tc>
      </w:tr>
      <w:tr w:rsidR="007C62D1" w:rsidRPr="00F7588A" w14:paraId="409E7047" w14:textId="77777777" w:rsidTr="007C62D1">
        <w:trPr>
          <w:trHeight w:hRule="exact" w:val="344"/>
        </w:trPr>
        <w:tc>
          <w:tcPr>
            <w:tcW w:w="606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AC20879" w14:textId="77777777" w:rsidR="007C62D1" w:rsidRPr="00F7588A" w:rsidRDefault="007C62D1" w:rsidP="007C62D1">
            <w:pPr>
              <w:ind w:left="72"/>
              <w:rPr>
                <w:b/>
                <w:sz w:val="24"/>
                <w:szCs w:val="24"/>
              </w:rPr>
            </w:pPr>
            <w:r w:rsidRPr="00F7588A">
              <w:rPr>
                <w:b/>
                <w:color w:val="000000"/>
                <w:w w:val="97"/>
                <w:sz w:val="24"/>
                <w:szCs w:val="24"/>
              </w:rPr>
              <w:t>Итого по разделу</w:t>
            </w:r>
          </w:p>
        </w:tc>
        <w:tc>
          <w:tcPr>
            <w:tcW w:w="674"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0CBDF86" w14:textId="77777777" w:rsidR="007C62D1" w:rsidRPr="00F7588A" w:rsidRDefault="007C62D1" w:rsidP="007C62D1">
            <w:pPr>
              <w:ind w:left="72"/>
              <w:jc w:val="center"/>
              <w:rPr>
                <w:b/>
                <w:sz w:val="24"/>
                <w:szCs w:val="24"/>
              </w:rPr>
            </w:pPr>
            <w:r w:rsidRPr="00F7588A">
              <w:rPr>
                <w:b/>
                <w:color w:val="000000"/>
                <w:w w:val="97"/>
                <w:sz w:val="24"/>
                <w:szCs w:val="24"/>
              </w:rPr>
              <w:t>2</w:t>
            </w:r>
          </w:p>
        </w:tc>
        <w:tc>
          <w:tcPr>
            <w:tcW w:w="3803" w:type="dxa"/>
            <w:gridSpan w:val="5"/>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84B0228" w14:textId="77777777" w:rsidR="007C62D1" w:rsidRPr="00B14C9B" w:rsidRDefault="007C62D1" w:rsidP="007C62D1">
            <w:pPr>
              <w:jc w:val="center"/>
              <w:rPr>
                <w:b/>
                <w:sz w:val="24"/>
                <w:szCs w:val="24"/>
              </w:rPr>
            </w:pPr>
          </w:p>
        </w:tc>
      </w:tr>
      <w:tr w:rsidR="007C62D1" w:rsidRPr="00F7588A" w14:paraId="4A2F3E5D" w14:textId="77777777" w:rsidTr="007C62D1">
        <w:trPr>
          <w:trHeight w:hRule="exact" w:val="344"/>
        </w:trPr>
        <w:tc>
          <w:tcPr>
            <w:tcW w:w="606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9463308" w14:textId="77777777" w:rsidR="007C62D1" w:rsidRPr="00F7588A" w:rsidRDefault="007C62D1" w:rsidP="007C62D1">
            <w:pPr>
              <w:ind w:left="72"/>
              <w:rPr>
                <w:sz w:val="24"/>
                <w:szCs w:val="24"/>
              </w:rPr>
            </w:pPr>
            <w:r w:rsidRPr="00F7588A">
              <w:rPr>
                <w:color w:val="000000"/>
                <w:w w:val="97"/>
                <w:sz w:val="24"/>
                <w:szCs w:val="24"/>
              </w:rPr>
              <w:t>Резервное время</w:t>
            </w:r>
          </w:p>
        </w:tc>
        <w:tc>
          <w:tcPr>
            <w:tcW w:w="6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5206837" w14:textId="77777777" w:rsidR="007C62D1" w:rsidRPr="00F7588A" w:rsidRDefault="007C62D1" w:rsidP="007C62D1">
            <w:pPr>
              <w:ind w:left="72"/>
              <w:jc w:val="center"/>
              <w:rPr>
                <w:sz w:val="24"/>
                <w:szCs w:val="24"/>
              </w:rPr>
            </w:pPr>
            <w:r w:rsidRPr="00F7588A">
              <w:rPr>
                <w:color w:val="000000"/>
                <w:w w:val="97"/>
                <w:sz w:val="24"/>
                <w:szCs w:val="24"/>
              </w:rPr>
              <w:t>7</w:t>
            </w:r>
          </w:p>
        </w:tc>
        <w:tc>
          <w:tcPr>
            <w:tcW w:w="3803" w:type="dxa"/>
            <w:gridSpan w:val="5"/>
            <w:tcBorders>
              <w:top w:val="single" w:sz="4" w:space="0" w:color="000000"/>
              <w:left w:val="single" w:sz="4" w:space="0" w:color="000000"/>
              <w:bottom w:val="single" w:sz="4" w:space="0" w:color="000000"/>
              <w:right w:val="single" w:sz="4" w:space="0" w:color="000000"/>
            </w:tcBorders>
            <w:tcMar>
              <w:left w:w="0" w:type="dxa"/>
              <w:right w:w="0" w:type="dxa"/>
            </w:tcMar>
          </w:tcPr>
          <w:p w14:paraId="374AC333" w14:textId="77777777" w:rsidR="007C62D1" w:rsidRPr="00F7588A" w:rsidRDefault="007C62D1" w:rsidP="007C62D1">
            <w:pPr>
              <w:jc w:val="center"/>
              <w:rPr>
                <w:sz w:val="24"/>
                <w:szCs w:val="24"/>
              </w:rPr>
            </w:pPr>
          </w:p>
        </w:tc>
      </w:tr>
      <w:tr w:rsidR="007C62D1" w:rsidRPr="00F7588A" w14:paraId="07C24F16" w14:textId="77777777" w:rsidTr="007C62D1">
        <w:trPr>
          <w:trHeight w:hRule="exact" w:val="344"/>
        </w:trPr>
        <w:tc>
          <w:tcPr>
            <w:tcW w:w="6068" w:type="dxa"/>
            <w:gridSpan w:val="2"/>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11785087" w14:textId="77777777" w:rsidR="007C62D1" w:rsidRPr="00505A38" w:rsidRDefault="007C62D1" w:rsidP="007C62D1">
            <w:pPr>
              <w:spacing w:before="76"/>
              <w:ind w:left="72"/>
              <w:rPr>
                <w:b/>
                <w:sz w:val="24"/>
                <w:szCs w:val="24"/>
              </w:rPr>
            </w:pPr>
            <w:r w:rsidRPr="00505A38">
              <w:rPr>
                <w:b/>
                <w:color w:val="000000"/>
                <w:w w:val="97"/>
                <w:sz w:val="24"/>
                <w:szCs w:val="24"/>
              </w:rPr>
              <w:t>ОБЩЕЕ КОЛИЧЕСТВО ЧАСОВ ПО ПРОГРАММЕ</w:t>
            </w:r>
          </w:p>
        </w:tc>
        <w:tc>
          <w:tcPr>
            <w:tcW w:w="674"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4FB5FD3F" w14:textId="77777777" w:rsidR="007C62D1" w:rsidRPr="00F7588A" w:rsidRDefault="007C62D1" w:rsidP="007C62D1">
            <w:pPr>
              <w:spacing w:before="76"/>
              <w:ind w:left="72"/>
              <w:jc w:val="center"/>
              <w:rPr>
                <w:b/>
                <w:sz w:val="24"/>
                <w:szCs w:val="24"/>
              </w:rPr>
            </w:pPr>
            <w:r w:rsidRPr="00F7588A">
              <w:rPr>
                <w:b/>
                <w:color w:val="000000"/>
                <w:w w:val="97"/>
                <w:sz w:val="24"/>
                <w:szCs w:val="24"/>
              </w:rPr>
              <w:t>68</w:t>
            </w:r>
          </w:p>
        </w:tc>
        <w:tc>
          <w:tcPr>
            <w:tcW w:w="771" w:type="dxa"/>
            <w:gridSpan w:val="3"/>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13C12831" w14:textId="77777777" w:rsidR="007C62D1" w:rsidRPr="00F7588A" w:rsidRDefault="007C62D1" w:rsidP="007C62D1">
            <w:pPr>
              <w:spacing w:before="76"/>
              <w:ind w:left="72"/>
              <w:jc w:val="center"/>
              <w:rPr>
                <w:b/>
                <w:sz w:val="24"/>
                <w:szCs w:val="24"/>
              </w:rPr>
            </w:pPr>
            <w:r w:rsidRPr="00F7588A">
              <w:rPr>
                <w:b/>
                <w:color w:val="000000"/>
                <w:w w:val="97"/>
                <w:sz w:val="24"/>
                <w:szCs w:val="24"/>
              </w:rPr>
              <w:t>7</w:t>
            </w:r>
          </w:p>
        </w:tc>
        <w:tc>
          <w:tcPr>
            <w:tcW w:w="674"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742F8C28" w14:textId="77777777" w:rsidR="007C62D1" w:rsidRPr="00F7588A" w:rsidRDefault="007C62D1" w:rsidP="007C62D1">
            <w:pPr>
              <w:jc w:val="center"/>
              <w:rPr>
                <w:b/>
                <w:sz w:val="24"/>
                <w:szCs w:val="24"/>
              </w:rPr>
            </w:pPr>
          </w:p>
        </w:tc>
        <w:tc>
          <w:tcPr>
            <w:tcW w:w="2356"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5F20C8C0" w14:textId="77777777" w:rsidR="007C62D1" w:rsidRPr="00F7588A" w:rsidRDefault="007C62D1" w:rsidP="007C62D1">
            <w:pPr>
              <w:jc w:val="center"/>
              <w:rPr>
                <w:b/>
                <w:sz w:val="24"/>
                <w:szCs w:val="24"/>
              </w:rPr>
            </w:pPr>
          </w:p>
        </w:tc>
      </w:tr>
    </w:tbl>
    <w:p w14:paraId="6184C570" w14:textId="77777777" w:rsidR="007C62D1" w:rsidRDefault="007C62D1" w:rsidP="002F47A0">
      <w:pPr>
        <w:spacing w:before="188" w:after="92"/>
        <w:rPr>
          <w:b/>
          <w:color w:val="000000"/>
          <w:sz w:val="24"/>
          <w:szCs w:val="24"/>
        </w:rPr>
      </w:pPr>
    </w:p>
    <w:p w14:paraId="3D97321B" w14:textId="77777777" w:rsidR="007C62D1" w:rsidRPr="00002D9C" w:rsidRDefault="007C62D1" w:rsidP="007C62D1">
      <w:pPr>
        <w:spacing w:before="188" w:after="92"/>
        <w:jc w:val="center"/>
        <w:rPr>
          <w:sz w:val="24"/>
          <w:szCs w:val="24"/>
        </w:rPr>
      </w:pPr>
      <w:r w:rsidRPr="00002D9C">
        <w:rPr>
          <w:b/>
          <w:color w:val="000000"/>
          <w:sz w:val="24"/>
          <w:szCs w:val="24"/>
        </w:rPr>
        <w:t>8 КЛАСС</w:t>
      </w:r>
    </w:p>
    <w:tbl>
      <w:tblPr>
        <w:tblW w:w="10336" w:type="dxa"/>
        <w:tblInd w:w="6" w:type="dxa"/>
        <w:tblLayout w:type="fixed"/>
        <w:tblLook w:val="04A0" w:firstRow="1" w:lastRow="0" w:firstColumn="1" w:lastColumn="0" w:noHBand="0" w:noVBand="1"/>
      </w:tblPr>
      <w:tblGrid>
        <w:gridCol w:w="260"/>
        <w:gridCol w:w="5598"/>
        <w:gridCol w:w="651"/>
        <w:gridCol w:w="744"/>
        <w:gridCol w:w="652"/>
        <w:gridCol w:w="2431"/>
      </w:tblGrid>
      <w:tr w:rsidR="007C62D1" w:rsidRPr="00002D9C" w14:paraId="2E87308B" w14:textId="77777777" w:rsidTr="007C62D1">
        <w:trPr>
          <w:trHeight w:hRule="exact" w:val="327"/>
        </w:trPr>
        <w:tc>
          <w:tcPr>
            <w:tcW w:w="2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6C6A048E" w14:textId="77777777" w:rsidR="007C62D1" w:rsidRPr="00002D9C" w:rsidRDefault="007C62D1" w:rsidP="007C62D1">
            <w:pPr>
              <w:spacing w:before="78"/>
              <w:jc w:val="center"/>
              <w:rPr>
                <w:sz w:val="24"/>
                <w:szCs w:val="24"/>
              </w:rPr>
            </w:pPr>
            <w:r w:rsidRPr="00002D9C">
              <w:rPr>
                <w:b/>
                <w:color w:val="000000"/>
                <w:w w:val="97"/>
                <w:sz w:val="24"/>
                <w:szCs w:val="24"/>
              </w:rPr>
              <w:t>№</w:t>
            </w:r>
            <w:r w:rsidRPr="00002D9C">
              <w:rPr>
                <w:sz w:val="24"/>
                <w:szCs w:val="24"/>
              </w:rPr>
              <w:br/>
            </w:r>
            <w:r w:rsidRPr="00002D9C">
              <w:rPr>
                <w:b/>
                <w:color w:val="000000"/>
                <w:w w:val="97"/>
                <w:sz w:val="24"/>
                <w:szCs w:val="24"/>
              </w:rPr>
              <w:t>п/п</w:t>
            </w:r>
          </w:p>
        </w:tc>
        <w:tc>
          <w:tcPr>
            <w:tcW w:w="559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3A3DB81E" w14:textId="77777777" w:rsidR="007C62D1" w:rsidRPr="00505A38" w:rsidRDefault="007C62D1" w:rsidP="007C62D1">
            <w:pPr>
              <w:spacing w:before="78"/>
              <w:ind w:left="72"/>
              <w:jc w:val="center"/>
              <w:rPr>
                <w:sz w:val="24"/>
                <w:szCs w:val="24"/>
              </w:rPr>
            </w:pPr>
            <w:r w:rsidRPr="00505A38">
              <w:rPr>
                <w:b/>
                <w:color w:val="000000"/>
                <w:w w:val="97"/>
                <w:sz w:val="24"/>
                <w:szCs w:val="24"/>
              </w:rPr>
              <w:t>Наименование разделов и тем программы</w:t>
            </w:r>
          </w:p>
        </w:tc>
        <w:tc>
          <w:tcPr>
            <w:tcW w:w="2047"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6CCD2C8A" w14:textId="77777777" w:rsidR="007C62D1" w:rsidRPr="00B84D26" w:rsidRDefault="007C62D1" w:rsidP="007C62D1">
            <w:pPr>
              <w:spacing w:before="78"/>
              <w:ind w:left="72"/>
              <w:jc w:val="center"/>
              <w:rPr>
                <w:b/>
                <w:sz w:val="24"/>
                <w:szCs w:val="24"/>
              </w:rPr>
            </w:pPr>
            <w:r w:rsidRPr="00B84D26">
              <w:rPr>
                <w:b/>
                <w:color w:val="000000"/>
                <w:w w:val="97"/>
                <w:sz w:val="24"/>
                <w:szCs w:val="24"/>
              </w:rPr>
              <w:t>Количество часов</w:t>
            </w:r>
          </w:p>
        </w:tc>
        <w:tc>
          <w:tcPr>
            <w:tcW w:w="243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16329B94" w14:textId="77777777" w:rsidR="007C62D1" w:rsidRPr="00B84D26" w:rsidRDefault="007C62D1" w:rsidP="007C62D1">
            <w:pPr>
              <w:spacing w:before="78"/>
              <w:ind w:left="72" w:right="432"/>
              <w:jc w:val="center"/>
              <w:rPr>
                <w:b/>
                <w:sz w:val="24"/>
                <w:szCs w:val="24"/>
              </w:rPr>
            </w:pPr>
            <w:r w:rsidRPr="00B84D26">
              <w:rPr>
                <w:b/>
                <w:sz w:val="24"/>
                <w:szCs w:val="24"/>
              </w:rPr>
              <w:t>ЭОР/ЦОР</w:t>
            </w:r>
          </w:p>
        </w:tc>
      </w:tr>
      <w:tr w:rsidR="007C62D1" w:rsidRPr="00002D9C" w14:paraId="1C28F830" w14:textId="77777777" w:rsidTr="007C62D1">
        <w:trPr>
          <w:trHeight w:hRule="exact" w:val="463"/>
        </w:trPr>
        <w:tc>
          <w:tcPr>
            <w:tcW w:w="260" w:type="dxa"/>
            <w:vMerge/>
            <w:tcBorders>
              <w:top w:val="single" w:sz="4" w:space="0" w:color="000000"/>
              <w:left w:val="single" w:sz="4" w:space="0" w:color="000000"/>
              <w:bottom w:val="single" w:sz="4" w:space="0" w:color="000000"/>
              <w:right w:val="single" w:sz="4" w:space="0" w:color="000000"/>
            </w:tcBorders>
          </w:tcPr>
          <w:p w14:paraId="135E0BAE" w14:textId="77777777" w:rsidR="007C62D1" w:rsidRPr="00002D9C" w:rsidRDefault="007C62D1" w:rsidP="007C62D1">
            <w:pPr>
              <w:rPr>
                <w:sz w:val="24"/>
                <w:szCs w:val="24"/>
              </w:rPr>
            </w:pPr>
          </w:p>
        </w:tc>
        <w:tc>
          <w:tcPr>
            <w:tcW w:w="5598" w:type="dxa"/>
            <w:vMerge/>
            <w:tcBorders>
              <w:top w:val="single" w:sz="4" w:space="0" w:color="000000"/>
              <w:left w:val="single" w:sz="4" w:space="0" w:color="000000"/>
              <w:bottom w:val="single" w:sz="4" w:space="0" w:color="000000"/>
              <w:right w:val="single" w:sz="4" w:space="0" w:color="000000"/>
            </w:tcBorders>
          </w:tcPr>
          <w:p w14:paraId="19F2DB1E" w14:textId="77777777" w:rsidR="007C62D1" w:rsidRPr="00002D9C" w:rsidRDefault="007C62D1" w:rsidP="007C62D1">
            <w:pP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14CCDDA0" w14:textId="77777777" w:rsidR="007C62D1" w:rsidRPr="00B84D26" w:rsidRDefault="007C62D1" w:rsidP="007C62D1">
            <w:pPr>
              <w:spacing w:before="78"/>
              <w:jc w:val="center"/>
              <w:rPr>
                <w:b/>
                <w:sz w:val="24"/>
                <w:szCs w:val="24"/>
              </w:rPr>
            </w:pPr>
            <w:r w:rsidRPr="00B84D26">
              <w:rPr>
                <w:b/>
                <w:sz w:val="24"/>
                <w:szCs w:val="24"/>
              </w:rPr>
              <w:t>ВСЕГО</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125F00CB" w14:textId="77777777" w:rsidR="007C62D1" w:rsidRPr="00B84D26" w:rsidRDefault="007C62D1" w:rsidP="007C62D1">
            <w:pPr>
              <w:spacing w:before="78"/>
              <w:ind w:left="72"/>
              <w:jc w:val="center"/>
              <w:rPr>
                <w:b/>
                <w:sz w:val="24"/>
                <w:szCs w:val="24"/>
              </w:rPr>
            </w:pPr>
            <w:r w:rsidRPr="00B84D26">
              <w:rPr>
                <w:b/>
                <w:sz w:val="24"/>
                <w:szCs w:val="24"/>
              </w:rPr>
              <w:t>КР</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61AE3207" w14:textId="77777777" w:rsidR="007C62D1" w:rsidRPr="00B84D26" w:rsidRDefault="007C62D1" w:rsidP="007C62D1">
            <w:pPr>
              <w:spacing w:before="78"/>
              <w:ind w:left="72"/>
              <w:jc w:val="center"/>
              <w:rPr>
                <w:b/>
                <w:sz w:val="24"/>
                <w:szCs w:val="24"/>
              </w:rPr>
            </w:pPr>
            <w:r w:rsidRPr="00B84D26">
              <w:rPr>
                <w:b/>
                <w:sz w:val="24"/>
                <w:szCs w:val="24"/>
              </w:rPr>
              <w:t>ПР</w:t>
            </w:r>
          </w:p>
        </w:tc>
        <w:tc>
          <w:tcPr>
            <w:tcW w:w="2430" w:type="dxa"/>
            <w:vMerge/>
            <w:tcBorders>
              <w:top w:val="single" w:sz="4" w:space="0" w:color="000000"/>
              <w:left w:val="single" w:sz="4" w:space="0" w:color="000000"/>
              <w:bottom w:val="single" w:sz="4" w:space="0" w:color="000000"/>
              <w:right w:val="single" w:sz="4" w:space="0" w:color="000000"/>
            </w:tcBorders>
          </w:tcPr>
          <w:p w14:paraId="72C21EEA" w14:textId="77777777" w:rsidR="007C62D1" w:rsidRPr="00B84D26" w:rsidRDefault="007C62D1" w:rsidP="007C62D1">
            <w:pPr>
              <w:jc w:val="center"/>
              <w:rPr>
                <w:b/>
                <w:sz w:val="24"/>
                <w:szCs w:val="24"/>
              </w:rPr>
            </w:pPr>
          </w:p>
        </w:tc>
      </w:tr>
      <w:tr w:rsidR="007C62D1" w:rsidRPr="00002D9C" w14:paraId="495EE4DA" w14:textId="77777777" w:rsidTr="007C62D1">
        <w:trPr>
          <w:trHeight w:hRule="exact" w:val="341"/>
        </w:trPr>
        <w:tc>
          <w:tcPr>
            <w:tcW w:w="10336"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6AC6029B" w14:textId="77777777" w:rsidR="007C62D1" w:rsidRPr="00002D9C" w:rsidRDefault="007C62D1" w:rsidP="007C62D1">
            <w:pPr>
              <w:ind w:left="72"/>
              <w:jc w:val="center"/>
              <w:rPr>
                <w:sz w:val="24"/>
                <w:szCs w:val="24"/>
              </w:rPr>
            </w:pPr>
            <w:r w:rsidRPr="00002D9C">
              <w:rPr>
                <w:color w:val="000000"/>
                <w:w w:val="97"/>
                <w:sz w:val="24"/>
                <w:szCs w:val="24"/>
              </w:rPr>
              <w:t>Раздел 1.</w:t>
            </w:r>
            <w:r w:rsidRPr="00002D9C">
              <w:rPr>
                <w:b/>
                <w:color w:val="000000"/>
                <w:w w:val="97"/>
                <w:sz w:val="24"/>
                <w:szCs w:val="24"/>
              </w:rPr>
              <w:t xml:space="preserve"> Древнерусская литература</w:t>
            </w:r>
          </w:p>
        </w:tc>
      </w:tr>
      <w:tr w:rsidR="007C62D1" w:rsidRPr="005C73B0" w14:paraId="7F2145E0" w14:textId="77777777" w:rsidTr="007C62D1">
        <w:trPr>
          <w:trHeight w:hRule="exact" w:val="510"/>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7E5271" w14:textId="77777777" w:rsidR="007C62D1" w:rsidRPr="00002D9C" w:rsidRDefault="007C62D1" w:rsidP="007C62D1">
            <w:pPr>
              <w:spacing w:before="78"/>
              <w:jc w:val="center"/>
              <w:rPr>
                <w:sz w:val="24"/>
                <w:szCs w:val="24"/>
              </w:rPr>
            </w:pPr>
            <w:r w:rsidRPr="00002D9C">
              <w:rPr>
                <w:color w:val="000000"/>
                <w:w w:val="97"/>
                <w:sz w:val="24"/>
                <w:szCs w:val="24"/>
              </w:rPr>
              <w:lastRenderedPageBreak/>
              <w:t>1.1.</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012D8B54" w14:textId="77777777" w:rsidR="007C62D1" w:rsidRPr="00505A38" w:rsidRDefault="007C62D1" w:rsidP="007C62D1">
            <w:pPr>
              <w:spacing w:before="20"/>
              <w:ind w:left="72"/>
              <w:rPr>
                <w:sz w:val="24"/>
                <w:szCs w:val="24"/>
              </w:rPr>
            </w:pPr>
            <w:r>
              <w:rPr>
                <w:b/>
                <w:color w:val="000000"/>
                <w:w w:val="97"/>
                <w:sz w:val="24"/>
                <w:szCs w:val="24"/>
              </w:rPr>
              <w:t xml:space="preserve">Житийная литература </w:t>
            </w:r>
            <w:r w:rsidRPr="00505A38">
              <w:rPr>
                <w:color w:val="000000"/>
                <w:w w:val="97"/>
                <w:sz w:val="24"/>
                <w:szCs w:val="24"/>
              </w:rPr>
              <w:t>«Житие Сергия Радонежского»</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B46B390" w14:textId="77777777" w:rsidR="007C62D1" w:rsidRPr="00201C73" w:rsidRDefault="007C62D1" w:rsidP="007C62D1">
            <w:pPr>
              <w:ind w:left="72"/>
              <w:jc w:val="center"/>
              <w:rPr>
                <w:sz w:val="24"/>
                <w:szCs w:val="24"/>
              </w:rPr>
            </w:pPr>
            <w:r w:rsidRPr="00201C73">
              <w:rPr>
                <w:color w:val="000000"/>
                <w:w w:val="97"/>
                <w:sz w:val="24"/>
                <w:szCs w:val="24"/>
              </w:rPr>
              <w:t>2</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72636EEE"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6BA3A109" w14:textId="77777777" w:rsidR="007C62D1" w:rsidRPr="00201C73" w:rsidRDefault="007C62D1" w:rsidP="007C62D1">
            <w:pPr>
              <w:jc w:val="center"/>
              <w:rPr>
                <w:sz w:val="24"/>
                <w:szCs w:val="24"/>
              </w:rPr>
            </w:pPr>
            <w:r w:rsidRPr="00201C73">
              <w:rPr>
                <w:sz w:val="24"/>
                <w:szCs w:val="24"/>
              </w:rPr>
              <w:t>2</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F65CAC8"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4469AE" w14:paraId="71452B14" w14:textId="77777777" w:rsidTr="007C62D1">
        <w:trPr>
          <w:trHeight w:hRule="exact" w:val="439"/>
        </w:trPr>
        <w:tc>
          <w:tcPr>
            <w:tcW w:w="585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3A829FE1" w14:textId="77777777" w:rsidR="007C62D1" w:rsidRPr="004469AE" w:rsidRDefault="007C62D1" w:rsidP="007C62D1">
            <w:pPr>
              <w:ind w:left="72"/>
              <w:rPr>
                <w:b/>
                <w:sz w:val="24"/>
                <w:szCs w:val="24"/>
              </w:rPr>
            </w:pPr>
            <w:r w:rsidRPr="004469AE">
              <w:rPr>
                <w:b/>
                <w:color w:val="000000"/>
                <w:w w:val="97"/>
                <w:sz w:val="24"/>
                <w:szCs w:val="24"/>
              </w:rPr>
              <w:t>Итого по разделу</w:t>
            </w:r>
          </w:p>
        </w:tc>
        <w:tc>
          <w:tcPr>
            <w:tcW w:w="65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03C5E2B" w14:textId="77777777" w:rsidR="007C62D1" w:rsidRPr="00201C73" w:rsidRDefault="007C62D1" w:rsidP="007C62D1">
            <w:pPr>
              <w:ind w:left="72"/>
              <w:jc w:val="center"/>
              <w:rPr>
                <w:b/>
                <w:sz w:val="24"/>
                <w:szCs w:val="24"/>
              </w:rPr>
            </w:pPr>
            <w:r w:rsidRPr="00201C73">
              <w:rPr>
                <w:b/>
                <w:color w:val="000000"/>
                <w:w w:val="97"/>
                <w:sz w:val="24"/>
                <w:szCs w:val="24"/>
              </w:rPr>
              <w:t>2</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6F572E2" w14:textId="77777777" w:rsidR="007C62D1" w:rsidRPr="00B14C9B" w:rsidRDefault="007C62D1" w:rsidP="007C62D1">
            <w:pPr>
              <w:jc w:val="center"/>
              <w:rPr>
                <w:b/>
                <w:sz w:val="24"/>
                <w:szCs w:val="24"/>
              </w:rPr>
            </w:pPr>
          </w:p>
        </w:tc>
      </w:tr>
      <w:tr w:rsidR="007C62D1" w:rsidRPr="004469AE" w14:paraId="648896C1" w14:textId="77777777" w:rsidTr="007C62D1">
        <w:trPr>
          <w:trHeight w:hRule="exact" w:val="327"/>
        </w:trPr>
        <w:tc>
          <w:tcPr>
            <w:tcW w:w="10336"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05929C73" w14:textId="77777777" w:rsidR="007C62D1" w:rsidRPr="00B14C9B" w:rsidRDefault="007C62D1" w:rsidP="007C62D1">
            <w:pPr>
              <w:ind w:left="72"/>
              <w:jc w:val="center"/>
              <w:rPr>
                <w:b/>
                <w:sz w:val="24"/>
                <w:szCs w:val="24"/>
              </w:rPr>
            </w:pPr>
            <w:r w:rsidRPr="00B14C9B">
              <w:rPr>
                <w:color w:val="000000"/>
                <w:w w:val="97"/>
                <w:sz w:val="24"/>
                <w:szCs w:val="24"/>
              </w:rPr>
              <w:t>Раздел 2.</w:t>
            </w:r>
            <w:r w:rsidRPr="00B14C9B">
              <w:rPr>
                <w:b/>
                <w:color w:val="000000"/>
                <w:w w:val="97"/>
                <w:sz w:val="24"/>
                <w:szCs w:val="24"/>
              </w:rPr>
              <w:t xml:space="preserve"> Литература XVIII века</w:t>
            </w:r>
          </w:p>
        </w:tc>
      </w:tr>
      <w:tr w:rsidR="007C62D1" w:rsidRPr="005C73B0" w14:paraId="32E1715A"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70C660B" w14:textId="77777777" w:rsidR="007C62D1" w:rsidRPr="00002D9C" w:rsidRDefault="007C62D1" w:rsidP="007C62D1">
            <w:pPr>
              <w:spacing w:before="76"/>
              <w:jc w:val="center"/>
              <w:rPr>
                <w:sz w:val="24"/>
                <w:szCs w:val="24"/>
              </w:rPr>
            </w:pPr>
            <w:r w:rsidRPr="00002D9C">
              <w:rPr>
                <w:color w:val="000000"/>
                <w:w w:val="97"/>
                <w:sz w:val="24"/>
                <w:szCs w:val="24"/>
              </w:rPr>
              <w:t>2.1.</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B39E78" w14:textId="77777777" w:rsidR="007C62D1" w:rsidRPr="00505A38" w:rsidRDefault="007C62D1" w:rsidP="007C62D1">
            <w:pPr>
              <w:spacing w:before="76"/>
              <w:ind w:left="72"/>
              <w:rPr>
                <w:sz w:val="24"/>
                <w:szCs w:val="24"/>
              </w:rPr>
            </w:pPr>
            <w:r w:rsidRPr="00505A38">
              <w:rPr>
                <w:b/>
                <w:color w:val="000000"/>
                <w:w w:val="97"/>
                <w:sz w:val="24"/>
                <w:szCs w:val="24"/>
              </w:rPr>
              <w:t xml:space="preserve">Д. И. Фонвизин. </w:t>
            </w:r>
            <w:r w:rsidRPr="00505A38">
              <w:rPr>
                <w:color w:val="000000"/>
                <w:w w:val="97"/>
                <w:sz w:val="24"/>
                <w:szCs w:val="24"/>
              </w:rPr>
              <w:t xml:space="preserve">Комедия «Недоросль» </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2D33FB4" w14:textId="77777777" w:rsidR="007C62D1" w:rsidRPr="00201C73" w:rsidRDefault="007C62D1" w:rsidP="007C62D1">
            <w:pPr>
              <w:ind w:left="72"/>
              <w:jc w:val="center"/>
              <w:rPr>
                <w:sz w:val="24"/>
                <w:szCs w:val="24"/>
              </w:rPr>
            </w:pPr>
            <w:r w:rsidRPr="00201C73">
              <w:rPr>
                <w:color w:val="000000"/>
                <w:w w:val="97"/>
                <w:sz w:val="24"/>
                <w:szCs w:val="24"/>
              </w:rPr>
              <w:t>3</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3D3FBBA0"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510DBDCB" w14:textId="77777777" w:rsidR="007C62D1" w:rsidRPr="00201C73" w:rsidRDefault="007C62D1" w:rsidP="007C62D1">
            <w:pPr>
              <w:jc w:val="center"/>
              <w:rPr>
                <w:sz w:val="24"/>
                <w:szCs w:val="24"/>
              </w:rPr>
            </w:pPr>
            <w:r w:rsidRPr="00201C73">
              <w:rPr>
                <w:sz w:val="24"/>
                <w:szCs w:val="24"/>
              </w:rPr>
              <w:t>3</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736F854" w14:textId="77777777" w:rsidR="007C62D1" w:rsidRPr="00505A38" w:rsidRDefault="007C62D1" w:rsidP="007C62D1">
            <w:pPr>
              <w:jc w:val="center"/>
              <w:rPr>
                <w:sz w:val="24"/>
                <w:szCs w:val="24"/>
              </w:rPr>
            </w:pPr>
            <w:r w:rsidRPr="00B14C9B">
              <w:rPr>
                <w:sz w:val="24"/>
                <w:szCs w:val="24"/>
              </w:rPr>
              <w:t>https</w:t>
            </w:r>
            <w:r w:rsidRPr="00505A38">
              <w:rPr>
                <w:sz w:val="24"/>
                <w:szCs w:val="24"/>
              </w:rPr>
              <w:t>://</w:t>
            </w:r>
            <w:r w:rsidRPr="00B14C9B">
              <w:rPr>
                <w:sz w:val="24"/>
                <w:szCs w:val="24"/>
              </w:rPr>
              <w:t>marketplace</w:t>
            </w:r>
            <w:r w:rsidRPr="00505A38">
              <w:rPr>
                <w:sz w:val="24"/>
                <w:szCs w:val="24"/>
              </w:rPr>
              <w:t>.</w:t>
            </w:r>
            <w:r w:rsidRPr="00B14C9B">
              <w:rPr>
                <w:sz w:val="24"/>
                <w:szCs w:val="24"/>
              </w:rPr>
              <w:t>obr</w:t>
            </w:r>
            <w:r w:rsidRPr="00505A38">
              <w:rPr>
                <w:sz w:val="24"/>
                <w:szCs w:val="24"/>
              </w:rPr>
              <w:t>.</w:t>
            </w:r>
            <w:r w:rsidRPr="00B14C9B">
              <w:rPr>
                <w:sz w:val="24"/>
                <w:szCs w:val="24"/>
              </w:rPr>
              <w:t>nd</w:t>
            </w:r>
            <w:r w:rsidRPr="00505A38">
              <w:rPr>
                <w:sz w:val="24"/>
                <w:szCs w:val="24"/>
              </w:rPr>
              <w:t>.</w:t>
            </w:r>
            <w:r w:rsidRPr="00B14C9B">
              <w:rPr>
                <w:sz w:val="24"/>
                <w:szCs w:val="24"/>
              </w:rPr>
              <w:t>ru</w:t>
            </w:r>
            <w:r w:rsidRPr="00505A38">
              <w:rPr>
                <w:sz w:val="24"/>
                <w:szCs w:val="24"/>
              </w:rPr>
              <w:t>/</w:t>
            </w:r>
          </w:p>
        </w:tc>
      </w:tr>
      <w:tr w:rsidR="007C62D1" w:rsidRPr="004469AE" w14:paraId="5C38127A"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DC66470" w14:textId="77777777" w:rsidR="007C62D1" w:rsidRPr="004469AE" w:rsidRDefault="007C62D1" w:rsidP="007C62D1">
            <w:pPr>
              <w:spacing w:before="76"/>
              <w:jc w:val="center"/>
              <w:rPr>
                <w:b/>
                <w:sz w:val="24"/>
                <w:szCs w:val="24"/>
              </w:rPr>
            </w:pPr>
            <w:r w:rsidRPr="004469AE">
              <w:rPr>
                <w:b/>
                <w:color w:val="000000"/>
                <w:w w:val="97"/>
                <w:sz w:val="24"/>
                <w:szCs w:val="24"/>
              </w:rPr>
              <w:t>2.2.</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0F07CEE5" w14:textId="77777777" w:rsidR="007C62D1" w:rsidRPr="004469AE" w:rsidRDefault="007C62D1" w:rsidP="007C62D1">
            <w:pPr>
              <w:ind w:left="72"/>
              <w:rPr>
                <w:b/>
                <w:sz w:val="24"/>
                <w:szCs w:val="24"/>
              </w:rPr>
            </w:pPr>
            <w:r w:rsidRPr="004469AE">
              <w:rPr>
                <w:b/>
                <w:color w:val="000000"/>
                <w:w w:val="97"/>
                <w:sz w:val="24"/>
                <w:szCs w:val="24"/>
              </w:rPr>
              <w:t>Развитие речи</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3998CF21" w14:textId="77777777" w:rsidR="007C62D1" w:rsidRPr="00201C73" w:rsidRDefault="007C62D1" w:rsidP="007C62D1">
            <w:pPr>
              <w:ind w:left="72"/>
              <w:jc w:val="center"/>
              <w:rPr>
                <w:b/>
                <w:sz w:val="24"/>
                <w:szCs w:val="24"/>
              </w:rPr>
            </w:pPr>
            <w:r w:rsidRPr="00201C73">
              <w:rPr>
                <w:b/>
                <w:color w:val="000000"/>
                <w:w w:val="97"/>
                <w:sz w:val="24"/>
                <w:szCs w:val="24"/>
              </w:rPr>
              <w:t>1</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4EF7B6" w14:textId="77777777" w:rsidR="007C62D1" w:rsidRPr="00201C73" w:rsidRDefault="007C62D1" w:rsidP="007C62D1">
            <w:pPr>
              <w:jc w:val="center"/>
              <w:rPr>
                <w:b/>
                <w:sz w:val="24"/>
                <w:szCs w:val="24"/>
              </w:rPr>
            </w:pPr>
            <w:r w:rsidRPr="00201C73">
              <w:rPr>
                <w:b/>
                <w:sz w:val="24"/>
                <w:szCs w:val="24"/>
              </w:rPr>
              <w:t>1</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E81C8FA" w14:textId="77777777" w:rsidR="007C62D1" w:rsidRPr="00201C73" w:rsidRDefault="007C62D1" w:rsidP="007C62D1">
            <w:pPr>
              <w:jc w:val="center"/>
              <w:rPr>
                <w:b/>
                <w:sz w:val="24"/>
                <w:szCs w:val="24"/>
              </w:rPr>
            </w:pP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07D9B7" w14:textId="77777777" w:rsidR="007C62D1" w:rsidRPr="00B14C9B" w:rsidRDefault="007C62D1" w:rsidP="007C62D1">
            <w:pPr>
              <w:jc w:val="center"/>
              <w:rPr>
                <w:sz w:val="24"/>
                <w:szCs w:val="24"/>
              </w:rPr>
            </w:pPr>
            <w:r w:rsidRPr="00B14C9B">
              <w:rPr>
                <w:sz w:val="24"/>
                <w:szCs w:val="24"/>
              </w:rPr>
              <w:t>https://marketplace.obr.nd.ru/</w:t>
            </w:r>
          </w:p>
        </w:tc>
      </w:tr>
      <w:tr w:rsidR="007C62D1" w:rsidRPr="004469AE" w14:paraId="324034F9" w14:textId="77777777" w:rsidTr="007C62D1">
        <w:trPr>
          <w:trHeight w:hRule="exact" w:val="327"/>
        </w:trPr>
        <w:tc>
          <w:tcPr>
            <w:tcW w:w="585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E29B9B8" w14:textId="77777777" w:rsidR="007C62D1" w:rsidRPr="004469AE" w:rsidRDefault="007C62D1" w:rsidP="007C62D1">
            <w:pPr>
              <w:spacing w:before="78"/>
              <w:ind w:left="72"/>
              <w:rPr>
                <w:b/>
                <w:sz w:val="24"/>
                <w:szCs w:val="24"/>
              </w:rPr>
            </w:pPr>
            <w:r w:rsidRPr="004469AE">
              <w:rPr>
                <w:b/>
                <w:color w:val="000000"/>
                <w:w w:val="97"/>
                <w:sz w:val="24"/>
                <w:szCs w:val="24"/>
              </w:rPr>
              <w:t>Итого по разделу</w:t>
            </w:r>
          </w:p>
        </w:tc>
        <w:tc>
          <w:tcPr>
            <w:tcW w:w="65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1C6BB28" w14:textId="77777777" w:rsidR="007C62D1" w:rsidRPr="00201C73" w:rsidRDefault="007C62D1" w:rsidP="007C62D1">
            <w:pPr>
              <w:ind w:left="72"/>
              <w:jc w:val="center"/>
              <w:rPr>
                <w:b/>
                <w:sz w:val="24"/>
                <w:szCs w:val="24"/>
              </w:rPr>
            </w:pPr>
            <w:r w:rsidRPr="00201C73">
              <w:rPr>
                <w:b/>
                <w:color w:val="000000"/>
                <w:w w:val="97"/>
                <w:sz w:val="24"/>
                <w:szCs w:val="24"/>
              </w:rPr>
              <w:t>4</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006DC59" w14:textId="77777777" w:rsidR="007C62D1" w:rsidRPr="00B14C9B" w:rsidRDefault="007C62D1" w:rsidP="007C62D1">
            <w:pPr>
              <w:jc w:val="center"/>
              <w:rPr>
                <w:b/>
                <w:sz w:val="24"/>
                <w:szCs w:val="24"/>
              </w:rPr>
            </w:pPr>
          </w:p>
        </w:tc>
      </w:tr>
      <w:tr w:rsidR="007C62D1" w:rsidRPr="005C73B0" w14:paraId="14D6113C" w14:textId="77777777" w:rsidTr="007C62D1">
        <w:trPr>
          <w:trHeight w:hRule="exact" w:val="327"/>
        </w:trPr>
        <w:tc>
          <w:tcPr>
            <w:tcW w:w="10336"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643D0AD9" w14:textId="77777777" w:rsidR="007C62D1" w:rsidRPr="00505A38" w:rsidRDefault="007C62D1" w:rsidP="007C62D1">
            <w:pPr>
              <w:ind w:left="72"/>
              <w:jc w:val="center"/>
              <w:rPr>
                <w:sz w:val="24"/>
                <w:szCs w:val="24"/>
              </w:rPr>
            </w:pPr>
            <w:r w:rsidRPr="00505A38">
              <w:rPr>
                <w:color w:val="000000"/>
                <w:w w:val="97"/>
                <w:sz w:val="24"/>
                <w:szCs w:val="24"/>
              </w:rPr>
              <w:t>Раздел 3.</w:t>
            </w:r>
            <w:r w:rsidRPr="00505A38">
              <w:rPr>
                <w:b/>
                <w:color w:val="000000"/>
                <w:w w:val="97"/>
                <w:sz w:val="24"/>
                <w:szCs w:val="24"/>
              </w:rPr>
              <w:t xml:space="preserve"> Литература первой половины </w:t>
            </w:r>
            <w:r w:rsidRPr="00B14C9B">
              <w:rPr>
                <w:b/>
                <w:color w:val="000000"/>
                <w:w w:val="97"/>
                <w:sz w:val="24"/>
                <w:szCs w:val="24"/>
              </w:rPr>
              <w:t>XIX</w:t>
            </w:r>
            <w:r w:rsidRPr="00505A38">
              <w:rPr>
                <w:b/>
                <w:color w:val="000000"/>
                <w:w w:val="97"/>
                <w:sz w:val="24"/>
                <w:szCs w:val="24"/>
              </w:rPr>
              <w:t xml:space="preserve"> века</w:t>
            </w:r>
          </w:p>
        </w:tc>
      </w:tr>
      <w:tr w:rsidR="007C62D1" w:rsidRPr="00002D9C" w14:paraId="456FB007" w14:textId="77777777" w:rsidTr="007C62D1">
        <w:trPr>
          <w:trHeight w:hRule="exact" w:val="762"/>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35FDB93" w14:textId="77777777" w:rsidR="007C62D1" w:rsidRPr="00002D9C" w:rsidRDefault="007C62D1" w:rsidP="007C62D1">
            <w:pPr>
              <w:spacing w:before="78"/>
              <w:jc w:val="center"/>
              <w:rPr>
                <w:sz w:val="24"/>
                <w:szCs w:val="24"/>
              </w:rPr>
            </w:pPr>
            <w:r w:rsidRPr="00002D9C">
              <w:rPr>
                <w:color w:val="000000"/>
                <w:w w:val="97"/>
                <w:sz w:val="24"/>
                <w:szCs w:val="24"/>
              </w:rPr>
              <w:t>3.1.</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7779C2" w14:textId="77777777" w:rsidR="007C62D1" w:rsidRPr="00505A38" w:rsidRDefault="007C62D1" w:rsidP="007C62D1">
            <w:pPr>
              <w:spacing w:before="78"/>
              <w:ind w:left="72"/>
              <w:rPr>
                <w:sz w:val="24"/>
                <w:szCs w:val="24"/>
              </w:rPr>
            </w:pPr>
            <w:r w:rsidRPr="00505A38">
              <w:rPr>
                <w:b/>
                <w:color w:val="000000"/>
                <w:w w:val="97"/>
                <w:sz w:val="24"/>
                <w:szCs w:val="24"/>
              </w:rPr>
              <w:t xml:space="preserve">А. С. Пушкин. </w:t>
            </w:r>
            <w:r w:rsidRPr="00505A38">
              <w:rPr>
                <w:color w:val="000000"/>
                <w:w w:val="97"/>
                <w:sz w:val="24"/>
                <w:szCs w:val="24"/>
              </w:rPr>
              <w:t>Стихотворения «К Чаадаеву», «Анчар». «Маленькие трагедии».</w:t>
            </w:r>
          </w:p>
          <w:p w14:paraId="6586DBEB" w14:textId="77777777" w:rsidR="007C62D1" w:rsidRPr="00002D9C" w:rsidRDefault="007C62D1" w:rsidP="007C62D1">
            <w:pPr>
              <w:spacing w:before="20"/>
              <w:ind w:left="72"/>
              <w:rPr>
                <w:sz w:val="24"/>
                <w:szCs w:val="24"/>
              </w:rPr>
            </w:pPr>
            <w:r w:rsidRPr="00505A38">
              <w:rPr>
                <w:color w:val="000000"/>
                <w:w w:val="97"/>
                <w:sz w:val="24"/>
                <w:szCs w:val="24"/>
              </w:rPr>
              <w:t xml:space="preserve">«Моцарт и Сальери». </w:t>
            </w:r>
            <w:r w:rsidRPr="004469AE">
              <w:rPr>
                <w:color w:val="000000"/>
                <w:w w:val="97"/>
                <w:sz w:val="24"/>
                <w:szCs w:val="24"/>
              </w:rPr>
              <w:t>Роман «Капитанская дочка»</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1AFBB6A" w14:textId="77777777" w:rsidR="007C62D1" w:rsidRPr="00201C73" w:rsidRDefault="007C62D1" w:rsidP="007C62D1">
            <w:pPr>
              <w:ind w:left="72"/>
              <w:jc w:val="center"/>
              <w:rPr>
                <w:sz w:val="24"/>
                <w:szCs w:val="24"/>
              </w:rPr>
            </w:pPr>
            <w:r w:rsidRPr="00201C73">
              <w:rPr>
                <w:color w:val="000000"/>
                <w:w w:val="97"/>
                <w:sz w:val="24"/>
                <w:szCs w:val="24"/>
              </w:rPr>
              <w:t>8</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B57A58"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6235B96" w14:textId="77777777" w:rsidR="007C62D1" w:rsidRPr="00201C73" w:rsidRDefault="007C62D1" w:rsidP="007C62D1">
            <w:pPr>
              <w:jc w:val="center"/>
              <w:rPr>
                <w:sz w:val="24"/>
                <w:szCs w:val="24"/>
              </w:rPr>
            </w:pPr>
            <w:r w:rsidRPr="00201C73">
              <w:rPr>
                <w:sz w:val="24"/>
                <w:szCs w:val="24"/>
              </w:rPr>
              <w:t>8</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557D5D43" w14:textId="77777777" w:rsidR="007C62D1" w:rsidRPr="00B14C9B" w:rsidRDefault="007C62D1" w:rsidP="007C62D1">
            <w:pPr>
              <w:jc w:val="center"/>
              <w:rPr>
                <w:sz w:val="24"/>
                <w:szCs w:val="24"/>
              </w:rPr>
            </w:pPr>
            <w:r w:rsidRPr="00B14C9B">
              <w:rPr>
                <w:sz w:val="24"/>
                <w:szCs w:val="24"/>
              </w:rPr>
              <w:t>https://educont.ru/</w:t>
            </w:r>
          </w:p>
        </w:tc>
      </w:tr>
      <w:tr w:rsidR="007C62D1" w:rsidRPr="004469AE" w14:paraId="1BDE3F42"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8C0CA77" w14:textId="77777777" w:rsidR="007C62D1" w:rsidRPr="004469AE" w:rsidRDefault="007C62D1" w:rsidP="007C62D1">
            <w:pPr>
              <w:spacing w:before="78"/>
              <w:jc w:val="center"/>
              <w:rPr>
                <w:b/>
                <w:sz w:val="24"/>
                <w:szCs w:val="24"/>
              </w:rPr>
            </w:pPr>
            <w:r w:rsidRPr="004469AE">
              <w:rPr>
                <w:b/>
                <w:color w:val="000000"/>
                <w:w w:val="97"/>
                <w:sz w:val="24"/>
                <w:szCs w:val="24"/>
              </w:rPr>
              <w:t>3.2.</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472433D6" w14:textId="77777777" w:rsidR="007C62D1" w:rsidRPr="004469AE" w:rsidRDefault="007C62D1" w:rsidP="007C62D1">
            <w:pPr>
              <w:ind w:left="72"/>
              <w:rPr>
                <w:b/>
                <w:sz w:val="24"/>
                <w:szCs w:val="24"/>
              </w:rPr>
            </w:pPr>
            <w:r w:rsidRPr="004469AE">
              <w:rPr>
                <w:b/>
                <w:color w:val="000000"/>
                <w:w w:val="97"/>
                <w:sz w:val="24"/>
                <w:szCs w:val="24"/>
              </w:rPr>
              <w:t>Развитие речи</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52E57534" w14:textId="77777777" w:rsidR="007C62D1" w:rsidRPr="00201C73" w:rsidRDefault="007C62D1" w:rsidP="007C62D1">
            <w:pPr>
              <w:ind w:left="72"/>
              <w:jc w:val="center"/>
              <w:rPr>
                <w:b/>
                <w:sz w:val="24"/>
                <w:szCs w:val="24"/>
              </w:rPr>
            </w:pPr>
            <w:r w:rsidRPr="00201C73">
              <w:rPr>
                <w:b/>
                <w:color w:val="000000"/>
                <w:w w:val="97"/>
                <w:sz w:val="24"/>
                <w:szCs w:val="24"/>
              </w:rPr>
              <w:t>1</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CE2B46" w14:textId="77777777" w:rsidR="007C62D1" w:rsidRPr="00201C73" w:rsidRDefault="007C62D1" w:rsidP="007C62D1">
            <w:pPr>
              <w:jc w:val="center"/>
              <w:rPr>
                <w:b/>
                <w:sz w:val="24"/>
                <w:szCs w:val="24"/>
              </w:rPr>
            </w:pPr>
            <w:r w:rsidRPr="00201C73">
              <w:rPr>
                <w:b/>
                <w:sz w:val="24"/>
                <w:szCs w:val="24"/>
              </w:rPr>
              <w:t>1</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B5EFF09" w14:textId="77777777" w:rsidR="007C62D1" w:rsidRPr="00201C73" w:rsidRDefault="007C62D1" w:rsidP="007C62D1">
            <w:pPr>
              <w:jc w:val="center"/>
              <w:rPr>
                <w:b/>
                <w:sz w:val="24"/>
                <w:szCs w:val="24"/>
              </w:rPr>
            </w:pP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66AD79C" w14:textId="77777777" w:rsidR="007C62D1" w:rsidRPr="00B14C9B" w:rsidRDefault="007C62D1" w:rsidP="007C62D1">
            <w:pPr>
              <w:jc w:val="center"/>
              <w:rPr>
                <w:sz w:val="24"/>
                <w:szCs w:val="24"/>
              </w:rPr>
            </w:pPr>
            <w:r w:rsidRPr="00B14C9B">
              <w:rPr>
                <w:sz w:val="24"/>
                <w:szCs w:val="24"/>
              </w:rPr>
              <w:t>https://educont.ru/</w:t>
            </w:r>
          </w:p>
        </w:tc>
      </w:tr>
      <w:tr w:rsidR="007C62D1" w:rsidRPr="00002D9C" w14:paraId="66E0FFFD" w14:textId="77777777" w:rsidTr="007C62D1">
        <w:trPr>
          <w:trHeight w:hRule="exact" w:val="73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82D9AAC" w14:textId="77777777" w:rsidR="007C62D1" w:rsidRPr="00002D9C" w:rsidRDefault="007C62D1" w:rsidP="007C62D1">
            <w:pPr>
              <w:spacing w:before="78"/>
              <w:jc w:val="center"/>
              <w:rPr>
                <w:sz w:val="24"/>
                <w:szCs w:val="24"/>
              </w:rPr>
            </w:pPr>
            <w:r w:rsidRPr="00002D9C">
              <w:rPr>
                <w:color w:val="000000"/>
                <w:w w:val="97"/>
                <w:sz w:val="24"/>
                <w:szCs w:val="24"/>
              </w:rPr>
              <w:t>3.3.</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48938E34" w14:textId="77777777" w:rsidR="007C62D1" w:rsidRPr="00002D9C" w:rsidRDefault="007C62D1" w:rsidP="007C62D1">
            <w:pPr>
              <w:spacing w:before="78"/>
              <w:ind w:left="72"/>
              <w:rPr>
                <w:sz w:val="24"/>
                <w:szCs w:val="24"/>
              </w:rPr>
            </w:pPr>
            <w:r w:rsidRPr="00505A38">
              <w:rPr>
                <w:b/>
                <w:color w:val="000000"/>
                <w:w w:val="97"/>
                <w:sz w:val="24"/>
                <w:szCs w:val="24"/>
              </w:rPr>
              <w:t xml:space="preserve">М. Ю. Лермонтов. </w:t>
            </w:r>
            <w:r w:rsidRPr="00505A38">
              <w:rPr>
                <w:color w:val="000000"/>
                <w:w w:val="97"/>
                <w:sz w:val="24"/>
                <w:szCs w:val="24"/>
              </w:rPr>
              <w:t xml:space="preserve">Стихотворения «Я не хочу, чтоб свет узнал…», «Из-под таинственной, холодной полумаски…». </w:t>
            </w:r>
            <w:r w:rsidRPr="004469AE">
              <w:rPr>
                <w:color w:val="000000"/>
                <w:w w:val="97"/>
                <w:sz w:val="24"/>
                <w:szCs w:val="24"/>
              </w:rPr>
              <w:t>Поэма «Мцыри»</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5FC332EF" w14:textId="77777777" w:rsidR="007C62D1" w:rsidRPr="00201C73" w:rsidRDefault="007C62D1" w:rsidP="007C62D1">
            <w:pPr>
              <w:ind w:left="72"/>
              <w:jc w:val="center"/>
              <w:rPr>
                <w:sz w:val="24"/>
                <w:szCs w:val="24"/>
              </w:rPr>
            </w:pPr>
            <w:r w:rsidRPr="00201C73">
              <w:rPr>
                <w:color w:val="000000"/>
                <w:w w:val="97"/>
                <w:sz w:val="24"/>
                <w:szCs w:val="24"/>
              </w:rPr>
              <w:t>5</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5E85F70E"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5463B411" w14:textId="77777777" w:rsidR="007C62D1" w:rsidRPr="00201C73" w:rsidRDefault="007C62D1" w:rsidP="007C62D1">
            <w:pPr>
              <w:jc w:val="center"/>
              <w:rPr>
                <w:sz w:val="24"/>
                <w:szCs w:val="24"/>
              </w:rPr>
            </w:pPr>
            <w:r w:rsidRPr="00201C73">
              <w:rPr>
                <w:sz w:val="24"/>
                <w:szCs w:val="24"/>
              </w:rPr>
              <w:t>5</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FFFE42B" w14:textId="77777777" w:rsidR="007C62D1" w:rsidRPr="00B14C9B" w:rsidRDefault="007C62D1" w:rsidP="007C62D1">
            <w:pPr>
              <w:jc w:val="center"/>
              <w:rPr>
                <w:sz w:val="24"/>
                <w:szCs w:val="24"/>
              </w:rPr>
            </w:pPr>
            <w:r w:rsidRPr="00B14C9B">
              <w:rPr>
                <w:sz w:val="24"/>
                <w:szCs w:val="24"/>
              </w:rPr>
              <w:t>https://educont.ru/</w:t>
            </w:r>
          </w:p>
        </w:tc>
      </w:tr>
      <w:tr w:rsidR="007C62D1" w:rsidRPr="004469AE" w14:paraId="3E657875"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C979DB" w14:textId="77777777" w:rsidR="007C62D1" w:rsidRPr="004469AE" w:rsidRDefault="007C62D1" w:rsidP="007C62D1">
            <w:pPr>
              <w:spacing w:before="76"/>
              <w:jc w:val="center"/>
              <w:rPr>
                <w:b/>
                <w:sz w:val="24"/>
                <w:szCs w:val="24"/>
              </w:rPr>
            </w:pPr>
            <w:r w:rsidRPr="004469AE">
              <w:rPr>
                <w:b/>
                <w:color w:val="000000"/>
                <w:w w:val="97"/>
                <w:sz w:val="24"/>
                <w:szCs w:val="24"/>
              </w:rPr>
              <w:t>3.4.</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54A472" w14:textId="77777777" w:rsidR="007C62D1" w:rsidRPr="004469AE" w:rsidRDefault="007C62D1" w:rsidP="007C62D1">
            <w:pPr>
              <w:ind w:left="72"/>
              <w:rPr>
                <w:b/>
                <w:sz w:val="24"/>
                <w:szCs w:val="24"/>
              </w:rPr>
            </w:pPr>
            <w:r w:rsidRPr="004469AE">
              <w:rPr>
                <w:b/>
                <w:color w:val="000000"/>
                <w:w w:val="97"/>
                <w:sz w:val="24"/>
                <w:szCs w:val="24"/>
              </w:rPr>
              <w:t>Развитие речи</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63573BE" w14:textId="77777777" w:rsidR="007C62D1" w:rsidRPr="00201C73" w:rsidRDefault="007C62D1" w:rsidP="007C62D1">
            <w:pPr>
              <w:ind w:left="72"/>
              <w:jc w:val="center"/>
              <w:rPr>
                <w:b/>
                <w:sz w:val="24"/>
                <w:szCs w:val="24"/>
              </w:rPr>
            </w:pPr>
            <w:r w:rsidRPr="00201C73">
              <w:rPr>
                <w:b/>
                <w:color w:val="000000"/>
                <w:w w:val="97"/>
                <w:sz w:val="24"/>
                <w:szCs w:val="24"/>
              </w:rPr>
              <w:t>1</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0BA6210F" w14:textId="77777777" w:rsidR="007C62D1" w:rsidRPr="00201C73" w:rsidRDefault="007C62D1" w:rsidP="007C62D1">
            <w:pPr>
              <w:jc w:val="center"/>
              <w:rPr>
                <w:b/>
                <w:sz w:val="24"/>
                <w:szCs w:val="24"/>
              </w:rPr>
            </w:pPr>
            <w:r w:rsidRPr="00201C73">
              <w:rPr>
                <w:b/>
                <w:sz w:val="24"/>
                <w:szCs w:val="24"/>
              </w:rPr>
              <w:t>1</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F4EF88A" w14:textId="77777777" w:rsidR="007C62D1" w:rsidRPr="00201C73" w:rsidRDefault="007C62D1" w:rsidP="007C62D1">
            <w:pPr>
              <w:jc w:val="center"/>
              <w:rPr>
                <w:b/>
                <w:sz w:val="24"/>
                <w:szCs w:val="24"/>
              </w:rPr>
            </w:pP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3A1B9E6" w14:textId="77777777" w:rsidR="007C62D1" w:rsidRPr="00B14C9B" w:rsidRDefault="007C62D1" w:rsidP="007C62D1">
            <w:pPr>
              <w:jc w:val="center"/>
              <w:rPr>
                <w:sz w:val="24"/>
                <w:szCs w:val="24"/>
              </w:rPr>
            </w:pPr>
            <w:r w:rsidRPr="00B14C9B">
              <w:rPr>
                <w:sz w:val="24"/>
                <w:szCs w:val="24"/>
              </w:rPr>
              <w:t>https://educont.ru/</w:t>
            </w:r>
          </w:p>
        </w:tc>
      </w:tr>
      <w:tr w:rsidR="007C62D1" w:rsidRPr="00002D9C" w14:paraId="112024E3" w14:textId="77777777" w:rsidTr="007C62D1">
        <w:trPr>
          <w:trHeight w:hRule="exact" w:val="339"/>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5CAFA6B" w14:textId="77777777" w:rsidR="007C62D1" w:rsidRPr="00002D9C" w:rsidRDefault="007C62D1" w:rsidP="007C62D1">
            <w:pPr>
              <w:spacing w:before="76"/>
              <w:jc w:val="center"/>
              <w:rPr>
                <w:sz w:val="24"/>
                <w:szCs w:val="24"/>
              </w:rPr>
            </w:pPr>
            <w:r w:rsidRPr="00002D9C">
              <w:rPr>
                <w:color w:val="000000"/>
                <w:w w:val="97"/>
                <w:sz w:val="24"/>
                <w:szCs w:val="24"/>
              </w:rPr>
              <w:t>3.5.</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66F5B382" w14:textId="77777777" w:rsidR="007C62D1" w:rsidRPr="00505A38" w:rsidRDefault="007C62D1" w:rsidP="007C62D1">
            <w:pPr>
              <w:ind w:left="72"/>
              <w:rPr>
                <w:sz w:val="24"/>
                <w:szCs w:val="24"/>
              </w:rPr>
            </w:pPr>
            <w:r w:rsidRPr="00505A38">
              <w:rPr>
                <w:b/>
                <w:color w:val="000000"/>
                <w:w w:val="97"/>
                <w:sz w:val="24"/>
                <w:szCs w:val="24"/>
              </w:rPr>
              <w:t xml:space="preserve">Н. В. Гоголь. </w:t>
            </w:r>
            <w:r w:rsidRPr="00505A38">
              <w:rPr>
                <w:color w:val="000000"/>
                <w:w w:val="97"/>
                <w:sz w:val="24"/>
                <w:szCs w:val="24"/>
              </w:rPr>
              <w:t>Повесть «Шинель», Комедия «Ревизор»</w:t>
            </w:r>
            <w:r w:rsidRPr="00505A38">
              <w:rPr>
                <w:b/>
                <w:color w:val="000000"/>
                <w:w w:val="97"/>
                <w:sz w:val="24"/>
                <w:szCs w:val="24"/>
              </w:rPr>
              <w:t xml:space="preserve"> </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AF47DDB" w14:textId="77777777" w:rsidR="007C62D1" w:rsidRPr="00201C73" w:rsidRDefault="007C62D1" w:rsidP="007C62D1">
            <w:pPr>
              <w:ind w:left="72"/>
              <w:jc w:val="center"/>
              <w:rPr>
                <w:sz w:val="24"/>
                <w:szCs w:val="24"/>
              </w:rPr>
            </w:pPr>
            <w:r w:rsidRPr="00201C73">
              <w:rPr>
                <w:color w:val="000000"/>
                <w:w w:val="97"/>
                <w:sz w:val="24"/>
                <w:szCs w:val="24"/>
              </w:rPr>
              <w:t>6</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8D2F86"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1364EFFD" w14:textId="77777777" w:rsidR="007C62D1" w:rsidRPr="00201C73" w:rsidRDefault="007C62D1" w:rsidP="007C62D1">
            <w:pPr>
              <w:jc w:val="center"/>
              <w:rPr>
                <w:sz w:val="24"/>
                <w:szCs w:val="24"/>
              </w:rPr>
            </w:pPr>
            <w:r w:rsidRPr="00201C73">
              <w:rPr>
                <w:sz w:val="24"/>
                <w:szCs w:val="24"/>
              </w:rPr>
              <w:t>6</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2577B41" w14:textId="77777777" w:rsidR="007C62D1" w:rsidRPr="00B14C9B" w:rsidRDefault="007C62D1" w:rsidP="007C62D1">
            <w:pPr>
              <w:jc w:val="center"/>
              <w:rPr>
                <w:sz w:val="24"/>
                <w:szCs w:val="24"/>
              </w:rPr>
            </w:pPr>
            <w:r w:rsidRPr="00B14C9B">
              <w:rPr>
                <w:sz w:val="24"/>
                <w:szCs w:val="24"/>
              </w:rPr>
              <w:t>https://educont.ru/</w:t>
            </w:r>
          </w:p>
        </w:tc>
      </w:tr>
      <w:tr w:rsidR="007C62D1" w:rsidRPr="004469AE" w14:paraId="29E5235F"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933DBC1" w14:textId="77777777" w:rsidR="007C62D1" w:rsidRPr="004469AE" w:rsidRDefault="007C62D1" w:rsidP="007C62D1">
            <w:pPr>
              <w:spacing w:before="78"/>
              <w:jc w:val="center"/>
              <w:rPr>
                <w:b/>
                <w:sz w:val="24"/>
                <w:szCs w:val="24"/>
              </w:rPr>
            </w:pPr>
            <w:r w:rsidRPr="004469AE">
              <w:rPr>
                <w:b/>
                <w:color w:val="000000"/>
                <w:w w:val="97"/>
                <w:sz w:val="24"/>
                <w:szCs w:val="24"/>
              </w:rPr>
              <w:t>3.6.</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8232EF" w14:textId="77777777" w:rsidR="007C62D1" w:rsidRPr="004469AE" w:rsidRDefault="007C62D1" w:rsidP="007C62D1">
            <w:pPr>
              <w:spacing w:before="78"/>
              <w:ind w:left="72"/>
              <w:rPr>
                <w:b/>
                <w:sz w:val="24"/>
                <w:szCs w:val="24"/>
              </w:rPr>
            </w:pPr>
            <w:r w:rsidRPr="004469AE">
              <w:rPr>
                <w:b/>
                <w:color w:val="000000"/>
                <w:w w:val="97"/>
                <w:sz w:val="24"/>
                <w:szCs w:val="24"/>
              </w:rPr>
              <w:t>Развитие речи</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1EE8E107" w14:textId="77777777" w:rsidR="007C62D1" w:rsidRPr="00201C73" w:rsidRDefault="007C62D1" w:rsidP="007C62D1">
            <w:pPr>
              <w:ind w:left="72"/>
              <w:jc w:val="center"/>
              <w:rPr>
                <w:b/>
                <w:sz w:val="24"/>
                <w:szCs w:val="24"/>
              </w:rPr>
            </w:pPr>
            <w:r w:rsidRPr="00201C73">
              <w:rPr>
                <w:b/>
                <w:color w:val="000000"/>
                <w:w w:val="97"/>
                <w:sz w:val="24"/>
                <w:szCs w:val="24"/>
              </w:rPr>
              <w:t>1</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670D9A17" w14:textId="77777777" w:rsidR="007C62D1" w:rsidRPr="00201C73" w:rsidRDefault="007C62D1" w:rsidP="007C62D1">
            <w:pPr>
              <w:jc w:val="center"/>
              <w:rPr>
                <w:b/>
                <w:sz w:val="24"/>
                <w:szCs w:val="24"/>
              </w:rPr>
            </w:pPr>
            <w:r w:rsidRPr="00201C73">
              <w:rPr>
                <w:b/>
                <w:sz w:val="24"/>
                <w:szCs w:val="24"/>
              </w:rPr>
              <w:t>1</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FDD4850" w14:textId="77777777" w:rsidR="007C62D1" w:rsidRPr="00201C73" w:rsidRDefault="007C62D1" w:rsidP="007C62D1">
            <w:pPr>
              <w:jc w:val="center"/>
              <w:rPr>
                <w:b/>
                <w:sz w:val="24"/>
                <w:szCs w:val="24"/>
              </w:rPr>
            </w:pP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372BE461" w14:textId="77777777" w:rsidR="007C62D1" w:rsidRPr="00B14C9B" w:rsidRDefault="007C62D1" w:rsidP="007C62D1">
            <w:pPr>
              <w:jc w:val="center"/>
              <w:rPr>
                <w:sz w:val="24"/>
                <w:szCs w:val="24"/>
              </w:rPr>
            </w:pPr>
            <w:r w:rsidRPr="00B14C9B">
              <w:rPr>
                <w:sz w:val="24"/>
                <w:szCs w:val="24"/>
              </w:rPr>
              <w:t>https://educont.ru/</w:t>
            </w:r>
          </w:p>
        </w:tc>
      </w:tr>
      <w:tr w:rsidR="007C62D1" w:rsidRPr="004469AE" w14:paraId="0AE20FFC" w14:textId="77777777" w:rsidTr="007C62D1">
        <w:trPr>
          <w:trHeight w:hRule="exact" w:val="327"/>
        </w:trPr>
        <w:tc>
          <w:tcPr>
            <w:tcW w:w="585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68ACDF3" w14:textId="77777777" w:rsidR="007C62D1" w:rsidRPr="004469AE" w:rsidRDefault="007C62D1" w:rsidP="007C62D1">
            <w:pPr>
              <w:spacing w:before="78"/>
              <w:ind w:left="72"/>
              <w:rPr>
                <w:b/>
                <w:sz w:val="24"/>
                <w:szCs w:val="24"/>
              </w:rPr>
            </w:pPr>
            <w:r w:rsidRPr="004469AE">
              <w:rPr>
                <w:b/>
                <w:color w:val="000000"/>
                <w:w w:val="97"/>
                <w:sz w:val="24"/>
                <w:szCs w:val="24"/>
              </w:rPr>
              <w:t>Итого по разделу</w:t>
            </w:r>
          </w:p>
        </w:tc>
        <w:tc>
          <w:tcPr>
            <w:tcW w:w="65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60BC656" w14:textId="77777777" w:rsidR="007C62D1" w:rsidRPr="00201C73" w:rsidRDefault="007C62D1" w:rsidP="007C62D1">
            <w:pPr>
              <w:ind w:left="72"/>
              <w:jc w:val="center"/>
              <w:rPr>
                <w:b/>
                <w:sz w:val="24"/>
                <w:szCs w:val="24"/>
              </w:rPr>
            </w:pPr>
            <w:r w:rsidRPr="00201C73">
              <w:rPr>
                <w:b/>
                <w:color w:val="000000"/>
                <w:w w:val="97"/>
                <w:sz w:val="24"/>
                <w:szCs w:val="24"/>
              </w:rPr>
              <w:t>22</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CC489AA" w14:textId="77777777" w:rsidR="007C62D1" w:rsidRPr="00B14C9B" w:rsidRDefault="007C62D1" w:rsidP="007C62D1">
            <w:pPr>
              <w:jc w:val="center"/>
              <w:rPr>
                <w:b/>
                <w:sz w:val="24"/>
                <w:szCs w:val="24"/>
              </w:rPr>
            </w:pPr>
          </w:p>
        </w:tc>
      </w:tr>
      <w:tr w:rsidR="007C62D1" w:rsidRPr="005C73B0" w14:paraId="1B084094" w14:textId="77777777" w:rsidTr="007C62D1">
        <w:trPr>
          <w:trHeight w:hRule="exact" w:val="327"/>
        </w:trPr>
        <w:tc>
          <w:tcPr>
            <w:tcW w:w="10336"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1D8BE621" w14:textId="77777777" w:rsidR="007C62D1" w:rsidRPr="00505A38" w:rsidRDefault="007C62D1" w:rsidP="007C62D1">
            <w:pPr>
              <w:ind w:left="72"/>
              <w:jc w:val="center"/>
              <w:rPr>
                <w:sz w:val="24"/>
                <w:szCs w:val="24"/>
              </w:rPr>
            </w:pPr>
            <w:r w:rsidRPr="00505A38">
              <w:rPr>
                <w:color w:val="000000"/>
                <w:w w:val="97"/>
                <w:sz w:val="24"/>
                <w:szCs w:val="24"/>
              </w:rPr>
              <w:lastRenderedPageBreak/>
              <w:t>Раздел 4.</w:t>
            </w:r>
            <w:r w:rsidRPr="00505A38">
              <w:rPr>
                <w:b/>
                <w:color w:val="000000"/>
                <w:w w:val="97"/>
                <w:sz w:val="24"/>
                <w:szCs w:val="24"/>
              </w:rPr>
              <w:t xml:space="preserve"> Литература второй половины </w:t>
            </w:r>
            <w:r w:rsidRPr="00B14C9B">
              <w:rPr>
                <w:b/>
                <w:color w:val="000000"/>
                <w:w w:val="97"/>
                <w:sz w:val="24"/>
                <w:szCs w:val="24"/>
              </w:rPr>
              <w:t>XIX</w:t>
            </w:r>
            <w:r w:rsidRPr="00505A38">
              <w:rPr>
                <w:b/>
                <w:color w:val="000000"/>
                <w:w w:val="97"/>
                <w:sz w:val="24"/>
                <w:szCs w:val="24"/>
              </w:rPr>
              <w:t xml:space="preserve"> века</w:t>
            </w:r>
          </w:p>
        </w:tc>
      </w:tr>
      <w:tr w:rsidR="007C62D1" w:rsidRPr="00002D9C" w14:paraId="33B554B6" w14:textId="77777777" w:rsidTr="007C62D1">
        <w:trPr>
          <w:trHeight w:hRule="exact" w:val="344"/>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A23746" w14:textId="77777777" w:rsidR="007C62D1" w:rsidRPr="00002D9C" w:rsidRDefault="007C62D1" w:rsidP="007C62D1">
            <w:pPr>
              <w:spacing w:before="78"/>
              <w:jc w:val="center"/>
              <w:rPr>
                <w:sz w:val="24"/>
                <w:szCs w:val="24"/>
              </w:rPr>
            </w:pPr>
            <w:r w:rsidRPr="00002D9C">
              <w:rPr>
                <w:color w:val="000000"/>
                <w:w w:val="97"/>
                <w:sz w:val="24"/>
                <w:szCs w:val="24"/>
              </w:rPr>
              <w:t>4.1.</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382F332D" w14:textId="77777777" w:rsidR="007C62D1" w:rsidRPr="004469AE" w:rsidRDefault="007C62D1" w:rsidP="007C62D1">
            <w:pPr>
              <w:spacing w:before="78"/>
              <w:ind w:left="72"/>
              <w:rPr>
                <w:sz w:val="24"/>
                <w:szCs w:val="24"/>
              </w:rPr>
            </w:pPr>
            <w:r w:rsidRPr="00505A38">
              <w:rPr>
                <w:b/>
                <w:color w:val="000000"/>
                <w:w w:val="97"/>
                <w:sz w:val="24"/>
                <w:szCs w:val="24"/>
              </w:rPr>
              <w:t xml:space="preserve">И. С. Тургенев. </w:t>
            </w:r>
            <w:r w:rsidRPr="00505A38">
              <w:rPr>
                <w:color w:val="000000"/>
                <w:w w:val="97"/>
                <w:sz w:val="24"/>
                <w:szCs w:val="24"/>
              </w:rPr>
              <w:t>Повест</w:t>
            </w:r>
            <w:r w:rsidRPr="004469AE">
              <w:rPr>
                <w:color w:val="000000"/>
                <w:w w:val="97"/>
                <w:sz w:val="24"/>
                <w:szCs w:val="24"/>
              </w:rPr>
              <w:t>ь</w:t>
            </w:r>
            <w:r w:rsidRPr="00505A38">
              <w:rPr>
                <w:color w:val="000000"/>
                <w:w w:val="97"/>
                <w:sz w:val="24"/>
                <w:szCs w:val="24"/>
              </w:rPr>
              <w:t xml:space="preserve"> «Ася»</w:t>
            </w:r>
            <w:r w:rsidRPr="004469AE">
              <w:rPr>
                <w:color w:val="000000"/>
                <w:w w:val="97"/>
                <w:sz w:val="24"/>
                <w:szCs w:val="24"/>
              </w:rPr>
              <w:t>.</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5CB086A" w14:textId="77777777" w:rsidR="007C62D1" w:rsidRPr="00201C73" w:rsidRDefault="007C62D1" w:rsidP="007C62D1">
            <w:pPr>
              <w:ind w:left="72"/>
              <w:jc w:val="center"/>
              <w:rPr>
                <w:sz w:val="24"/>
                <w:szCs w:val="24"/>
              </w:rPr>
            </w:pPr>
            <w:r w:rsidRPr="00201C73">
              <w:rPr>
                <w:color w:val="000000"/>
                <w:w w:val="97"/>
                <w:sz w:val="24"/>
                <w:szCs w:val="24"/>
              </w:rPr>
              <w:t>2</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590E6D6C"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1988BACD" w14:textId="77777777" w:rsidR="007C62D1" w:rsidRPr="00201C73" w:rsidRDefault="007C62D1" w:rsidP="007C62D1">
            <w:pPr>
              <w:jc w:val="center"/>
              <w:rPr>
                <w:sz w:val="24"/>
                <w:szCs w:val="24"/>
              </w:rPr>
            </w:pPr>
            <w:r w:rsidRPr="00201C73">
              <w:rPr>
                <w:sz w:val="24"/>
                <w:szCs w:val="24"/>
              </w:rPr>
              <w:t>2</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7319E6" w14:textId="77777777" w:rsidR="007C62D1" w:rsidRPr="00B14C9B" w:rsidRDefault="007C62D1" w:rsidP="007C62D1">
            <w:pPr>
              <w:jc w:val="center"/>
              <w:rPr>
                <w:sz w:val="24"/>
                <w:szCs w:val="24"/>
              </w:rPr>
            </w:pPr>
            <w:r w:rsidRPr="00B14C9B">
              <w:rPr>
                <w:sz w:val="24"/>
                <w:szCs w:val="24"/>
              </w:rPr>
              <w:t>https://educont.ru/</w:t>
            </w:r>
          </w:p>
        </w:tc>
      </w:tr>
      <w:tr w:rsidR="007C62D1" w:rsidRPr="00002D9C" w14:paraId="3F7754EA" w14:textId="77777777" w:rsidTr="007C62D1">
        <w:trPr>
          <w:trHeight w:hRule="exact" w:val="329"/>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E7FA0E2" w14:textId="77777777" w:rsidR="007C62D1" w:rsidRPr="00002D9C" w:rsidRDefault="007C62D1" w:rsidP="007C62D1">
            <w:pPr>
              <w:spacing w:before="80"/>
              <w:jc w:val="center"/>
              <w:rPr>
                <w:sz w:val="24"/>
                <w:szCs w:val="24"/>
              </w:rPr>
            </w:pPr>
            <w:r w:rsidRPr="00002D9C">
              <w:rPr>
                <w:color w:val="000000"/>
                <w:w w:val="97"/>
                <w:sz w:val="24"/>
                <w:szCs w:val="24"/>
              </w:rPr>
              <w:t>4.2.</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114BE4FB" w14:textId="77777777" w:rsidR="007C62D1" w:rsidRPr="00505A38" w:rsidRDefault="007C62D1" w:rsidP="007C62D1">
            <w:pPr>
              <w:spacing w:before="80"/>
              <w:ind w:left="72"/>
              <w:rPr>
                <w:sz w:val="24"/>
                <w:szCs w:val="24"/>
              </w:rPr>
            </w:pPr>
            <w:r w:rsidRPr="00505A38">
              <w:rPr>
                <w:b/>
                <w:color w:val="000000"/>
                <w:w w:val="97"/>
                <w:sz w:val="24"/>
                <w:szCs w:val="24"/>
              </w:rPr>
              <w:t xml:space="preserve">Ф. М. Достоевский. </w:t>
            </w:r>
            <w:r w:rsidRPr="00505A38">
              <w:rPr>
                <w:color w:val="000000"/>
                <w:w w:val="97"/>
                <w:sz w:val="24"/>
                <w:szCs w:val="24"/>
              </w:rPr>
              <w:t>«Белые ночи»</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79C33B9" w14:textId="77777777" w:rsidR="007C62D1" w:rsidRPr="00201C73" w:rsidRDefault="007C62D1" w:rsidP="007C62D1">
            <w:pPr>
              <w:ind w:left="72"/>
              <w:jc w:val="center"/>
              <w:rPr>
                <w:sz w:val="24"/>
                <w:szCs w:val="24"/>
              </w:rPr>
            </w:pPr>
            <w:r w:rsidRPr="00201C73">
              <w:rPr>
                <w:color w:val="000000"/>
                <w:w w:val="97"/>
                <w:sz w:val="24"/>
                <w:szCs w:val="24"/>
              </w:rPr>
              <w:t>2</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2E78FF13"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2DE3E96" w14:textId="77777777" w:rsidR="007C62D1" w:rsidRPr="00201C73" w:rsidRDefault="007C62D1" w:rsidP="007C62D1">
            <w:pPr>
              <w:jc w:val="center"/>
              <w:rPr>
                <w:sz w:val="24"/>
                <w:szCs w:val="24"/>
              </w:rPr>
            </w:pPr>
            <w:r w:rsidRPr="00201C73">
              <w:rPr>
                <w:sz w:val="24"/>
                <w:szCs w:val="24"/>
              </w:rPr>
              <w:t>2</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5313F3A8" w14:textId="77777777" w:rsidR="007C62D1" w:rsidRPr="00B14C9B" w:rsidRDefault="007C62D1" w:rsidP="007C62D1">
            <w:pPr>
              <w:jc w:val="center"/>
              <w:rPr>
                <w:sz w:val="24"/>
                <w:szCs w:val="24"/>
              </w:rPr>
            </w:pPr>
            <w:r w:rsidRPr="00B14C9B">
              <w:rPr>
                <w:sz w:val="24"/>
                <w:szCs w:val="24"/>
              </w:rPr>
              <w:t>https://educont.ru/</w:t>
            </w:r>
          </w:p>
        </w:tc>
      </w:tr>
      <w:tr w:rsidR="007C62D1" w:rsidRPr="00002D9C" w14:paraId="1602E079" w14:textId="77777777" w:rsidTr="007C62D1">
        <w:trPr>
          <w:trHeight w:hRule="exact" w:val="341"/>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016986" w14:textId="77777777" w:rsidR="007C62D1" w:rsidRPr="00002D9C" w:rsidRDefault="007C62D1" w:rsidP="007C62D1">
            <w:pPr>
              <w:spacing w:before="76"/>
              <w:jc w:val="center"/>
              <w:rPr>
                <w:sz w:val="24"/>
                <w:szCs w:val="24"/>
              </w:rPr>
            </w:pPr>
            <w:r w:rsidRPr="00002D9C">
              <w:rPr>
                <w:color w:val="000000"/>
                <w:w w:val="97"/>
                <w:sz w:val="24"/>
                <w:szCs w:val="24"/>
              </w:rPr>
              <w:t>4.3.</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3A35B0" w14:textId="77777777" w:rsidR="007C62D1" w:rsidRPr="00505A38" w:rsidRDefault="007C62D1" w:rsidP="007C62D1">
            <w:pPr>
              <w:spacing w:before="76"/>
              <w:ind w:left="72"/>
              <w:rPr>
                <w:sz w:val="24"/>
                <w:szCs w:val="24"/>
              </w:rPr>
            </w:pPr>
            <w:r w:rsidRPr="00505A38">
              <w:rPr>
                <w:b/>
                <w:color w:val="000000"/>
                <w:w w:val="97"/>
                <w:sz w:val="24"/>
                <w:szCs w:val="24"/>
              </w:rPr>
              <w:t xml:space="preserve">Л. Н. Толстой. </w:t>
            </w:r>
            <w:r w:rsidRPr="00505A38">
              <w:rPr>
                <w:color w:val="000000"/>
                <w:w w:val="97"/>
                <w:sz w:val="24"/>
                <w:szCs w:val="24"/>
              </w:rPr>
              <w:t>Повести и рассказы «Отрочество» (главы)</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12A6C05" w14:textId="77777777" w:rsidR="007C62D1" w:rsidRPr="00201C73" w:rsidRDefault="007C62D1" w:rsidP="007C62D1">
            <w:pPr>
              <w:ind w:left="72"/>
              <w:jc w:val="center"/>
              <w:rPr>
                <w:sz w:val="24"/>
                <w:szCs w:val="24"/>
              </w:rPr>
            </w:pPr>
            <w:r w:rsidRPr="00201C73">
              <w:rPr>
                <w:color w:val="000000"/>
                <w:w w:val="97"/>
                <w:sz w:val="24"/>
                <w:szCs w:val="24"/>
              </w:rPr>
              <w:t>2</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7EAF70"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5E1D61A8" w14:textId="77777777" w:rsidR="007C62D1" w:rsidRPr="00201C73" w:rsidRDefault="007C62D1" w:rsidP="007C62D1">
            <w:pPr>
              <w:jc w:val="center"/>
              <w:rPr>
                <w:sz w:val="24"/>
                <w:szCs w:val="24"/>
              </w:rPr>
            </w:pPr>
            <w:r w:rsidRPr="00201C73">
              <w:rPr>
                <w:sz w:val="24"/>
                <w:szCs w:val="24"/>
              </w:rPr>
              <w:t>2</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38618B" w14:textId="77777777" w:rsidR="007C62D1" w:rsidRPr="00B14C9B" w:rsidRDefault="007C62D1" w:rsidP="007C62D1">
            <w:pPr>
              <w:jc w:val="center"/>
              <w:rPr>
                <w:sz w:val="24"/>
                <w:szCs w:val="24"/>
              </w:rPr>
            </w:pPr>
            <w:r w:rsidRPr="00B14C9B">
              <w:rPr>
                <w:sz w:val="24"/>
                <w:szCs w:val="24"/>
              </w:rPr>
              <w:t>https://educont.ru/</w:t>
            </w:r>
          </w:p>
        </w:tc>
      </w:tr>
      <w:tr w:rsidR="007C62D1" w:rsidRPr="00002D9C" w14:paraId="7BEC139B"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76A46AC" w14:textId="77777777" w:rsidR="007C62D1" w:rsidRPr="00002D9C" w:rsidRDefault="007C62D1" w:rsidP="007C62D1">
            <w:pPr>
              <w:spacing w:before="76"/>
              <w:jc w:val="center"/>
              <w:rPr>
                <w:sz w:val="24"/>
                <w:szCs w:val="24"/>
              </w:rPr>
            </w:pPr>
            <w:r w:rsidRPr="00002D9C">
              <w:rPr>
                <w:color w:val="000000"/>
                <w:w w:val="97"/>
                <w:sz w:val="24"/>
                <w:szCs w:val="24"/>
              </w:rPr>
              <w:t>4.4.</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1325D741" w14:textId="77777777" w:rsidR="007C62D1" w:rsidRPr="00002D9C" w:rsidRDefault="007C62D1" w:rsidP="007C62D1">
            <w:pPr>
              <w:ind w:left="72"/>
              <w:rPr>
                <w:sz w:val="24"/>
                <w:szCs w:val="24"/>
              </w:rPr>
            </w:pPr>
            <w:r w:rsidRPr="00002D9C">
              <w:rPr>
                <w:b/>
                <w:color w:val="000000"/>
                <w:w w:val="97"/>
                <w:sz w:val="24"/>
                <w:szCs w:val="24"/>
              </w:rPr>
              <w:t>Внеклассное чтение</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DBF96E1" w14:textId="77777777" w:rsidR="007C62D1" w:rsidRPr="00201C73" w:rsidRDefault="007C62D1" w:rsidP="007C62D1">
            <w:pPr>
              <w:ind w:left="72"/>
              <w:jc w:val="center"/>
              <w:rPr>
                <w:sz w:val="24"/>
                <w:szCs w:val="24"/>
              </w:rPr>
            </w:pPr>
            <w:r w:rsidRPr="00201C73">
              <w:rPr>
                <w:color w:val="000000"/>
                <w:w w:val="97"/>
                <w:sz w:val="24"/>
                <w:szCs w:val="24"/>
              </w:rPr>
              <w:t>1</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0C0D68"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B6B1631" w14:textId="77777777" w:rsidR="007C62D1" w:rsidRPr="00201C73" w:rsidRDefault="007C62D1" w:rsidP="007C62D1">
            <w:pPr>
              <w:jc w:val="center"/>
              <w:rPr>
                <w:sz w:val="24"/>
                <w:szCs w:val="24"/>
              </w:rPr>
            </w:pPr>
            <w:r w:rsidRPr="00201C73">
              <w:rPr>
                <w:sz w:val="24"/>
                <w:szCs w:val="24"/>
              </w:rPr>
              <w:t>1</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3F0D3F" w14:textId="77777777" w:rsidR="007C62D1" w:rsidRPr="00B14C9B" w:rsidRDefault="007C62D1" w:rsidP="007C62D1">
            <w:pPr>
              <w:jc w:val="center"/>
              <w:rPr>
                <w:sz w:val="24"/>
                <w:szCs w:val="24"/>
              </w:rPr>
            </w:pPr>
            <w:r w:rsidRPr="00B14C9B">
              <w:rPr>
                <w:sz w:val="24"/>
                <w:szCs w:val="24"/>
              </w:rPr>
              <w:t>https://educont.ru/</w:t>
            </w:r>
          </w:p>
        </w:tc>
      </w:tr>
      <w:tr w:rsidR="007C62D1" w:rsidRPr="004469AE" w14:paraId="5F825D8E" w14:textId="77777777" w:rsidTr="007C62D1">
        <w:trPr>
          <w:trHeight w:hRule="exact" w:val="292"/>
        </w:trPr>
        <w:tc>
          <w:tcPr>
            <w:tcW w:w="585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AB92CD4" w14:textId="77777777" w:rsidR="007C62D1" w:rsidRPr="004469AE" w:rsidRDefault="007C62D1" w:rsidP="007C62D1">
            <w:pPr>
              <w:ind w:left="72"/>
              <w:rPr>
                <w:b/>
                <w:sz w:val="24"/>
                <w:szCs w:val="24"/>
              </w:rPr>
            </w:pPr>
            <w:r w:rsidRPr="004469AE">
              <w:rPr>
                <w:b/>
                <w:color w:val="000000"/>
                <w:w w:val="97"/>
                <w:sz w:val="24"/>
                <w:szCs w:val="24"/>
              </w:rPr>
              <w:t>Итого по разделу</w:t>
            </w:r>
          </w:p>
        </w:tc>
        <w:tc>
          <w:tcPr>
            <w:tcW w:w="65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CF97CE3" w14:textId="77777777" w:rsidR="007C62D1" w:rsidRPr="00201C73" w:rsidRDefault="007C62D1" w:rsidP="007C62D1">
            <w:pPr>
              <w:ind w:left="72"/>
              <w:jc w:val="center"/>
              <w:rPr>
                <w:b/>
                <w:sz w:val="24"/>
                <w:szCs w:val="24"/>
              </w:rPr>
            </w:pPr>
            <w:r w:rsidRPr="00201C73">
              <w:rPr>
                <w:b/>
                <w:color w:val="000000"/>
                <w:w w:val="97"/>
                <w:sz w:val="24"/>
                <w:szCs w:val="24"/>
              </w:rPr>
              <w:t>7</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A38C8F6" w14:textId="77777777" w:rsidR="007C62D1" w:rsidRPr="00201C73" w:rsidRDefault="007C62D1" w:rsidP="007C62D1">
            <w:pPr>
              <w:jc w:val="center"/>
              <w:rPr>
                <w:b/>
                <w:sz w:val="24"/>
                <w:szCs w:val="24"/>
              </w:rPr>
            </w:pPr>
          </w:p>
        </w:tc>
      </w:tr>
      <w:tr w:rsidR="007C62D1" w:rsidRPr="005C73B0" w14:paraId="2AF954E5" w14:textId="77777777" w:rsidTr="007C62D1">
        <w:trPr>
          <w:trHeight w:hRule="exact" w:val="327"/>
        </w:trPr>
        <w:tc>
          <w:tcPr>
            <w:tcW w:w="10336"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274C08C6" w14:textId="77777777" w:rsidR="007C62D1" w:rsidRPr="00505A38" w:rsidRDefault="007C62D1" w:rsidP="007C62D1">
            <w:pPr>
              <w:ind w:left="72"/>
              <w:jc w:val="center"/>
              <w:rPr>
                <w:sz w:val="24"/>
                <w:szCs w:val="24"/>
              </w:rPr>
            </w:pPr>
            <w:r w:rsidRPr="00505A38">
              <w:rPr>
                <w:color w:val="000000"/>
                <w:w w:val="97"/>
                <w:sz w:val="24"/>
                <w:szCs w:val="24"/>
              </w:rPr>
              <w:t xml:space="preserve">Раздел 5. </w:t>
            </w:r>
            <w:r w:rsidRPr="00505A38">
              <w:rPr>
                <w:b/>
                <w:color w:val="000000"/>
                <w:w w:val="97"/>
                <w:sz w:val="24"/>
                <w:szCs w:val="24"/>
              </w:rPr>
              <w:t xml:space="preserve">Литература первой половины </w:t>
            </w:r>
            <w:r w:rsidRPr="00201C73">
              <w:rPr>
                <w:b/>
                <w:color w:val="000000"/>
                <w:w w:val="97"/>
                <w:sz w:val="24"/>
                <w:szCs w:val="24"/>
              </w:rPr>
              <w:t>XX</w:t>
            </w:r>
            <w:r w:rsidRPr="00505A38">
              <w:rPr>
                <w:b/>
                <w:color w:val="000000"/>
                <w:w w:val="97"/>
                <w:sz w:val="24"/>
                <w:szCs w:val="24"/>
              </w:rPr>
              <w:t xml:space="preserve"> века</w:t>
            </w:r>
          </w:p>
        </w:tc>
      </w:tr>
      <w:tr w:rsidR="007C62D1" w:rsidRPr="00B14C9B" w14:paraId="58D650B7" w14:textId="77777777" w:rsidTr="007C62D1">
        <w:trPr>
          <w:trHeight w:hRule="exact" w:val="1014"/>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3A9B2D" w14:textId="77777777" w:rsidR="007C62D1" w:rsidRPr="00B14C9B" w:rsidRDefault="007C62D1" w:rsidP="007C62D1">
            <w:pPr>
              <w:spacing w:before="76"/>
              <w:jc w:val="center"/>
              <w:rPr>
                <w:sz w:val="24"/>
                <w:szCs w:val="24"/>
              </w:rPr>
            </w:pPr>
            <w:r w:rsidRPr="00B14C9B">
              <w:rPr>
                <w:color w:val="000000"/>
                <w:w w:val="97"/>
                <w:sz w:val="24"/>
                <w:szCs w:val="24"/>
              </w:rPr>
              <w:t>5.1.</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5FD9D9" w14:textId="77777777" w:rsidR="007C62D1" w:rsidRDefault="007C62D1" w:rsidP="007C62D1">
            <w:pPr>
              <w:ind w:left="72"/>
              <w:rPr>
                <w:b/>
                <w:color w:val="000000"/>
                <w:w w:val="97"/>
                <w:sz w:val="24"/>
                <w:szCs w:val="24"/>
              </w:rPr>
            </w:pPr>
            <w:r w:rsidRPr="00505A38">
              <w:rPr>
                <w:b/>
                <w:color w:val="000000"/>
                <w:w w:val="97"/>
                <w:sz w:val="24"/>
                <w:szCs w:val="24"/>
              </w:rPr>
              <w:t>Произведения писателей русского зарубежья</w:t>
            </w:r>
            <w:r>
              <w:rPr>
                <w:b/>
                <w:color w:val="000000"/>
                <w:w w:val="97"/>
                <w:sz w:val="24"/>
                <w:szCs w:val="24"/>
              </w:rPr>
              <w:t xml:space="preserve">. </w:t>
            </w:r>
          </w:p>
          <w:p w14:paraId="79354520" w14:textId="77777777" w:rsidR="007C62D1" w:rsidRPr="00B14C9B" w:rsidRDefault="007C62D1" w:rsidP="007C62D1">
            <w:pPr>
              <w:ind w:left="72"/>
              <w:rPr>
                <w:sz w:val="24"/>
                <w:szCs w:val="24"/>
              </w:rPr>
            </w:pPr>
            <w:r w:rsidRPr="00505A38">
              <w:rPr>
                <w:b/>
                <w:color w:val="000000"/>
                <w:w w:val="97"/>
                <w:sz w:val="24"/>
                <w:szCs w:val="24"/>
              </w:rPr>
              <w:t xml:space="preserve"> </w:t>
            </w:r>
            <w:r>
              <w:rPr>
                <w:b/>
                <w:color w:val="000000"/>
                <w:w w:val="97"/>
                <w:sz w:val="24"/>
                <w:szCs w:val="24"/>
              </w:rPr>
              <w:t>И</w:t>
            </w:r>
            <w:r w:rsidRPr="00505A38">
              <w:rPr>
                <w:b/>
                <w:sz w:val="24"/>
                <w:szCs w:val="24"/>
              </w:rPr>
              <w:t>. А. Бунин.</w:t>
            </w:r>
            <w:r w:rsidRPr="00505A38">
              <w:rPr>
                <w:sz w:val="24"/>
                <w:szCs w:val="24"/>
              </w:rPr>
              <w:t xml:space="preserve"> «Подснежник». </w:t>
            </w:r>
            <w:r w:rsidRPr="00505A38">
              <w:rPr>
                <w:b/>
                <w:sz w:val="24"/>
                <w:szCs w:val="24"/>
              </w:rPr>
              <w:t>Н. Тэффи.</w:t>
            </w:r>
            <w:r w:rsidRPr="00505A38">
              <w:rPr>
                <w:sz w:val="24"/>
                <w:szCs w:val="24"/>
              </w:rPr>
              <w:t xml:space="preserve"> «Жизнь и воротник».</w:t>
            </w:r>
            <w:r w:rsidRPr="00B14C9B">
              <w:rPr>
                <w:sz w:val="24"/>
                <w:szCs w:val="24"/>
              </w:rPr>
              <w:t xml:space="preserve"> </w:t>
            </w:r>
            <w:r w:rsidRPr="00B14C9B">
              <w:rPr>
                <w:b/>
                <w:sz w:val="24"/>
                <w:szCs w:val="24"/>
              </w:rPr>
              <w:t>М. А. Осоргин.</w:t>
            </w:r>
            <w:r w:rsidRPr="00B14C9B">
              <w:rPr>
                <w:sz w:val="24"/>
                <w:szCs w:val="24"/>
              </w:rPr>
              <w:t xml:space="preserve"> «Пенсне». </w:t>
            </w:r>
            <w:r w:rsidRPr="00B14C9B">
              <w:rPr>
                <w:b/>
                <w:sz w:val="24"/>
                <w:szCs w:val="24"/>
              </w:rPr>
              <w:t>И.С. Шмелёв.</w:t>
            </w:r>
            <w:r w:rsidRPr="00B14C9B">
              <w:rPr>
                <w:sz w:val="24"/>
                <w:szCs w:val="24"/>
              </w:rPr>
              <w:t xml:space="preserve"> «Лето Господне» (фрагмент)</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BA9E107" w14:textId="77777777" w:rsidR="007C62D1" w:rsidRPr="00B14C9B" w:rsidRDefault="007C62D1" w:rsidP="007C62D1">
            <w:pPr>
              <w:ind w:left="72"/>
              <w:jc w:val="center"/>
              <w:rPr>
                <w:sz w:val="24"/>
                <w:szCs w:val="24"/>
              </w:rPr>
            </w:pPr>
            <w:r w:rsidRPr="00B14C9B">
              <w:rPr>
                <w:color w:val="000000"/>
                <w:w w:val="97"/>
                <w:sz w:val="24"/>
                <w:szCs w:val="24"/>
              </w:rPr>
              <w:t>2</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0F2A7B86" w14:textId="77777777" w:rsidR="007C62D1" w:rsidRPr="00B14C9B"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6BD17D13" w14:textId="77777777" w:rsidR="007C62D1" w:rsidRPr="00B14C9B" w:rsidRDefault="007C62D1" w:rsidP="007C62D1">
            <w:pPr>
              <w:jc w:val="center"/>
              <w:rPr>
                <w:sz w:val="24"/>
                <w:szCs w:val="24"/>
              </w:rPr>
            </w:pPr>
            <w:r w:rsidRPr="00B14C9B">
              <w:rPr>
                <w:sz w:val="24"/>
                <w:szCs w:val="24"/>
              </w:rPr>
              <w:t>2</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5EB820FC" w14:textId="77777777" w:rsidR="007C62D1" w:rsidRPr="00B14C9B" w:rsidRDefault="007C62D1" w:rsidP="007C62D1">
            <w:pPr>
              <w:jc w:val="center"/>
              <w:rPr>
                <w:sz w:val="24"/>
                <w:szCs w:val="24"/>
              </w:rPr>
            </w:pPr>
            <w:r w:rsidRPr="00B14C9B">
              <w:rPr>
                <w:sz w:val="24"/>
                <w:szCs w:val="24"/>
              </w:rPr>
              <w:t>https://educont.ru/</w:t>
            </w:r>
          </w:p>
        </w:tc>
      </w:tr>
      <w:tr w:rsidR="007C62D1" w:rsidRPr="00002D9C" w14:paraId="763381FB" w14:textId="77777777" w:rsidTr="007C62D1">
        <w:trPr>
          <w:trHeight w:hRule="exact" w:val="2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E36F46" w14:textId="77777777" w:rsidR="007C62D1" w:rsidRPr="00002D9C" w:rsidRDefault="007C62D1" w:rsidP="007C62D1">
            <w:pPr>
              <w:spacing w:before="78"/>
              <w:jc w:val="center"/>
              <w:rPr>
                <w:sz w:val="24"/>
                <w:szCs w:val="24"/>
              </w:rPr>
            </w:pPr>
            <w:r w:rsidRPr="00002D9C">
              <w:rPr>
                <w:color w:val="000000"/>
                <w:w w:val="97"/>
                <w:sz w:val="24"/>
                <w:szCs w:val="24"/>
              </w:rPr>
              <w:t>5.2.</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308E66" w14:textId="77777777" w:rsidR="007C62D1" w:rsidRPr="000F3398" w:rsidRDefault="007C62D1" w:rsidP="007C62D1">
            <w:pPr>
              <w:ind w:left="72"/>
              <w:rPr>
                <w:sz w:val="24"/>
                <w:szCs w:val="24"/>
              </w:rPr>
            </w:pPr>
            <w:r w:rsidRPr="00505A38">
              <w:rPr>
                <w:b/>
                <w:color w:val="000000"/>
                <w:w w:val="97"/>
                <w:sz w:val="24"/>
                <w:szCs w:val="24"/>
              </w:rPr>
              <w:t>Поэзия первой половины ХХ века.</w:t>
            </w:r>
            <w:r>
              <w:rPr>
                <w:b/>
                <w:color w:val="000000"/>
                <w:w w:val="97"/>
                <w:sz w:val="24"/>
                <w:szCs w:val="24"/>
              </w:rPr>
              <w:t xml:space="preserve"> Стихотворения на тему «Человек и эпоха»</w:t>
            </w:r>
            <w:r w:rsidRPr="00505A38">
              <w:rPr>
                <w:b/>
                <w:color w:val="000000"/>
                <w:w w:val="97"/>
                <w:sz w:val="24"/>
                <w:szCs w:val="24"/>
              </w:rPr>
              <w:t xml:space="preserve"> М. И. Цветаева.</w:t>
            </w:r>
            <w:r w:rsidRPr="00505A38">
              <w:rPr>
                <w:color w:val="000000"/>
                <w:w w:val="97"/>
                <w:sz w:val="24"/>
                <w:szCs w:val="24"/>
              </w:rPr>
              <w:t xml:space="preserve"> «Дон», «Ох, грибок ты мой, грибочек, белый груздь!...», </w:t>
            </w:r>
            <w:r w:rsidRPr="00505A38">
              <w:rPr>
                <w:b/>
                <w:color w:val="000000"/>
                <w:w w:val="97"/>
                <w:sz w:val="24"/>
                <w:szCs w:val="24"/>
              </w:rPr>
              <w:t>М. А. Светлов.</w:t>
            </w:r>
            <w:r w:rsidRPr="00505A38">
              <w:rPr>
                <w:color w:val="000000"/>
                <w:w w:val="97"/>
                <w:sz w:val="24"/>
                <w:szCs w:val="24"/>
              </w:rPr>
              <w:t xml:space="preserve"> «Гренада» </w:t>
            </w:r>
            <w:r w:rsidRPr="00505A38">
              <w:rPr>
                <w:b/>
                <w:color w:val="000000"/>
                <w:w w:val="97"/>
                <w:sz w:val="24"/>
                <w:szCs w:val="24"/>
              </w:rPr>
              <w:t>О. Э. Мандельштам.</w:t>
            </w:r>
            <w:r w:rsidRPr="00505A38">
              <w:rPr>
                <w:color w:val="000000"/>
                <w:w w:val="97"/>
                <w:sz w:val="24"/>
                <w:szCs w:val="24"/>
              </w:rPr>
              <w:t xml:space="preserve"> «Ленинград», </w:t>
            </w:r>
            <w:r w:rsidRPr="00505A38">
              <w:rPr>
                <w:b/>
                <w:color w:val="000000"/>
                <w:w w:val="97"/>
                <w:sz w:val="24"/>
                <w:szCs w:val="24"/>
              </w:rPr>
              <w:t>А. А. Ахматова</w:t>
            </w:r>
            <w:r w:rsidRPr="00505A38">
              <w:rPr>
                <w:color w:val="000000"/>
                <w:w w:val="97"/>
                <w:sz w:val="24"/>
                <w:szCs w:val="24"/>
              </w:rPr>
              <w:t xml:space="preserve"> «Постучись кулачком – я открою…», </w:t>
            </w:r>
            <w:r w:rsidRPr="00505A38">
              <w:rPr>
                <w:b/>
                <w:color w:val="000000"/>
                <w:w w:val="97"/>
                <w:sz w:val="24"/>
                <w:szCs w:val="24"/>
              </w:rPr>
              <w:t>Н. А. Заболоцкий.</w:t>
            </w:r>
            <w:r w:rsidRPr="00505A38">
              <w:rPr>
                <w:color w:val="000000"/>
                <w:w w:val="97"/>
                <w:sz w:val="24"/>
                <w:szCs w:val="24"/>
              </w:rPr>
              <w:t xml:space="preserve"> </w:t>
            </w:r>
            <w:r w:rsidRPr="00B14C9B">
              <w:rPr>
                <w:color w:val="000000"/>
                <w:w w:val="97"/>
                <w:sz w:val="24"/>
                <w:szCs w:val="24"/>
              </w:rPr>
              <w:t>«Где-то в поле возле Магадана».</w:t>
            </w:r>
            <w:r>
              <w:rPr>
                <w:color w:val="000000"/>
                <w:w w:val="97"/>
                <w:sz w:val="24"/>
                <w:szCs w:val="24"/>
              </w:rPr>
              <w:t xml:space="preserve"> </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1D39ADA" w14:textId="77777777" w:rsidR="007C62D1" w:rsidRPr="00201C73" w:rsidRDefault="007C62D1" w:rsidP="007C62D1">
            <w:pPr>
              <w:ind w:left="72"/>
              <w:jc w:val="center"/>
              <w:rPr>
                <w:sz w:val="24"/>
                <w:szCs w:val="24"/>
              </w:rPr>
            </w:pPr>
            <w:r w:rsidRPr="00201C73">
              <w:rPr>
                <w:color w:val="000000"/>
                <w:w w:val="97"/>
                <w:sz w:val="24"/>
                <w:szCs w:val="24"/>
              </w:rPr>
              <w:t>1</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2DE84EB9"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420EB85" w14:textId="77777777" w:rsidR="007C62D1" w:rsidRPr="00201C73" w:rsidRDefault="007C62D1" w:rsidP="007C62D1">
            <w:pPr>
              <w:jc w:val="center"/>
              <w:rPr>
                <w:sz w:val="24"/>
                <w:szCs w:val="24"/>
              </w:rPr>
            </w:pPr>
            <w:r w:rsidRPr="00201C73">
              <w:rPr>
                <w:sz w:val="24"/>
                <w:szCs w:val="24"/>
              </w:rPr>
              <w:t>1</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3DF835C4" w14:textId="77777777" w:rsidR="007C62D1" w:rsidRPr="00B14C9B" w:rsidRDefault="007C62D1" w:rsidP="007C62D1">
            <w:pPr>
              <w:jc w:val="center"/>
              <w:rPr>
                <w:sz w:val="24"/>
                <w:szCs w:val="24"/>
              </w:rPr>
            </w:pPr>
            <w:r w:rsidRPr="00B14C9B">
              <w:rPr>
                <w:sz w:val="24"/>
                <w:szCs w:val="24"/>
              </w:rPr>
              <w:t>https://educont.ru/</w:t>
            </w:r>
          </w:p>
        </w:tc>
      </w:tr>
      <w:tr w:rsidR="007C62D1" w:rsidRPr="00002D9C" w14:paraId="4BD02F28" w14:textId="77777777" w:rsidTr="007C62D1">
        <w:trPr>
          <w:trHeight w:hRule="exact" w:val="326"/>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10E7BF6" w14:textId="77777777" w:rsidR="007C62D1" w:rsidRPr="00002D9C" w:rsidRDefault="007C62D1" w:rsidP="007C62D1">
            <w:pPr>
              <w:jc w:val="center"/>
              <w:rPr>
                <w:sz w:val="24"/>
                <w:szCs w:val="24"/>
              </w:rPr>
            </w:pPr>
            <w:r w:rsidRPr="00002D9C">
              <w:rPr>
                <w:color w:val="000000"/>
                <w:w w:val="97"/>
                <w:sz w:val="24"/>
                <w:szCs w:val="24"/>
              </w:rPr>
              <w:lastRenderedPageBreak/>
              <w:t>5.3.</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13B656ED" w14:textId="77777777" w:rsidR="007C62D1" w:rsidRPr="00505A38" w:rsidRDefault="007C62D1" w:rsidP="007C62D1">
            <w:pPr>
              <w:ind w:left="72"/>
              <w:rPr>
                <w:sz w:val="24"/>
                <w:szCs w:val="24"/>
              </w:rPr>
            </w:pPr>
            <w:r w:rsidRPr="00505A38">
              <w:rPr>
                <w:b/>
                <w:color w:val="000000"/>
                <w:w w:val="97"/>
                <w:sz w:val="24"/>
                <w:szCs w:val="24"/>
              </w:rPr>
              <w:t>М. А. Булгаков</w:t>
            </w:r>
            <w:r>
              <w:rPr>
                <w:b/>
                <w:color w:val="000000"/>
                <w:w w:val="97"/>
                <w:sz w:val="24"/>
                <w:szCs w:val="24"/>
              </w:rPr>
              <w:t>.</w:t>
            </w:r>
            <w:r w:rsidRPr="00505A38">
              <w:rPr>
                <w:b/>
                <w:color w:val="000000"/>
                <w:w w:val="97"/>
                <w:sz w:val="24"/>
                <w:szCs w:val="24"/>
              </w:rPr>
              <w:t xml:space="preserve"> </w:t>
            </w:r>
            <w:r w:rsidRPr="004469AE">
              <w:rPr>
                <w:color w:val="000000"/>
                <w:w w:val="97"/>
                <w:sz w:val="24"/>
                <w:szCs w:val="24"/>
              </w:rPr>
              <w:t>Повесть</w:t>
            </w:r>
            <w:r w:rsidRPr="00505A38">
              <w:rPr>
                <w:color w:val="000000"/>
                <w:w w:val="97"/>
                <w:sz w:val="24"/>
                <w:szCs w:val="24"/>
              </w:rPr>
              <w:t xml:space="preserve"> «Собачье сердце».</w:t>
            </w:r>
            <w:r w:rsidRPr="00505A38">
              <w:rPr>
                <w:b/>
                <w:color w:val="000000"/>
                <w:w w:val="97"/>
                <w:sz w:val="24"/>
                <w:szCs w:val="24"/>
              </w:rPr>
              <w:t xml:space="preserve"> </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55316B4F" w14:textId="77777777" w:rsidR="007C62D1" w:rsidRPr="00201C73" w:rsidRDefault="007C62D1" w:rsidP="007C62D1">
            <w:pPr>
              <w:ind w:left="72"/>
              <w:jc w:val="center"/>
              <w:rPr>
                <w:sz w:val="24"/>
                <w:szCs w:val="24"/>
              </w:rPr>
            </w:pPr>
            <w:r w:rsidRPr="00201C73">
              <w:rPr>
                <w:color w:val="000000"/>
                <w:w w:val="97"/>
                <w:sz w:val="24"/>
                <w:szCs w:val="24"/>
              </w:rPr>
              <w:t>3</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EE8BCA"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5175B945" w14:textId="77777777" w:rsidR="007C62D1" w:rsidRPr="00201C73" w:rsidRDefault="007C62D1" w:rsidP="007C62D1">
            <w:pPr>
              <w:jc w:val="center"/>
              <w:rPr>
                <w:sz w:val="24"/>
                <w:szCs w:val="24"/>
              </w:rPr>
            </w:pPr>
            <w:r w:rsidRPr="00201C73">
              <w:rPr>
                <w:sz w:val="24"/>
                <w:szCs w:val="24"/>
              </w:rPr>
              <w:t>3</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C5173B2" w14:textId="77777777" w:rsidR="007C62D1" w:rsidRPr="00B14C9B" w:rsidRDefault="007C62D1" w:rsidP="007C62D1">
            <w:pPr>
              <w:jc w:val="center"/>
              <w:rPr>
                <w:sz w:val="24"/>
                <w:szCs w:val="24"/>
              </w:rPr>
            </w:pPr>
            <w:r w:rsidRPr="00B14C9B">
              <w:rPr>
                <w:sz w:val="24"/>
                <w:szCs w:val="24"/>
              </w:rPr>
              <w:t>https://educont.ru/</w:t>
            </w:r>
          </w:p>
        </w:tc>
      </w:tr>
      <w:tr w:rsidR="007C62D1" w:rsidRPr="004469AE" w14:paraId="60BDC392" w14:textId="77777777" w:rsidTr="007C62D1">
        <w:trPr>
          <w:trHeight w:hRule="exact" w:val="327"/>
        </w:trPr>
        <w:tc>
          <w:tcPr>
            <w:tcW w:w="5858" w:type="dxa"/>
            <w:gridSpan w:val="2"/>
            <w:tcBorders>
              <w:top w:val="single" w:sz="4" w:space="0" w:color="000000"/>
              <w:left w:val="single" w:sz="4" w:space="0" w:color="000000"/>
              <w:bottom w:val="single" w:sz="5" w:space="0" w:color="000000"/>
              <w:right w:val="single" w:sz="4" w:space="0" w:color="000000"/>
            </w:tcBorders>
            <w:shd w:val="clear" w:color="auto" w:fill="E5DFEC" w:themeFill="accent4" w:themeFillTint="33"/>
            <w:tcMar>
              <w:left w:w="0" w:type="dxa"/>
              <w:right w:w="0" w:type="dxa"/>
            </w:tcMar>
          </w:tcPr>
          <w:p w14:paraId="0CADF3EA" w14:textId="77777777" w:rsidR="007C62D1" w:rsidRPr="004469AE" w:rsidRDefault="007C62D1" w:rsidP="007C62D1">
            <w:pPr>
              <w:ind w:left="72"/>
              <w:rPr>
                <w:b/>
                <w:sz w:val="24"/>
                <w:szCs w:val="24"/>
              </w:rPr>
            </w:pPr>
            <w:r w:rsidRPr="004469AE">
              <w:rPr>
                <w:b/>
                <w:color w:val="000000"/>
                <w:w w:val="97"/>
                <w:sz w:val="24"/>
                <w:szCs w:val="24"/>
              </w:rPr>
              <w:t>Итого по разделу</w:t>
            </w:r>
          </w:p>
        </w:tc>
        <w:tc>
          <w:tcPr>
            <w:tcW w:w="651" w:type="dxa"/>
            <w:tcBorders>
              <w:top w:val="single" w:sz="4" w:space="0" w:color="000000"/>
              <w:left w:val="single" w:sz="4" w:space="0" w:color="000000"/>
              <w:bottom w:val="single" w:sz="5" w:space="0" w:color="000000"/>
              <w:right w:val="single" w:sz="4" w:space="0" w:color="000000"/>
            </w:tcBorders>
            <w:shd w:val="clear" w:color="auto" w:fill="E5DFEC" w:themeFill="accent4" w:themeFillTint="33"/>
            <w:tcMar>
              <w:left w:w="0" w:type="dxa"/>
              <w:right w:w="0" w:type="dxa"/>
            </w:tcMar>
          </w:tcPr>
          <w:p w14:paraId="08731E72" w14:textId="77777777" w:rsidR="007C62D1" w:rsidRPr="00201C73" w:rsidRDefault="007C62D1" w:rsidP="007C62D1">
            <w:pPr>
              <w:ind w:left="72"/>
              <w:jc w:val="center"/>
              <w:rPr>
                <w:b/>
                <w:sz w:val="24"/>
                <w:szCs w:val="24"/>
              </w:rPr>
            </w:pPr>
            <w:r w:rsidRPr="00201C73">
              <w:rPr>
                <w:b/>
                <w:color w:val="000000"/>
                <w:w w:val="97"/>
                <w:sz w:val="24"/>
                <w:szCs w:val="24"/>
              </w:rPr>
              <w:t>6</w:t>
            </w:r>
          </w:p>
        </w:tc>
        <w:tc>
          <w:tcPr>
            <w:tcW w:w="3826" w:type="dxa"/>
            <w:gridSpan w:val="3"/>
            <w:tcBorders>
              <w:top w:val="single" w:sz="4" w:space="0" w:color="000000"/>
              <w:left w:val="single" w:sz="4" w:space="0" w:color="000000"/>
              <w:bottom w:val="single" w:sz="5" w:space="0" w:color="000000"/>
              <w:right w:val="single" w:sz="4" w:space="0" w:color="000000"/>
            </w:tcBorders>
            <w:shd w:val="clear" w:color="auto" w:fill="E5DFEC" w:themeFill="accent4" w:themeFillTint="33"/>
            <w:tcMar>
              <w:left w:w="0" w:type="dxa"/>
              <w:right w:w="0" w:type="dxa"/>
            </w:tcMar>
          </w:tcPr>
          <w:p w14:paraId="4363A500" w14:textId="77777777" w:rsidR="007C62D1" w:rsidRPr="00B14C9B" w:rsidRDefault="007C62D1" w:rsidP="007C62D1">
            <w:pPr>
              <w:jc w:val="center"/>
              <w:rPr>
                <w:b/>
                <w:sz w:val="24"/>
                <w:szCs w:val="24"/>
              </w:rPr>
            </w:pPr>
          </w:p>
        </w:tc>
      </w:tr>
      <w:tr w:rsidR="007C62D1" w:rsidRPr="005C73B0" w14:paraId="2A546B4A" w14:textId="77777777" w:rsidTr="007C62D1">
        <w:trPr>
          <w:trHeight w:hRule="exact" w:val="329"/>
        </w:trPr>
        <w:tc>
          <w:tcPr>
            <w:tcW w:w="10336" w:type="dxa"/>
            <w:gridSpan w:val="6"/>
            <w:tcBorders>
              <w:top w:val="single" w:sz="5"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6B049852" w14:textId="77777777" w:rsidR="007C62D1" w:rsidRPr="00505A38" w:rsidRDefault="007C62D1" w:rsidP="007C62D1">
            <w:pPr>
              <w:ind w:left="72"/>
              <w:jc w:val="center"/>
              <w:rPr>
                <w:sz w:val="24"/>
                <w:szCs w:val="24"/>
              </w:rPr>
            </w:pPr>
            <w:r w:rsidRPr="00505A38">
              <w:rPr>
                <w:color w:val="000000"/>
                <w:w w:val="97"/>
                <w:sz w:val="24"/>
                <w:szCs w:val="24"/>
              </w:rPr>
              <w:t>Раздел 6.</w:t>
            </w:r>
            <w:r w:rsidRPr="00505A38">
              <w:rPr>
                <w:b/>
                <w:color w:val="000000"/>
                <w:w w:val="97"/>
                <w:sz w:val="24"/>
                <w:szCs w:val="24"/>
              </w:rPr>
              <w:t xml:space="preserve"> Литература второй половины </w:t>
            </w:r>
            <w:r w:rsidRPr="00B14C9B">
              <w:rPr>
                <w:b/>
                <w:color w:val="000000"/>
                <w:w w:val="97"/>
                <w:sz w:val="24"/>
                <w:szCs w:val="24"/>
              </w:rPr>
              <w:t>XX</w:t>
            </w:r>
            <w:r w:rsidRPr="00505A38">
              <w:rPr>
                <w:b/>
                <w:color w:val="000000"/>
                <w:w w:val="97"/>
                <w:sz w:val="24"/>
                <w:szCs w:val="24"/>
              </w:rPr>
              <w:t xml:space="preserve"> века</w:t>
            </w:r>
          </w:p>
        </w:tc>
      </w:tr>
      <w:tr w:rsidR="007C62D1" w:rsidRPr="00002D9C" w14:paraId="3C6E8D8B" w14:textId="77777777" w:rsidTr="007C62D1">
        <w:trPr>
          <w:trHeight w:hRule="exact" w:val="623"/>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3A4C623" w14:textId="77777777" w:rsidR="007C62D1" w:rsidRPr="00002D9C" w:rsidRDefault="007C62D1" w:rsidP="007C62D1">
            <w:pPr>
              <w:jc w:val="center"/>
              <w:rPr>
                <w:sz w:val="24"/>
                <w:szCs w:val="24"/>
              </w:rPr>
            </w:pPr>
            <w:r w:rsidRPr="00002D9C">
              <w:rPr>
                <w:color w:val="000000"/>
                <w:w w:val="97"/>
                <w:sz w:val="24"/>
                <w:szCs w:val="24"/>
              </w:rPr>
              <w:t>6.1.</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6351CE6E" w14:textId="77777777" w:rsidR="007C62D1" w:rsidRPr="00505A38" w:rsidRDefault="007C62D1" w:rsidP="007C62D1">
            <w:pPr>
              <w:ind w:left="72"/>
              <w:rPr>
                <w:sz w:val="24"/>
                <w:szCs w:val="24"/>
              </w:rPr>
            </w:pPr>
            <w:r w:rsidRPr="00505A38">
              <w:rPr>
                <w:b/>
                <w:color w:val="000000"/>
                <w:w w:val="97"/>
                <w:sz w:val="24"/>
                <w:szCs w:val="24"/>
              </w:rPr>
              <w:t xml:space="preserve">А. Т. Твардовский. </w:t>
            </w:r>
            <w:r w:rsidRPr="00505A38">
              <w:rPr>
                <w:color w:val="000000"/>
                <w:w w:val="97"/>
                <w:sz w:val="24"/>
                <w:szCs w:val="24"/>
              </w:rPr>
              <w:t>Поэма «Василий Тёркин» (главы «Переправа», «Гармонь», «Два солдата», «Поединок»)</w:t>
            </w:r>
            <w:r w:rsidRPr="00505A38">
              <w:rPr>
                <w:b/>
                <w:color w:val="000000"/>
                <w:w w:val="97"/>
                <w:sz w:val="24"/>
                <w:szCs w:val="24"/>
              </w:rPr>
              <w:t xml:space="preserve"> </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5469481F" w14:textId="77777777" w:rsidR="007C62D1" w:rsidRPr="00201C73" w:rsidRDefault="007C62D1" w:rsidP="007C62D1">
            <w:pPr>
              <w:ind w:left="72"/>
              <w:jc w:val="center"/>
              <w:rPr>
                <w:sz w:val="24"/>
                <w:szCs w:val="24"/>
              </w:rPr>
            </w:pPr>
            <w:r w:rsidRPr="00201C73">
              <w:rPr>
                <w:color w:val="000000"/>
                <w:w w:val="97"/>
                <w:sz w:val="24"/>
                <w:szCs w:val="24"/>
              </w:rPr>
              <w:t>3</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6600B842"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4A9A480" w14:textId="77777777" w:rsidR="007C62D1" w:rsidRPr="00201C73" w:rsidRDefault="007C62D1" w:rsidP="007C62D1">
            <w:pPr>
              <w:jc w:val="center"/>
              <w:rPr>
                <w:sz w:val="24"/>
                <w:szCs w:val="24"/>
              </w:rPr>
            </w:pPr>
            <w:r w:rsidRPr="00201C73">
              <w:rPr>
                <w:sz w:val="24"/>
                <w:szCs w:val="24"/>
              </w:rPr>
              <w:t>3</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3B18AB40" w14:textId="77777777" w:rsidR="007C62D1" w:rsidRPr="00B14C9B" w:rsidRDefault="007C62D1" w:rsidP="007C62D1">
            <w:pPr>
              <w:jc w:val="center"/>
              <w:rPr>
                <w:sz w:val="24"/>
                <w:szCs w:val="24"/>
              </w:rPr>
            </w:pPr>
            <w:r w:rsidRPr="00B14C9B">
              <w:rPr>
                <w:sz w:val="24"/>
                <w:szCs w:val="24"/>
              </w:rPr>
              <w:t>https://educont.ru/</w:t>
            </w:r>
          </w:p>
        </w:tc>
      </w:tr>
      <w:tr w:rsidR="007C62D1" w:rsidRPr="00002D9C" w14:paraId="3684F847"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838D86C" w14:textId="77777777" w:rsidR="007C62D1" w:rsidRPr="00002D9C" w:rsidRDefault="007C62D1" w:rsidP="007C62D1">
            <w:pPr>
              <w:jc w:val="center"/>
              <w:rPr>
                <w:sz w:val="24"/>
                <w:szCs w:val="24"/>
              </w:rPr>
            </w:pPr>
            <w:r w:rsidRPr="00002D9C">
              <w:rPr>
                <w:color w:val="000000"/>
                <w:w w:val="97"/>
                <w:sz w:val="24"/>
                <w:szCs w:val="24"/>
              </w:rPr>
              <w:t>6.2.</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37D399A7" w14:textId="77777777" w:rsidR="007C62D1" w:rsidRPr="00505A38" w:rsidRDefault="007C62D1" w:rsidP="007C62D1">
            <w:pPr>
              <w:ind w:left="72"/>
              <w:rPr>
                <w:sz w:val="24"/>
                <w:szCs w:val="24"/>
              </w:rPr>
            </w:pPr>
            <w:r w:rsidRPr="00505A38">
              <w:rPr>
                <w:b/>
                <w:color w:val="000000"/>
                <w:w w:val="97"/>
                <w:sz w:val="24"/>
                <w:szCs w:val="24"/>
              </w:rPr>
              <w:t xml:space="preserve">М. А. Шолохов. </w:t>
            </w:r>
            <w:r w:rsidRPr="00505A38">
              <w:rPr>
                <w:color w:val="000000"/>
                <w:w w:val="97"/>
                <w:sz w:val="24"/>
                <w:szCs w:val="24"/>
              </w:rPr>
              <w:t>Рассказ «Судьба человека»</w:t>
            </w:r>
            <w:r w:rsidRPr="00505A38">
              <w:rPr>
                <w:b/>
                <w:color w:val="000000"/>
                <w:w w:val="97"/>
                <w:sz w:val="24"/>
                <w:szCs w:val="24"/>
              </w:rPr>
              <w:t xml:space="preserve"> </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BBA5D3B" w14:textId="77777777" w:rsidR="007C62D1" w:rsidRPr="00201C73" w:rsidRDefault="007C62D1" w:rsidP="007C62D1">
            <w:pPr>
              <w:ind w:left="72"/>
              <w:jc w:val="center"/>
              <w:rPr>
                <w:sz w:val="24"/>
                <w:szCs w:val="24"/>
              </w:rPr>
            </w:pPr>
            <w:r w:rsidRPr="00201C73">
              <w:rPr>
                <w:color w:val="000000"/>
                <w:w w:val="97"/>
                <w:sz w:val="24"/>
                <w:szCs w:val="24"/>
              </w:rPr>
              <w:t>2</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9777CD"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18DBC55F" w14:textId="77777777" w:rsidR="007C62D1" w:rsidRPr="00201C73" w:rsidRDefault="007C62D1" w:rsidP="007C62D1">
            <w:pPr>
              <w:jc w:val="center"/>
              <w:rPr>
                <w:sz w:val="24"/>
                <w:szCs w:val="24"/>
              </w:rPr>
            </w:pPr>
            <w:r w:rsidRPr="00201C73">
              <w:rPr>
                <w:sz w:val="24"/>
                <w:szCs w:val="24"/>
              </w:rPr>
              <w:t>2</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22F9571" w14:textId="77777777" w:rsidR="007C62D1" w:rsidRPr="00B14C9B" w:rsidRDefault="007C62D1" w:rsidP="007C62D1">
            <w:pPr>
              <w:jc w:val="center"/>
              <w:rPr>
                <w:sz w:val="24"/>
                <w:szCs w:val="24"/>
              </w:rPr>
            </w:pPr>
            <w:r w:rsidRPr="00B14C9B">
              <w:rPr>
                <w:sz w:val="24"/>
                <w:szCs w:val="24"/>
              </w:rPr>
              <w:t>https://educont.ru/</w:t>
            </w:r>
          </w:p>
        </w:tc>
      </w:tr>
      <w:tr w:rsidR="007C62D1" w:rsidRPr="00201C73" w14:paraId="18C66A59"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3588AC" w14:textId="77777777" w:rsidR="007C62D1" w:rsidRPr="00201C73" w:rsidRDefault="007C62D1" w:rsidP="007C62D1">
            <w:pPr>
              <w:jc w:val="center"/>
              <w:rPr>
                <w:b/>
                <w:sz w:val="24"/>
                <w:szCs w:val="24"/>
              </w:rPr>
            </w:pPr>
            <w:r w:rsidRPr="00201C73">
              <w:rPr>
                <w:b/>
                <w:color w:val="000000"/>
                <w:w w:val="97"/>
                <w:sz w:val="24"/>
                <w:szCs w:val="24"/>
              </w:rPr>
              <w:t>6.3.</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C8EFE5" w14:textId="77777777" w:rsidR="007C62D1" w:rsidRPr="00201C73" w:rsidRDefault="007C62D1" w:rsidP="007C62D1">
            <w:pPr>
              <w:ind w:left="72"/>
              <w:rPr>
                <w:b/>
                <w:sz w:val="24"/>
                <w:szCs w:val="24"/>
              </w:rPr>
            </w:pPr>
            <w:r w:rsidRPr="00201C73">
              <w:rPr>
                <w:b/>
                <w:color w:val="000000"/>
                <w:w w:val="97"/>
                <w:sz w:val="24"/>
                <w:szCs w:val="24"/>
              </w:rPr>
              <w:t>Развитие речи</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DA813FC" w14:textId="77777777" w:rsidR="007C62D1" w:rsidRPr="00201C73" w:rsidRDefault="007C62D1" w:rsidP="007C62D1">
            <w:pPr>
              <w:ind w:left="72"/>
              <w:jc w:val="center"/>
              <w:rPr>
                <w:b/>
                <w:sz w:val="24"/>
                <w:szCs w:val="24"/>
              </w:rPr>
            </w:pPr>
            <w:r w:rsidRPr="00201C73">
              <w:rPr>
                <w:b/>
                <w:color w:val="000000"/>
                <w:w w:val="97"/>
                <w:sz w:val="24"/>
                <w:szCs w:val="24"/>
              </w:rPr>
              <w:t>1</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241384B0" w14:textId="77777777" w:rsidR="007C62D1" w:rsidRPr="00201C73" w:rsidRDefault="007C62D1" w:rsidP="007C62D1">
            <w:pPr>
              <w:jc w:val="center"/>
              <w:rPr>
                <w:b/>
                <w:sz w:val="24"/>
                <w:szCs w:val="24"/>
              </w:rPr>
            </w:pPr>
            <w:r w:rsidRPr="00201C73">
              <w:rPr>
                <w:b/>
                <w:sz w:val="24"/>
                <w:szCs w:val="24"/>
              </w:rPr>
              <w:t>1</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1BD61B1F" w14:textId="77777777" w:rsidR="007C62D1" w:rsidRPr="00201C73" w:rsidRDefault="007C62D1" w:rsidP="007C62D1">
            <w:pPr>
              <w:jc w:val="center"/>
              <w:rPr>
                <w:b/>
                <w:sz w:val="24"/>
                <w:szCs w:val="24"/>
              </w:rPr>
            </w:pP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FDB3D2A" w14:textId="77777777" w:rsidR="007C62D1" w:rsidRPr="00B14C9B" w:rsidRDefault="007C62D1" w:rsidP="007C62D1">
            <w:pPr>
              <w:jc w:val="center"/>
              <w:rPr>
                <w:sz w:val="24"/>
                <w:szCs w:val="24"/>
              </w:rPr>
            </w:pPr>
            <w:r w:rsidRPr="00B14C9B">
              <w:rPr>
                <w:sz w:val="24"/>
                <w:szCs w:val="24"/>
              </w:rPr>
              <w:t>https://educont.ru/</w:t>
            </w:r>
          </w:p>
        </w:tc>
      </w:tr>
      <w:tr w:rsidR="007C62D1" w:rsidRPr="00002D9C" w14:paraId="2BE3F49E"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EA9600" w14:textId="77777777" w:rsidR="007C62D1" w:rsidRPr="00002D9C" w:rsidRDefault="007C62D1" w:rsidP="007C62D1">
            <w:pPr>
              <w:jc w:val="center"/>
              <w:rPr>
                <w:sz w:val="24"/>
                <w:szCs w:val="24"/>
              </w:rPr>
            </w:pPr>
            <w:r w:rsidRPr="00002D9C">
              <w:rPr>
                <w:color w:val="000000"/>
                <w:w w:val="97"/>
                <w:sz w:val="24"/>
                <w:szCs w:val="24"/>
              </w:rPr>
              <w:t>6.4.</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58894448" w14:textId="77777777" w:rsidR="007C62D1" w:rsidRPr="00505A38" w:rsidRDefault="007C62D1" w:rsidP="007C62D1">
            <w:pPr>
              <w:ind w:left="72"/>
              <w:rPr>
                <w:sz w:val="24"/>
                <w:szCs w:val="24"/>
              </w:rPr>
            </w:pPr>
            <w:r w:rsidRPr="00505A38">
              <w:rPr>
                <w:b/>
                <w:color w:val="000000"/>
                <w:w w:val="97"/>
                <w:sz w:val="24"/>
                <w:szCs w:val="24"/>
              </w:rPr>
              <w:t xml:space="preserve">А. И. Солженицын. </w:t>
            </w:r>
            <w:r w:rsidRPr="00505A38">
              <w:rPr>
                <w:color w:val="000000"/>
                <w:w w:val="97"/>
                <w:sz w:val="24"/>
                <w:szCs w:val="24"/>
              </w:rPr>
              <w:t>Рассказ «Матрёнин двор»</w:t>
            </w:r>
            <w:r w:rsidRPr="00505A38">
              <w:rPr>
                <w:b/>
                <w:color w:val="000000"/>
                <w:w w:val="97"/>
                <w:sz w:val="24"/>
                <w:szCs w:val="24"/>
              </w:rPr>
              <w:t xml:space="preserve"> </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50D6689" w14:textId="77777777" w:rsidR="007C62D1" w:rsidRPr="00201C73" w:rsidRDefault="007C62D1" w:rsidP="007C62D1">
            <w:pPr>
              <w:ind w:left="72"/>
              <w:jc w:val="center"/>
              <w:rPr>
                <w:sz w:val="24"/>
                <w:szCs w:val="24"/>
              </w:rPr>
            </w:pPr>
            <w:r w:rsidRPr="00201C73">
              <w:rPr>
                <w:color w:val="000000"/>
                <w:w w:val="97"/>
                <w:sz w:val="24"/>
                <w:szCs w:val="24"/>
              </w:rPr>
              <w:t>2</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234A39"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AE325E0" w14:textId="77777777" w:rsidR="007C62D1" w:rsidRPr="00201C73" w:rsidRDefault="007C62D1" w:rsidP="007C62D1">
            <w:pPr>
              <w:jc w:val="center"/>
              <w:rPr>
                <w:sz w:val="24"/>
                <w:szCs w:val="24"/>
              </w:rPr>
            </w:pP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730F2EA" w14:textId="77777777" w:rsidR="007C62D1" w:rsidRPr="00B14C9B" w:rsidRDefault="007C62D1" w:rsidP="007C62D1">
            <w:pPr>
              <w:jc w:val="center"/>
              <w:rPr>
                <w:sz w:val="24"/>
                <w:szCs w:val="24"/>
              </w:rPr>
            </w:pPr>
            <w:r w:rsidRPr="00B14C9B">
              <w:rPr>
                <w:sz w:val="24"/>
                <w:szCs w:val="24"/>
              </w:rPr>
              <w:t>https://educont.ru/</w:t>
            </w:r>
          </w:p>
        </w:tc>
      </w:tr>
      <w:tr w:rsidR="007C62D1" w:rsidRPr="00002D9C" w14:paraId="3CDDA1A1" w14:textId="77777777" w:rsidTr="007C62D1">
        <w:trPr>
          <w:trHeight w:hRule="exact" w:val="609"/>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32C23BE" w14:textId="77777777" w:rsidR="007C62D1" w:rsidRPr="0073668F" w:rsidRDefault="007C62D1" w:rsidP="007C62D1">
            <w:pPr>
              <w:jc w:val="center"/>
              <w:rPr>
                <w:sz w:val="24"/>
                <w:szCs w:val="24"/>
              </w:rPr>
            </w:pPr>
            <w:r w:rsidRPr="0073668F">
              <w:rPr>
                <w:color w:val="000000"/>
                <w:w w:val="97"/>
                <w:sz w:val="24"/>
                <w:szCs w:val="24"/>
              </w:rPr>
              <w:t>6.5.</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6421C4" w14:textId="77777777" w:rsidR="007C62D1" w:rsidRPr="0073668F" w:rsidRDefault="007C62D1" w:rsidP="007C62D1">
            <w:pPr>
              <w:ind w:left="72"/>
              <w:rPr>
                <w:sz w:val="24"/>
                <w:szCs w:val="24"/>
              </w:rPr>
            </w:pPr>
            <w:r w:rsidRPr="00505A38">
              <w:rPr>
                <w:b/>
                <w:color w:val="000000"/>
                <w:w w:val="97"/>
                <w:sz w:val="24"/>
                <w:szCs w:val="24"/>
              </w:rPr>
              <w:t xml:space="preserve">Произведения отечественных прозаиков второй половины </w:t>
            </w:r>
            <w:r w:rsidRPr="0073668F">
              <w:rPr>
                <w:b/>
                <w:color w:val="000000"/>
                <w:w w:val="97"/>
                <w:sz w:val="24"/>
                <w:szCs w:val="24"/>
              </w:rPr>
              <w:t>XX</w:t>
            </w:r>
            <w:r w:rsidRPr="00505A38">
              <w:rPr>
                <w:b/>
                <w:color w:val="000000"/>
                <w:w w:val="97"/>
                <w:sz w:val="24"/>
                <w:szCs w:val="24"/>
              </w:rPr>
              <w:t>—</w:t>
            </w:r>
            <w:r w:rsidRPr="0073668F">
              <w:rPr>
                <w:b/>
                <w:color w:val="000000"/>
                <w:w w:val="97"/>
                <w:sz w:val="24"/>
                <w:szCs w:val="24"/>
              </w:rPr>
              <w:t>XXI</w:t>
            </w:r>
            <w:r w:rsidRPr="00505A38">
              <w:rPr>
                <w:b/>
                <w:color w:val="000000"/>
                <w:w w:val="97"/>
                <w:sz w:val="24"/>
                <w:szCs w:val="24"/>
              </w:rPr>
              <w:t xml:space="preserve"> века М. Парр.</w:t>
            </w:r>
            <w:r w:rsidRPr="00505A38">
              <w:rPr>
                <w:color w:val="000000"/>
                <w:w w:val="97"/>
                <w:sz w:val="24"/>
                <w:szCs w:val="24"/>
              </w:rPr>
              <w:t xml:space="preserve"> </w:t>
            </w:r>
            <w:r w:rsidRPr="0073668F">
              <w:rPr>
                <w:color w:val="000000"/>
                <w:w w:val="97"/>
                <w:sz w:val="24"/>
                <w:szCs w:val="24"/>
              </w:rPr>
              <w:t xml:space="preserve">«Вафельное сердце». </w:t>
            </w:r>
            <w:r w:rsidRPr="0073668F">
              <w:rPr>
                <w:b/>
                <w:color w:val="000000"/>
                <w:w w:val="97"/>
                <w:sz w:val="24"/>
                <w:szCs w:val="24"/>
              </w:rPr>
              <w:t>В. Тендряков</w:t>
            </w:r>
            <w:r w:rsidRPr="0073668F">
              <w:rPr>
                <w:color w:val="000000"/>
                <w:w w:val="97"/>
                <w:sz w:val="24"/>
                <w:szCs w:val="24"/>
              </w:rPr>
              <w:t xml:space="preserve"> «Ночь после выпуска»</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F702BB4" w14:textId="77777777" w:rsidR="007C62D1" w:rsidRPr="0073668F" w:rsidRDefault="007C62D1" w:rsidP="007C62D1">
            <w:pPr>
              <w:ind w:left="72"/>
              <w:jc w:val="center"/>
              <w:rPr>
                <w:sz w:val="24"/>
                <w:szCs w:val="24"/>
              </w:rPr>
            </w:pPr>
            <w:r w:rsidRPr="0073668F">
              <w:rPr>
                <w:color w:val="000000"/>
                <w:w w:val="97"/>
                <w:sz w:val="24"/>
                <w:szCs w:val="24"/>
              </w:rPr>
              <w:t>2</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496783" w14:textId="77777777" w:rsidR="007C62D1" w:rsidRPr="0073668F"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415059A" w14:textId="77777777" w:rsidR="007C62D1" w:rsidRPr="0073668F" w:rsidRDefault="007C62D1" w:rsidP="007C62D1">
            <w:pPr>
              <w:jc w:val="center"/>
              <w:rPr>
                <w:sz w:val="24"/>
                <w:szCs w:val="24"/>
              </w:rPr>
            </w:pPr>
            <w:r w:rsidRPr="0073668F">
              <w:rPr>
                <w:sz w:val="24"/>
                <w:szCs w:val="24"/>
              </w:rPr>
              <w:t>2</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3584A5E9" w14:textId="77777777" w:rsidR="007C62D1" w:rsidRPr="00B14C9B" w:rsidRDefault="007C62D1" w:rsidP="007C62D1">
            <w:pPr>
              <w:jc w:val="center"/>
              <w:rPr>
                <w:sz w:val="24"/>
                <w:szCs w:val="24"/>
              </w:rPr>
            </w:pPr>
            <w:r w:rsidRPr="0073668F">
              <w:rPr>
                <w:sz w:val="24"/>
                <w:szCs w:val="24"/>
              </w:rPr>
              <w:t>https://educont.ru/</w:t>
            </w:r>
          </w:p>
        </w:tc>
      </w:tr>
      <w:tr w:rsidR="007C62D1" w:rsidRPr="00002D9C" w14:paraId="31305E3A" w14:textId="77777777" w:rsidTr="007C62D1">
        <w:trPr>
          <w:trHeight w:hRule="exact" w:val="1188"/>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8E69FE" w14:textId="77777777" w:rsidR="007C62D1" w:rsidRPr="000F3398" w:rsidRDefault="007C62D1" w:rsidP="007C62D1">
            <w:pPr>
              <w:jc w:val="center"/>
              <w:rPr>
                <w:sz w:val="24"/>
                <w:szCs w:val="24"/>
              </w:rPr>
            </w:pPr>
            <w:r w:rsidRPr="000F3398">
              <w:rPr>
                <w:color w:val="000000"/>
                <w:w w:val="97"/>
                <w:sz w:val="24"/>
                <w:szCs w:val="24"/>
              </w:rPr>
              <w:t>6.6.</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84FA34" w14:textId="77777777" w:rsidR="007C62D1" w:rsidRPr="00505A38" w:rsidRDefault="007C62D1" w:rsidP="007C62D1">
            <w:pPr>
              <w:ind w:left="72" w:right="576"/>
              <w:rPr>
                <w:sz w:val="24"/>
                <w:szCs w:val="24"/>
              </w:rPr>
            </w:pPr>
            <w:r w:rsidRPr="00505A38">
              <w:rPr>
                <w:b/>
                <w:color w:val="000000"/>
                <w:w w:val="97"/>
                <w:sz w:val="24"/>
                <w:szCs w:val="24"/>
              </w:rPr>
              <w:t xml:space="preserve">Произведения отечественных и зарубежных прозаиков второй половины </w:t>
            </w:r>
            <w:r w:rsidRPr="000F3398">
              <w:rPr>
                <w:b/>
                <w:color w:val="000000"/>
                <w:w w:val="97"/>
                <w:sz w:val="24"/>
                <w:szCs w:val="24"/>
              </w:rPr>
              <w:t>XX</w:t>
            </w:r>
            <w:r w:rsidRPr="00505A38">
              <w:rPr>
                <w:b/>
                <w:color w:val="000000"/>
                <w:w w:val="97"/>
                <w:sz w:val="24"/>
                <w:szCs w:val="24"/>
              </w:rPr>
              <w:t>—</w:t>
            </w:r>
            <w:r w:rsidRPr="000F3398">
              <w:rPr>
                <w:b/>
                <w:color w:val="000000"/>
                <w:w w:val="97"/>
                <w:sz w:val="24"/>
                <w:szCs w:val="24"/>
              </w:rPr>
              <w:t>XXI</w:t>
            </w:r>
            <w:r w:rsidRPr="00505A38">
              <w:rPr>
                <w:b/>
                <w:color w:val="000000"/>
                <w:w w:val="97"/>
                <w:sz w:val="24"/>
                <w:szCs w:val="24"/>
              </w:rPr>
              <w:t xml:space="preserve"> века на тему «Человек в ситуации нравственного выбора».</w:t>
            </w:r>
          </w:p>
          <w:p w14:paraId="377FA14A" w14:textId="77777777" w:rsidR="007C62D1" w:rsidRPr="000F3398" w:rsidRDefault="007C62D1" w:rsidP="007C62D1">
            <w:pPr>
              <w:ind w:left="72"/>
              <w:rPr>
                <w:sz w:val="24"/>
                <w:szCs w:val="24"/>
              </w:rPr>
            </w:pPr>
            <w:r w:rsidRPr="00505A38">
              <w:rPr>
                <w:b/>
                <w:color w:val="000000"/>
                <w:w w:val="97"/>
                <w:sz w:val="24"/>
                <w:szCs w:val="24"/>
              </w:rPr>
              <w:t>В. Л. Кондратьев.</w:t>
            </w:r>
            <w:r w:rsidRPr="00505A38">
              <w:rPr>
                <w:color w:val="000000"/>
                <w:w w:val="97"/>
                <w:sz w:val="24"/>
                <w:szCs w:val="24"/>
              </w:rPr>
              <w:t xml:space="preserve"> «Сашка»</w:t>
            </w:r>
            <w:r>
              <w:rPr>
                <w:color w:val="000000"/>
                <w:w w:val="97"/>
                <w:sz w:val="24"/>
                <w:szCs w:val="24"/>
              </w:rPr>
              <w:t xml:space="preserve">. </w:t>
            </w:r>
            <w:r w:rsidRPr="000F3398">
              <w:rPr>
                <w:b/>
                <w:color w:val="000000"/>
                <w:w w:val="97"/>
                <w:sz w:val="24"/>
                <w:szCs w:val="24"/>
              </w:rPr>
              <w:t>М. Парр.</w:t>
            </w:r>
            <w:r w:rsidRPr="000F3398">
              <w:rPr>
                <w:color w:val="000000"/>
                <w:w w:val="97"/>
                <w:sz w:val="24"/>
                <w:szCs w:val="24"/>
              </w:rPr>
              <w:t xml:space="preserve"> «Вафельное сердце»</w:t>
            </w:r>
            <w:r>
              <w:rPr>
                <w:color w:val="000000"/>
                <w:w w:val="97"/>
                <w:sz w:val="24"/>
                <w:szCs w:val="24"/>
              </w:rPr>
              <w:t xml:space="preserve">. </w:t>
            </w:r>
            <w:r w:rsidRPr="000F3398">
              <w:rPr>
                <w:b/>
                <w:color w:val="000000"/>
                <w:w w:val="97"/>
                <w:sz w:val="24"/>
                <w:szCs w:val="24"/>
              </w:rPr>
              <w:t>Дж. Д. Сэлинджер.</w:t>
            </w:r>
            <w:r w:rsidRPr="000F3398">
              <w:rPr>
                <w:color w:val="000000"/>
                <w:w w:val="97"/>
                <w:sz w:val="24"/>
                <w:szCs w:val="24"/>
              </w:rPr>
              <w:t xml:space="preserve"> «Над пропастью во ржи» (отрывок из романа)</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365B6C39" w14:textId="77777777" w:rsidR="007C62D1" w:rsidRPr="000F3398" w:rsidRDefault="007C62D1" w:rsidP="007C62D1">
            <w:pPr>
              <w:ind w:left="72"/>
              <w:jc w:val="center"/>
              <w:rPr>
                <w:sz w:val="24"/>
                <w:szCs w:val="24"/>
              </w:rPr>
            </w:pPr>
            <w:r w:rsidRPr="000F3398">
              <w:rPr>
                <w:color w:val="000000"/>
                <w:w w:val="97"/>
                <w:sz w:val="24"/>
                <w:szCs w:val="24"/>
              </w:rPr>
              <w:t>2</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6C53A677" w14:textId="77777777" w:rsidR="007C62D1" w:rsidRPr="000F3398"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60260250" w14:textId="77777777" w:rsidR="007C62D1" w:rsidRPr="000F3398" w:rsidRDefault="007C62D1" w:rsidP="007C62D1">
            <w:pPr>
              <w:jc w:val="center"/>
              <w:rPr>
                <w:sz w:val="24"/>
                <w:szCs w:val="24"/>
              </w:rPr>
            </w:pPr>
            <w:r w:rsidRPr="000F3398">
              <w:rPr>
                <w:sz w:val="24"/>
                <w:szCs w:val="24"/>
              </w:rPr>
              <w:t>2</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33A43C" w14:textId="77777777" w:rsidR="007C62D1" w:rsidRPr="00B14C9B" w:rsidRDefault="007C62D1" w:rsidP="007C62D1">
            <w:pPr>
              <w:jc w:val="center"/>
              <w:rPr>
                <w:sz w:val="24"/>
                <w:szCs w:val="24"/>
              </w:rPr>
            </w:pPr>
            <w:r w:rsidRPr="000F3398">
              <w:rPr>
                <w:sz w:val="24"/>
                <w:szCs w:val="24"/>
              </w:rPr>
              <w:t>https://educont.ru/</w:t>
            </w:r>
          </w:p>
        </w:tc>
      </w:tr>
      <w:tr w:rsidR="007C62D1" w:rsidRPr="00002D9C" w14:paraId="58065020" w14:textId="77777777" w:rsidTr="007C62D1">
        <w:trPr>
          <w:trHeight w:hRule="exact" w:val="1470"/>
        </w:trPr>
        <w:tc>
          <w:tcPr>
            <w:tcW w:w="26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79B950A" w14:textId="77777777" w:rsidR="007C62D1" w:rsidRPr="0073668F" w:rsidRDefault="007C62D1" w:rsidP="007C62D1">
            <w:pPr>
              <w:jc w:val="center"/>
              <w:rPr>
                <w:sz w:val="24"/>
                <w:szCs w:val="24"/>
              </w:rPr>
            </w:pPr>
            <w:r w:rsidRPr="0073668F">
              <w:rPr>
                <w:color w:val="000000"/>
                <w:w w:val="97"/>
                <w:sz w:val="24"/>
                <w:szCs w:val="24"/>
              </w:rPr>
              <w:t>6.7.</w:t>
            </w:r>
          </w:p>
        </w:tc>
        <w:tc>
          <w:tcPr>
            <w:tcW w:w="559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16B15C6E" w14:textId="77777777" w:rsidR="007C62D1" w:rsidRPr="0073668F" w:rsidRDefault="007C62D1" w:rsidP="007C62D1">
            <w:pPr>
              <w:ind w:left="72" w:right="576"/>
              <w:rPr>
                <w:b/>
                <w:color w:val="000000"/>
                <w:w w:val="97"/>
                <w:sz w:val="24"/>
                <w:szCs w:val="24"/>
              </w:rPr>
            </w:pPr>
            <w:r w:rsidRPr="00505A38">
              <w:rPr>
                <w:b/>
                <w:color w:val="000000"/>
                <w:w w:val="97"/>
                <w:sz w:val="24"/>
                <w:szCs w:val="24"/>
              </w:rPr>
              <w:t xml:space="preserve">Поэзия второй половины </w:t>
            </w:r>
            <w:r w:rsidRPr="0073668F">
              <w:rPr>
                <w:b/>
                <w:color w:val="000000"/>
                <w:w w:val="97"/>
                <w:sz w:val="24"/>
                <w:szCs w:val="24"/>
              </w:rPr>
              <w:t>XX</w:t>
            </w:r>
            <w:r w:rsidRPr="00505A38">
              <w:rPr>
                <w:b/>
                <w:color w:val="000000"/>
                <w:w w:val="97"/>
                <w:sz w:val="24"/>
                <w:szCs w:val="24"/>
              </w:rPr>
              <w:t xml:space="preserve"> — начала </w:t>
            </w:r>
            <w:r w:rsidRPr="0073668F">
              <w:rPr>
                <w:b/>
                <w:color w:val="000000"/>
                <w:w w:val="97"/>
                <w:sz w:val="24"/>
                <w:szCs w:val="24"/>
              </w:rPr>
              <w:t>XXI</w:t>
            </w:r>
            <w:r w:rsidRPr="00505A38">
              <w:rPr>
                <w:b/>
                <w:color w:val="000000"/>
                <w:w w:val="97"/>
                <w:sz w:val="24"/>
                <w:szCs w:val="24"/>
              </w:rPr>
              <w:t xml:space="preserve"> века </w:t>
            </w:r>
          </w:p>
          <w:p w14:paraId="2D33997D" w14:textId="77777777" w:rsidR="007C62D1" w:rsidRPr="0073668F" w:rsidRDefault="007C62D1" w:rsidP="007C62D1">
            <w:pPr>
              <w:ind w:left="72" w:right="576"/>
              <w:rPr>
                <w:sz w:val="24"/>
                <w:szCs w:val="24"/>
              </w:rPr>
            </w:pPr>
            <w:r w:rsidRPr="00505A38">
              <w:rPr>
                <w:b/>
                <w:color w:val="000000"/>
                <w:w w:val="97"/>
                <w:sz w:val="24"/>
                <w:szCs w:val="24"/>
              </w:rPr>
              <w:t xml:space="preserve">М. В. Исаковский. </w:t>
            </w:r>
            <w:r w:rsidRPr="00505A38">
              <w:rPr>
                <w:color w:val="000000"/>
                <w:w w:val="97"/>
                <w:sz w:val="24"/>
                <w:szCs w:val="24"/>
              </w:rPr>
              <w:t>«Враги сожгли родную хату…», «Катюша»</w:t>
            </w:r>
            <w:r w:rsidRPr="00505A38">
              <w:rPr>
                <w:b/>
                <w:color w:val="000000"/>
                <w:w w:val="97"/>
                <w:sz w:val="24"/>
                <w:szCs w:val="24"/>
              </w:rPr>
              <w:t>, Б. Ш. Окуджава</w:t>
            </w:r>
            <w:r w:rsidRPr="0073668F">
              <w:rPr>
                <w:b/>
                <w:color w:val="000000"/>
                <w:w w:val="97"/>
                <w:sz w:val="24"/>
                <w:szCs w:val="24"/>
              </w:rPr>
              <w:t>.</w:t>
            </w:r>
            <w:r w:rsidRPr="00505A38">
              <w:rPr>
                <w:b/>
                <w:color w:val="000000"/>
                <w:w w:val="97"/>
                <w:sz w:val="24"/>
                <w:szCs w:val="24"/>
              </w:rPr>
              <w:t xml:space="preserve"> </w:t>
            </w:r>
            <w:r w:rsidRPr="00505A38">
              <w:rPr>
                <w:color w:val="000000"/>
                <w:w w:val="97"/>
                <w:sz w:val="24"/>
                <w:szCs w:val="24"/>
              </w:rPr>
              <w:t>«Здесь птицы не поют», «Песенка о пехоте»</w:t>
            </w:r>
            <w:r w:rsidRPr="00505A38">
              <w:rPr>
                <w:b/>
                <w:color w:val="000000"/>
                <w:w w:val="97"/>
                <w:sz w:val="24"/>
                <w:szCs w:val="24"/>
              </w:rPr>
              <w:t>, Л. И. Ошанин. «Дороги», А. И. Фатьянов</w:t>
            </w:r>
            <w:r w:rsidRPr="0073668F">
              <w:rPr>
                <w:b/>
                <w:color w:val="000000"/>
                <w:w w:val="97"/>
                <w:sz w:val="24"/>
                <w:szCs w:val="24"/>
              </w:rPr>
              <w:t>.</w:t>
            </w:r>
            <w:r w:rsidRPr="00505A38">
              <w:rPr>
                <w:b/>
                <w:color w:val="000000"/>
                <w:w w:val="97"/>
                <w:sz w:val="24"/>
                <w:szCs w:val="24"/>
              </w:rPr>
              <w:t xml:space="preserve"> </w:t>
            </w:r>
            <w:r w:rsidRPr="00505A38">
              <w:rPr>
                <w:color w:val="000000"/>
                <w:w w:val="97"/>
                <w:sz w:val="24"/>
                <w:szCs w:val="24"/>
              </w:rPr>
              <w:t>«Соловьи»</w:t>
            </w:r>
            <w:r w:rsidRPr="00505A38">
              <w:rPr>
                <w:b/>
                <w:color w:val="000000"/>
                <w:w w:val="97"/>
                <w:sz w:val="24"/>
                <w:szCs w:val="24"/>
              </w:rPr>
              <w:t xml:space="preserve">, К. М. Симонов. </w:t>
            </w:r>
            <w:r w:rsidRPr="00505A38">
              <w:rPr>
                <w:color w:val="000000"/>
                <w:w w:val="97"/>
                <w:sz w:val="24"/>
                <w:szCs w:val="24"/>
              </w:rPr>
              <w:t>«Жди меня»</w:t>
            </w:r>
            <w:r w:rsidRPr="00505A38">
              <w:rPr>
                <w:b/>
                <w:color w:val="000000"/>
                <w:w w:val="97"/>
                <w:sz w:val="24"/>
                <w:szCs w:val="24"/>
              </w:rPr>
              <w:t xml:space="preserve">, А. А. Сурков. </w:t>
            </w:r>
            <w:r w:rsidRPr="0073668F">
              <w:rPr>
                <w:color w:val="000000"/>
                <w:w w:val="97"/>
                <w:sz w:val="24"/>
                <w:szCs w:val="24"/>
              </w:rPr>
              <w:t>«Бьётся в тесной печурке огонь...»</w:t>
            </w:r>
          </w:p>
        </w:tc>
        <w:tc>
          <w:tcPr>
            <w:tcW w:w="65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F942CB9" w14:textId="77777777" w:rsidR="007C62D1" w:rsidRPr="0073668F" w:rsidRDefault="007C62D1" w:rsidP="007C62D1">
            <w:pPr>
              <w:ind w:left="72"/>
              <w:jc w:val="center"/>
              <w:rPr>
                <w:sz w:val="24"/>
                <w:szCs w:val="24"/>
              </w:rPr>
            </w:pPr>
            <w:r w:rsidRPr="0073668F">
              <w:rPr>
                <w:color w:val="000000"/>
                <w:w w:val="97"/>
                <w:sz w:val="24"/>
                <w:szCs w:val="24"/>
              </w:rPr>
              <w:t>1</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628486A7" w14:textId="77777777" w:rsidR="007C62D1" w:rsidRPr="0073668F"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112E9F85" w14:textId="77777777" w:rsidR="007C62D1" w:rsidRPr="0073668F" w:rsidRDefault="007C62D1" w:rsidP="007C62D1">
            <w:pPr>
              <w:jc w:val="center"/>
              <w:rPr>
                <w:sz w:val="24"/>
                <w:szCs w:val="24"/>
              </w:rPr>
            </w:pPr>
            <w:r w:rsidRPr="0073668F">
              <w:rPr>
                <w:sz w:val="24"/>
                <w:szCs w:val="24"/>
              </w:rPr>
              <w:t>1</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44AA658B" w14:textId="77777777" w:rsidR="007C62D1" w:rsidRPr="00B14C9B" w:rsidRDefault="007C62D1" w:rsidP="007C62D1">
            <w:pPr>
              <w:jc w:val="center"/>
              <w:rPr>
                <w:sz w:val="24"/>
                <w:szCs w:val="24"/>
              </w:rPr>
            </w:pPr>
            <w:r w:rsidRPr="0073668F">
              <w:rPr>
                <w:sz w:val="24"/>
                <w:szCs w:val="24"/>
              </w:rPr>
              <w:t>https://educont.ru/</w:t>
            </w:r>
          </w:p>
        </w:tc>
      </w:tr>
      <w:tr w:rsidR="007C62D1" w:rsidRPr="00002D9C" w14:paraId="757649F0" w14:textId="77777777" w:rsidTr="007C62D1">
        <w:trPr>
          <w:trHeight w:hRule="exact" w:val="327"/>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3CB22C" w14:textId="77777777" w:rsidR="007C62D1" w:rsidRPr="00002D9C" w:rsidRDefault="007C62D1" w:rsidP="007C62D1">
            <w:pPr>
              <w:jc w:val="center"/>
              <w:rPr>
                <w:sz w:val="24"/>
                <w:szCs w:val="24"/>
              </w:rPr>
            </w:pPr>
            <w:r w:rsidRPr="00002D9C">
              <w:rPr>
                <w:color w:val="000000"/>
                <w:w w:val="97"/>
                <w:sz w:val="24"/>
                <w:szCs w:val="24"/>
              </w:rPr>
              <w:lastRenderedPageBreak/>
              <w:t>6.8.</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8BED99" w14:textId="77777777" w:rsidR="007C62D1" w:rsidRPr="00002D9C" w:rsidRDefault="007C62D1" w:rsidP="007C62D1">
            <w:pPr>
              <w:ind w:left="72"/>
              <w:rPr>
                <w:sz w:val="24"/>
                <w:szCs w:val="24"/>
              </w:rPr>
            </w:pPr>
            <w:r w:rsidRPr="00002D9C">
              <w:rPr>
                <w:b/>
                <w:color w:val="000000"/>
                <w:w w:val="97"/>
                <w:sz w:val="24"/>
                <w:szCs w:val="24"/>
              </w:rPr>
              <w:t>Внеклассное чтение</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726AF1F" w14:textId="77777777" w:rsidR="007C62D1" w:rsidRPr="00201C73" w:rsidRDefault="007C62D1" w:rsidP="007C62D1">
            <w:pPr>
              <w:ind w:left="72"/>
              <w:jc w:val="center"/>
              <w:rPr>
                <w:sz w:val="24"/>
                <w:szCs w:val="24"/>
              </w:rPr>
            </w:pPr>
            <w:r w:rsidRPr="00201C73">
              <w:rPr>
                <w:color w:val="000000"/>
                <w:w w:val="97"/>
                <w:sz w:val="24"/>
                <w:szCs w:val="24"/>
              </w:rPr>
              <w:t>1</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7218F600" w14:textId="77777777" w:rsidR="007C62D1" w:rsidRPr="00201C73"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2A2519D" w14:textId="77777777" w:rsidR="007C62D1" w:rsidRPr="00201C73" w:rsidRDefault="007C62D1" w:rsidP="007C62D1">
            <w:pPr>
              <w:jc w:val="center"/>
              <w:rPr>
                <w:sz w:val="24"/>
                <w:szCs w:val="24"/>
              </w:rPr>
            </w:pPr>
            <w:r w:rsidRPr="00201C73">
              <w:rPr>
                <w:sz w:val="24"/>
                <w:szCs w:val="24"/>
              </w:rPr>
              <w:t>1</w:t>
            </w: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6821D85D" w14:textId="77777777" w:rsidR="007C62D1" w:rsidRPr="00B14C9B" w:rsidRDefault="007C62D1" w:rsidP="007C62D1">
            <w:pPr>
              <w:jc w:val="center"/>
              <w:rPr>
                <w:sz w:val="24"/>
                <w:szCs w:val="24"/>
              </w:rPr>
            </w:pPr>
            <w:r w:rsidRPr="00B14C9B">
              <w:rPr>
                <w:sz w:val="24"/>
                <w:szCs w:val="24"/>
              </w:rPr>
              <w:t>https://educont.ru/</w:t>
            </w:r>
          </w:p>
        </w:tc>
      </w:tr>
      <w:tr w:rsidR="007C62D1" w:rsidRPr="00201C73" w14:paraId="6C4B0E2B" w14:textId="77777777" w:rsidTr="007C62D1">
        <w:trPr>
          <w:trHeight w:hRule="exact" w:val="327"/>
        </w:trPr>
        <w:tc>
          <w:tcPr>
            <w:tcW w:w="585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5FF7A71" w14:textId="77777777" w:rsidR="007C62D1" w:rsidRPr="00201C73" w:rsidRDefault="007C62D1" w:rsidP="007C62D1">
            <w:pPr>
              <w:ind w:left="72"/>
              <w:rPr>
                <w:b/>
                <w:sz w:val="24"/>
                <w:szCs w:val="24"/>
              </w:rPr>
            </w:pPr>
            <w:r w:rsidRPr="00201C73">
              <w:rPr>
                <w:b/>
                <w:color w:val="000000"/>
                <w:w w:val="97"/>
                <w:sz w:val="24"/>
                <w:szCs w:val="24"/>
              </w:rPr>
              <w:t>Итого по разделу</w:t>
            </w:r>
          </w:p>
        </w:tc>
        <w:tc>
          <w:tcPr>
            <w:tcW w:w="65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5091D70" w14:textId="77777777" w:rsidR="007C62D1" w:rsidRPr="00201C73" w:rsidRDefault="007C62D1" w:rsidP="007C62D1">
            <w:pPr>
              <w:ind w:left="72"/>
              <w:jc w:val="center"/>
              <w:rPr>
                <w:b/>
                <w:sz w:val="24"/>
                <w:szCs w:val="24"/>
              </w:rPr>
            </w:pPr>
            <w:r w:rsidRPr="00201C73">
              <w:rPr>
                <w:b/>
                <w:color w:val="000000"/>
                <w:w w:val="97"/>
                <w:sz w:val="24"/>
                <w:szCs w:val="24"/>
              </w:rPr>
              <w:t>14</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9BB2A1B" w14:textId="77777777" w:rsidR="007C62D1" w:rsidRPr="00B14C9B" w:rsidRDefault="007C62D1" w:rsidP="007C62D1">
            <w:pPr>
              <w:jc w:val="center"/>
              <w:rPr>
                <w:b/>
                <w:sz w:val="24"/>
                <w:szCs w:val="24"/>
              </w:rPr>
            </w:pPr>
          </w:p>
        </w:tc>
      </w:tr>
      <w:tr w:rsidR="007C62D1" w:rsidRPr="00002D9C" w14:paraId="36719989" w14:textId="77777777" w:rsidTr="007C62D1">
        <w:trPr>
          <w:trHeight w:hRule="exact" w:val="308"/>
        </w:trPr>
        <w:tc>
          <w:tcPr>
            <w:tcW w:w="10336"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166B88F3" w14:textId="77777777" w:rsidR="007C62D1" w:rsidRPr="00B14C9B" w:rsidRDefault="007C62D1" w:rsidP="007C62D1">
            <w:pPr>
              <w:ind w:left="72"/>
              <w:jc w:val="center"/>
              <w:rPr>
                <w:sz w:val="24"/>
                <w:szCs w:val="24"/>
              </w:rPr>
            </w:pPr>
            <w:r w:rsidRPr="00B14C9B">
              <w:rPr>
                <w:color w:val="000000"/>
                <w:w w:val="97"/>
                <w:sz w:val="24"/>
                <w:szCs w:val="24"/>
              </w:rPr>
              <w:t xml:space="preserve">Раздел 7. </w:t>
            </w:r>
            <w:r w:rsidRPr="00B14C9B">
              <w:rPr>
                <w:b/>
                <w:color w:val="000000"/>
                <w:w w:val="97"/>
                <w:sz w:val="24"/>
                <w:szCs w:val="24"/>
              </w:rPr>
              <w:t>Зарубежная литература</w:t>
            </w:r>
          </w:p>
        </w:tc>
      </w:tr>
      <w:tr w:rsidR="007C62D1" w:rsidRPr="00002D9C" w14:paraId="7330B56D" w14:textId="77777777" w:rsidTr="007C62D1">
        <w:trPr>
          <w:trHeight w:hRule="exact" w:val="903"/>
        </w:trPr>
        <w:tc>
          <w:tcPr>
            <w:tcW w:w="2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F1BECA5" w14:textId="77777777" w:rsidR="007C62D1" w:rsidRPr="00002D9C" w:rsidRDefault="007C62D1" w:rsidP="007C62D1">
            <w:pPr>
              <w:jc w:val="center"/>
              <w:rPr>
                <w:sz w:val="24"/>
                <w:szCs w:val="24"/>
              </w:rPr>
            </w:pPr>
            <w:r w:rsidRPr="00002D9C">
              <w:rPr>
                <w:color w:val="000000"/>
                <w:w w:val="97"/>
                <w:sz w:val="24"/>
                <w:szCs w:val="24"/>
              </w:rPr>
              <w:t>7.1.</w:t>
            </w:r>
          </w:p>
        </w:tc>
        <w:tc>
          <w:tcPr>
            <w:tcW w:w="5598" w:type="dxa"/>
            <w:tcBorders>
              <w:top w:val="single" w:sz="4" w:space="0" w:color="000000"/>
              <w:left w:val="single" w:sz="4" w:space="0" w:color="000000"/>
              <w:bottom w:val="single" w:sz="4" w:space="0" w:color="000000"/>
              <w:right w:val="single" w:sz="4" w:space="0" w:color="000000"/>
            </w:tcBorders>
            <w:tcMar>
              <w:left w:w="0" w:type="dxa"/>
              <w:right w:w="0" w:type="dxa"/>
            </w:tcMar>
          </w:tcPr>
          <w:p w14:paraId="2D52418C" w14:textId="77777777" w:rsidR="007C62D1" w:rsidRPr="00505A38" w:rsidRDefault="007C62D1" w:rsidP="007C62D1">
            <w:pPr>
              <w:ind w:left="72"/>
              <w:rPr>
                <w:sz w:val="24"/>
                <w:szCs w:val="24"/>
              </w:rPr>
            </w:pPr>
            <w:r w:rsidRPr="00505A38">
              <w:rPr>
                <w:b/>
                <w:color w:val="000000"/>
                <w:w w:val="97"/>
                <w:sz w:val="24"/>
                <w:szCs w:val="24"/>
              </w:rPr>
              <w:t xml:space="preserve">У. Шекспир. </w:t>
            </w:r>
            <w:r w:rsidRPr="00505A38">
              <w:rPr>
                <w:color w:val="000000"/>
                <w:w w:val="97"/>
                <w:sz w:val="24"/>
                <w:szCs w:val="24"/>
              </w:rPr>
              <w:t>Сонеты № 66 «Измучась всем, я умереть хочу…», № 130 «Её глаза на звёзды не похожи…». Трагедия «Ромео и Джульетта» (фрагменты).</w:t>
            </w:r>
          </w:p>
          <w:p w14:paraId="47A955E6" w14:textId="77777777" w:rsidR="007C62D1" w:rsidRPr="00505A38" w:rsidRDefault="007C62D1" w:rsidP="007C62D1">
            <w:pPr>
              <w:ind w:left="72"/>
              <w:rPr>
                <w:sz w:val="24"/>
                <w:szCs w:val="24"/>
              </w:rPr>
            </w:pPr>
            <w:r w:rsidRPr="00505A38">
              <w:rPr>
                <w:b/>
                <w:color w:val="000000"/>
                <w:w w:val="97"/>
                <w:sz w:val="24"/>
                <w:szCs w:val="24"/>
              </w:rPr>
              <w:t xml:space="preserve">Ж.Б. Мольер. </w:t>
            </w:r>
            <w:r w:rsidRPr="00505A38">
              <w:rPr>
                <w:color w:val="000000"/>
                <w:w w:val="97"/>
                <w:sz w:val="24"/>
                <w:szCs w:val="24"/>
              </w:rPr>
              <w:t>Комедия «Мещанин во дворянстве» (фрагменты)</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65141AE" w14:textId="77777777" w:rsidR="007C62D1" w:rsidRPr="00002D9C" w:rsidRDefault="007C62D1" w:rsidP="007C62D1">
            <w:pPr>
              <w:ind w:left="72"/>
              <w:jc w:val="center"/>
              <w:rPr>
                <w:sz w:val="24"/>
                <w:szCs w:val="24"/>
              </w:rPr>
            </w:pPr>
            <w:r w:rsidRPr="00002D9C">
              <w:rPr>
                <w:color w:val="000000"/>
                <w:w w:val="97"/>
                <w:sz w:val="24"/>
                <w:szCs w:val="24"/>
              </w:rPr>
              <w:t>5</w:t>
            </w:r>
          </w:p>
        </w:tc>
        <w:tc>
          <w:tcPr>
            <w:tcW w:w="74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5183FB" w14:textId="77777777" w:rsidR="007C62D1" w:rsidRPr="00002D9C" w:rsidRDefault="007C62D1" w:rsidP="007C62D1">
            <w:pPr>
              <w:jc w:val="center"/>
              <w:rPr>
                <w:sz w:val="24"/>
                <w:szCs w:val="24"/>
              </w:rPr>
            </w:pP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04110DE" w14:textId="77777777" w:rsidR="007C62D1" w:rsidRPr="00002D9C" w:rsidRDefault="007C62D1" w:rsidP="007C62D1">
            <w:pPr>
              <w:jc w:val="center"/>
              <w:rPr>
                <w:sz w:val="24"/>
                <w:szCs w:val="24"/>
              </w:rPr>
            </w:pPr>
          </w:p>
        </w:tc>
        <w:tc>
          <w:tcPr>
            <w:tcW w:w="24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3108F1" w14:textId="77777777" w:rsidR="007C62D1" w:rsidRPr="00B14C9B" w:rsidRDefault="007C62D1" w:rsidP="007C62D1">
            <w:pPr>
              <w:jc w:val="center"/>
              <w:rPr>
                <w:sz w:val="24"/>
                <w:szCs w:val="24"/>
              </w:rPr>
            </w:pPr>
            <w:r w:rsidRPr="00B14C9B">
              <w:rPr>
                <w:sz w:val="24"/>
                <w:szCs w:val="24"/>
              </w:rPr>
              <w:t>https://educont.ru/</w:t>
            </w:r>
          </w:p>
        </w:tc>
      </w:tr>
      <w:tr w:rsidR="007C62D1" w:rsidRPr="00201C73" w14:paraId="3051A07C" w14:textId="77777777" w:rsidTr="007C62D1">
        <w:trPr>
          <w:trHeight w:hRule="exact" w:val="327"/>
        </w:trPr>
        <w:tc>
          <w:tcPr>
            <w:tcW w:w="585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EAD196D" w14:textId="77777777" w:rsidR="007C62D1" w:rsidRPr="00201C73" w:rsidRDefault="007C62D1" w:rsidP="007C62D1">
            <w:pPr>
              <w:ind w:left="72"/>
              <w:rPr>
                <w:b/>
                <w:sz w:val="24"/>
                <w:szCs w:val="24"/>
              </w:rPr>
            </w:pPr>
            <w:r w:rsidRPr="00201C73">
              <w:rPr>
                <w:b/>
                <w:color w:val="000000"/>
                <w:w w:val="97"/>
                <w:sz w:val="24"/>
                <w:szCs w:val="24"/>
              </w:rPr>
              <w:t>Итого по разделу</w:t>
            </w:r>
          </w:p>
        </w:tc>
        <w:tc>
          <w:tcPr>
            <w:tcW w:w="65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1B523C5" w14:textId="77777777" w:rsidR="007C62D1" w:rsidRPr="00201C73" w:rsidRDefault="007C62D1" w:rsidP="007C62D1">
            <w:pPr>
              <w:ind w:left="72"/>
              <w:jc w:val="center"/>
              <w:rPr>
                <w:b/>
                <w:sz w:val="24"/>
                <w:szCs w:val="24"/>
              </w:rPr>
            </w:pPr>
            <w:r w:rsidRPr="00201C73">
              <w:rPr>
                <w:b/>
                <w:color w:val="000000"/>
                <w:w w:val="97"/>
                <w:sz w:val="24"/>
                <w:szCs w:val="24"/>
              </w:rPr>
              <w:t>5</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D2A06BE" w14:textId="77777777" w:rsidR="007C62D1" w:rsidRPr="00B14C9B" w:rsidRDefault="007C62D1" w:rsidP="007C62D1">
            <w:pPr>
              <w:jc w:val="center"/>
              <w:rPr>
                <w:b/>
                <w:sz w:val="24"/>
                <w:szCs w:val="24"/>
              </w:rPr>
            </w:pPr>
          </w:p>
        </w:tc>
      </w:tr>
      <w:tr w:rsidR="007C62D1" w:rsidRPr="00002D9C" w14:paraId="2FEB7141" w14:textId="77777777" w:rsidTr="007C62D1">
        <w:trPr>
          <w:trHeight w:hRule="exact" w:val="327"/>
        </w:trPr>
        <w:tc>
          <w:tcPr>
            <w:tcW w:w="10336" w:type="dxa"/>
            <w:gridSpan w:val="6"/>
            <w:tcBorders>
              <w:top w:val="single" w:sz="4" w:space="0" w:color="000000"/>
              <w:left w:val="single" w:sz="4" w:space="0" w:color="000000"/>
              <w:bottom w:val="single" w:sz="5" w:space="0" w:color="000000"/>
              <w:right w:val="single" w:sz="4" w:space="0" w:color="000000"/>
            </w:tcBorders>
            <w:shd w:val="clear" w:color="auto" w:fill="B2A1C7" w:themeFill="accent4" w:themeFillTint="99"/>
            <w:tcMar>
              <w:left w:w="0" w:type="dxa"/>
              <w:right w:w="0" w:type="dxa"/>
            </w:tcMar>
          </w:tcPr>
          <w:p w14:paraId="46867962" w14:textId="77777777" w:rsidR="007C62D1" w:rsidRPr="00002D9C" w:rsidRDefault="007C62D1" w:rsidP="007C62D1">
            <w:pPr>
              <w:ind w:left="72"/>
              <w:jc w:val="center"/>
              <w:rPr>
                <w:sz w:val="24"/>
                <w:szCs w:val="24"/>
              </w:rPr>
            </w:pPr>
            <w:r w:rsidRPr="00002D9C">
              <w:rPr>
                <w:color w:val="000000"/>
                <w:w w:val="97"/>
                <w:sz w:val="24"/>
                <w:szCs w:val="24"/>
              </w:rPr>
              <w:t xml:space="preserve">Раздел 8. </w:t>
            </w:r>
            <w:r w:rsidRPr="00002D9C">
              <w:rPr>
                <w:b/>
                <w:color w:val="000000"/>
                <w:w w:val="97"/>
                <w:sz w:val="24"/>
                <w:szCs w:val="24"/>
              </w:rPr>
              <w:t>Итоговый контроль</w:t>
            </w:r>
          </w:p>
        </w:tc>
      </w:tr>
      <w:tr w:rsidR="007C62D1" w:rsidRPr="00002D9C" w14:paraId="31A060BB" w14:textId="77777777" w:rsidTr="007C62D1">
        <w:trPr>
          <w:trHeight w:hRule="exact" w:val="329"/>
        </w:trPr>
        <w:tc>
          <w:tcPr>
            <w:tcW w:w="260" w:type="dxa"/>
            <w:tcBorders>
              <w:top w:val="single" w:sz="5" w:space="0" w:color="000000"/>
              <w:left w:val="single" w:sz="4" w:space="0" w:color="000000"/>
              <w:bottom w:val="single" w:sz="4" w:space="0" w:color="000000"/>
              <w:right w:val="single" w:sz="4" w:space="0" w:color="000000"/>
            </w:tcBorders>
            <w:tcMar>
              <w:left w:w="0" w:type="dxa"/>
              <w:right w:w="0" w:type="dxa"/>
            </w:tcMar>
          </w:tcPr>
          <w:p w14:paraId="76649D7B" w14:textId="77777777" w:rsidR="007C62D1" w:rsidRPr="00002D9C" w:rsidRDefault="007C62D1" w:rsidP="007C62D1">
            <w:pPr>
              <w:jc w:val="center"/>
              <w:rPr>
                <w:sz w:val="24"/>
                <w:szCs w:val="24"/>
              </w:rPr>
            </w:pPr>
            <w:r w:rsidRPr="00002D9C">
              <w:rPr>
                <w:color w:val="000000"/>
                <w:w w:val="97"/>
                <w:sz w:val="24"/>
                <w:szCs w:val="24"/>
              </w:rPr>
              <w:t>8.1.</w:t>
            </w:r>
          </w:p>
        </w:tc>
        <w:tc>
          <w:tcPr>
            <w:tcW w:w="5598" w:type="dxa"/>
            <w:tcBorders>
              <w:top w:val="single" w:sz="5" w:space="0" w:color="000000"/>
              <w:left w:val="single" w:sz="4" w:space="0" w:color="000000"/>
              <w:bottom w:val="single" w:sz="4" w:space="0" w:color="000000"/>
              <w:right w:val="single" w:sz="4" w:space="0" w:color="000000"/>
            </w:tcBorders>
            <w:tcMar>
              <w:left w:w="0" w:type="dxa"/>
              <w:right w:w="0" w:type="dxa"/>
            </w:tcMar>
          </w:tcPr>
          <w:p w14:paraId="0CFA73D8" w14:textId="77777777" w:rsidR="007C62D1" w:rsidRPr="00002D9C" w:rsidRDefault="007C62D1" w:rsidP="007C62D1">
            <w:pPr>
              <w:ind w:left="72"/>
              <w:rPr>
                <w:sz w:val="24"/>
                <w:szCs w:val="24"/>
              </w:rPr>
            </w:pPr>
            <w:r w:rsidRPr="00002D9C">
              <w:rPr>
                <w:b/>
                <w:color w:val="000000"/>
                <w:w w:val="97"/>
                <w:sz w:val="24"/>
                <w:szCs w:val="24"/>
              </w:rPr>
              <w:t>Итоговые контрольные работы</w:t>
            </w:r>
          </w:p>
        </w:tc>
        <w:tc>
          <w:tcPr>
            <w:tcW w:w="651" w:type="dxa"/>
            <w:tcBorders>
              <w:top w:val="single" w:sz="5" w:space="0" w:color="000000"/>
              <w:left w:val="single" w:sz="4" w:space="0" w:color="000000"/>
              <w:bottom w:val="single" w:sz="4" w:space="0" w:color="000000"/>
              <w:right w:val="single" w:sz="4" w:space="0" w:color="000000"/>
            </w:tcBorders>
            <w:tcMar>
              <w:left w:w="0" w:type="dxa"/>
              <w:right w:w="0" w:type="dxa"/>
            </w:tcMar>
          </w:tcPr>
          <w:p w14:paraId="7F3AD831" w14:textId="77777777" w:rsidR="007C62D1" w:rsidRPr="00002D9C" w:rsidRDefault="007C62D1" w:rsidP="007C62D1">
            <w:pPr>
              <w:ind w:left="72"/>
              <w:jc w:val="center"/>
              <w:rPr>
                <w:sz w:val="24"/>
                <w:szCs w:val="24"/>
              </w:rPr>
            </w:pPr>
            <w:r w:rsidRPr="00002D9C">
              <w:rPr>
                <w:color w:val="000000"/>
                <w:w w:val="97"/>
                <w:sz w:val="24"/>
                <w:szCs w:val="24"/>
              </w:rPr>
              <w:t>2</w:t>
            </w:r>
          </w:p>
        </w:tc>
        <w:tc>
          <w:tcPr>
            <w:tcW w:w="744" w:type="dxa"/>
            <w:tcBorders>
              <w:top w:val="single" w:sz="5" w:space="0" w:color="000000"/>
              <w:left w:val="single" w:sz="4" w:space="0" w:color="000000"/>
              <w:bottom w:val="single" w:sz="4" w:space="0" w:color="000000"/>
              <w:right w:val="single" w:sz="4" w:space="0" w:color="000000"/>
            </w:tcBorders>
            <w:tcMar>
              <w:left w:w="0" w:type="dxa"/>
              <w:right w:w="0" w:type="dxa"/>
            </w:tcMar>
          </w:tcPr>
          <w:p w14:paraId="0F84CEE2" w14:textId="77777777" w:rsidR="007C62D1" w:rsidRPr="00201C73" w:rsidRDefault="007C62D1" w:rsidP="007C62D1">
            <w:pPr>
              <w:jc w:val="center"/>
              <w:rPr>
                <w:sz w:val="24"/>
                <w:szCs w:val="24"/>
              </w:rPr>
            </w:pPr>
            <w:r w:rsidRPr="00201C73">
              <w:rPr>
                <w:sz w:val="24"/>
                <w:szCs w:val="24"/>
              </w:rPr>
              <w:t>2</w:t>
            </w:r>
          </w:p>
        </w:tc>
        <w:tc>
          <w:tcPr>
            <w:tcW w:w="651" w:type="dxa"/>
            <w:tcBorders>
              <w:top w:val="single" w:sz="5" w:space="0" w:color="000000"/>
              <w:left w:val="single" w:sz="4" w:space="0" w:color="000000"/>
              <w:bottom w:val="single" w:sz="4" w:space="0" w:color="000000"/>
              <w:right w:val="single" w:sz="4" w:space="0" w:color="000000"/>
            </w:tcBorders>
            <w:tcMar>
              <w:left w:w="0" w:type="dxa"/>
              <w:right w:w="0" w:type="dxa"/>
            </w:tcMar>
          </w:tcPr>
          <w:p w14:paraId="750169F9" w14:textId="77777777" w:rsidR="007C62D1" w:rsidRPr="00002D9C" w:rsidRDefault="007C62D1" w:rsidP="007C62D1">
            <w:pPr>
              <w:jc w:val="center"/>
              <w:rPr>
                <w:sz w:val="24"/>
                <w:szCs w:val="24"/>
              </w:rPr>
            </w:pPr>
          </w:p>
        </w:tc>
        <w:tc>
          <w:tcPr>
            <w:tcW w:w="2430" w:type="dxa"/>
            <w:tcBorders>
              <w:top w:val="single" w:sz="5" w:space="0" w:color="000000"/>
              <w:left w:val="single" w:sz="4" w:space="0" w:color="000000"/>
              <w:bottom w:val="single" w:sz="4" w:space="0" w:color="000000"/>
              <w:right w:val="single" w:sz="4" w:space="0" w:color="000000"/>
            </w:tcBorders>
            <w:tcMar>
              <w:left w:w="0" w:type="dxa"/>
              <w:right w:w="0" w:type="dxa"/>
            </w:tcMar>
          </w:tcPr>
          <w:p w14:paraId="524B664C" w14:textId="77777777" w:rsidR="007C62D1" w:rsidRPr="00002D9C" w:rsidRDefault="007C62D1" w:rsidP="007C62D1">
            <w:pPr>
              <w:rPr>
                <w:sz w:val="24"/>
                <w:szCs w:val="24"/>
              </w:rPr>
            </w:pPr>
          </w:p>
        </w:tc>
      </w:tr>
      <w:tr w:rsidR="007C62D1" w:rsidRPr="00201C73" w14:paraId="6CDEF93F" w14:textId="77777777" w:rsidTr="007C62D1">
        <w:trPr>
          <w:trHeight w:hRule="exact" w:val="327"/>
        </w:trPr>
        <w:tc>
          <w:tcPr>
            <w:tcW w:w="5858"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0ABA7B8" w14:textId="77777777" w:rsidR="007C62D1" w:rsidRPr="00201C73" w:rsidRDefault="007C62D1" w:rsidP="007C62D1">
            <w:pPr>
              <w:ind w:left="72"/>
              <w:rPr>
                <w:b/>
                <w:sz w:val="24"/>
                <w:szCs w:val="24"/>
              </w:rPr>
            </w:pPr>
            <w:r w:rsidRPr="00201C73">
              <w:rPr>
                <w:b/>
                <w:color w:val="000000"/>
                <w:w w:val="97"/>
                <w:sz w:val="24"/>
                <w:szCs w:val="24"/>
              </w:rPr>
              <w:t>Итого по разделу</w:t>
            </w:r>
          </w:p>
        </w:tc>
        <w:tc>
          <w:tcPr>
            <w:tcW w:w="651"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044E2A1E" w14:textId="77777777" w:rsidR="007C62D1" w:rsidRPr="00201C73" w:rsidRDefault="007C62D1" w:rsidP="007C62D1">
            <w:pPr>
              <w:ind w:left="72"/>
              <w:jc w:val="center"/>
              <w:rPr>
                <w:b/>
                <w:sz w:val="24"/>
                <w:szCs w:val="24"/>
              </w:rPr>
            </w:pPr>
            <w:r w:rsidRPr="00201C73">
              <w:rPr>
                <w:b/>
                <w:color w:val="000000"/>
                <w:w w:val="97"/>
                <w:sz w:val="24"/>
                <w:szCs w:val="24"/>
              </w:rPr>
              <w:t>2</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5B28682" w14:textId="77777777" w:rsidR="007C62D1" w:rsidRPr="00201C73" w:rsidRDefault="007C62D1" w:rsidP="007C62D1">
            <w:pPr>
              <w:jc w:val="center"/>
              <w:rPr>
                <w:b/>
                <w:sz w:val="24"/>
                <w:szCs w:val="24"/>
              </w:rPr>
            </w:pPr>
          </w:p>
        </w:tc>
      </w:tr>
      <w:tr w:rsidR="007C62D1" w:rsidRPr="00002D9C" w14:paraId="4939DB21" w14:textId="77777777" w:rsidTr="007C62D1">
        <w:trPr>
          <w:trHeight w:hRule="exact" w:val="327"/>
        </w:trPr>
        <w:tc>
          <w:tcPr>
            <w:tcW w:w="585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410CE5CA" w14:textId="77777777" w:rsidR="007C62D1" w:rsidRPr="00002D9C" w:rsidRDefault="007C62D1" w:rsidP="007C62D1">
            <w:pPr>
              <w:ind w:left="72"/>
              <w:rPr>
                <w:sz w:val="24"/>
                <w:szCs w:val="24"/>
              </w:rPr>
            </w:pPr>
            <w:r w:rsidRPr="00002D9C">
              <w:rPr>
                <w:color w:val="000000"/>
                <w:w w:val="97"/>
                <w:sz w:val="24"/>
                <w:szCs w:val="24"/>
              </w:rPr>
              <w:t>Резервное время</w:t>
            </w:r>
          </w:p>
        </w:tc>
        <w:tc>
          <w:tcPr>
            <w:tcW w:w="6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6D8529F" w14:textId="77777777" w:rsidR="007C62D1" w:rsidRPr="00002D9C" w:rsidRDefault="007C62D1" w:rsidP="007C62D1">
            <w:pPr>
              <w:ind w:left="72"/>
              <w:jc w:val="center"/>
              <w:rPr>
                <w:sz w:val="24"/>
                <w:szCs w:val="24"/>
              </w:rPr>
            </w:pPr>
            <w:r w:rsidRPr="00002D9C">
              <w:rPr>
                <w:color w:val="000000"/>
                <w:w w:val="97"/>
                <w:sz w:val="24"/>
                <w:szCs w:val="24"/>
              </w:rPr>
              <w:t>6</w:t>
            </w:r>
          </w:p>
        </w:tc>
        <w:tc>
          <w:tcPr>
            <w:tcW w:w="382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53E6683D" w14:textId="77777777" w:rsidR="007C62D1" w:rsidRPr="00002D9C" w:rsidRDefault="007C62D1" w:rsidP="007C62D1">
            <w:pPr>
              <w:jc w:val="center"/>
              <w:rPr>
                <w:sz w:val="24"/>
                <w:szCs w:val="24"/>
              </w:rPr>
            </w:pPr>
          </w:p>
        </w:tc>
      </w:tr>
      <w:tr w:rsidR="007C62D1" w:rsidRPr="00201C73" w14:paraId="363309CE" w14:textId="77777777" w:rsidTr="007C62D1">
        <w:trPr>
          <w:trHeight w:hRule="exact" w:val="327"/>
        </w:trPr>
        <w:tc>
          <w:tcPr>
            <w:tcW w:w="5858" w:type="dxa"/>
            <w:gridSpan w:val="2"/>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4B985B34" w14:textId="77777777" w:rsidR="007C62D1" w:rsidRPr="00505A38" w:rsidRDefault="007C62D1" w:rsidP="007C62D1">
            <w:pPr>
              <w:ind w:left="72"/>
              <w:rPr>
                <w:b/>
                <w:sz w:val="24"/>
                <w:szCs w:val="24"/>
              </w:rPr>
            </w:pPr>
            <w:r w:rsidRPr="00505A38">
              <w:rPr>
                <w:b/>
                <w:color w:val="000000"/>
                <w:w w:val="97"/>
                <w:sz w:val="24"/>
                <w:szCs w:val="24"/>
              </w:rPr>
              <w:t>ОБЩЕЕ КОЛИЧЕСТВО ЧАСОВ ПО ПРОГРАММЕ</w:t>
            </w:r>
          </w:p>
        </w:tc>
        <w:tc>
          <w:tcPr>
            <w:tcW w:w="651"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2EEFA80B" w14:textId="77777777" w:rsidR="007C62D1" w:rsidRPr="00201C73" w:rsidRDefault="007C62D1" w:rsidP="007C62D1">
            <w:pPr>
              <w:ind w:left="72"/>
              <w:jc w:val="center"/>
              <w:rPr>
                <w:b/>
                <w:sz w:val="24"/>
                <w:szCs w:val="24"/>
              </w:rPr>
            </w:pPr>
            <w:r w:rsidRPr="00201C73">
              <w:rPr>
                <w:b/>
                <w:color w:val="000000"/>
                <w:w w:val="97"/>
                <w:sz w:val="24"/>
                <w:szCs w:val="24"/>
              </w:rPr>
              <w:t>68</w:t>
            </w:r>
          </w:p>
        </w:tc>
        <w:tc>
          <w:tcPr>
            <w:tcW w:w="744"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3B0E72C8" w14:textId="77777777" w:rsidR="007C62D1" w:rsidRPr="00201C73" w:rsidRDefault="007C62D1" w:rsidP="007C62D1">
            <w:pPr>
              <w:ind w:left="72"/>
              <w:jc w:val="center"/>
              <w:rPr>
                <w:b/>
                <w:sz w:val="24"/>
                <w:szCs w:val="24"/>
              </w:rPr>
            </w:pPr>
            <w:r w:rsidRPr="00201C73">
              <w:rPr>
                <w:b/>
                <w:color w:val="000000"/>
                <w:w w:val="97"/>
                <w:sz w:val="24"/>
                <w:szCs w:val="24"/>
              </w:rPr>
              <w:t>7</w:t>
            </w:r>
          </w:p>
        </w:tc>
        <w:tc>
          <w:tcPr>
            <w:tcW w:w="651"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345632C1" w14:textId="77777777" w:rsidR="007C62D1" w:rsidRPr="00201C73" w:rsidRDefault="007C62D1" w:rsidP="007C62D1">
            <w:pPr>
              <w:jc w:val="center"/>
              <w:rPr>
                <w:b/>
                <w:sz w:val="24"/>
                <w:szCs w:val="24"/>
              </w:rPr>
            </w:pPr>
          </w:p>
        </w:tc>
        <w:tc>
          <w:tcPr>
            <w:tcW w:w="2430"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69E5F69E" w14:textId="77777777" w:rsidR="007C62D1" w:rsidRPr="00201C73" w:rsidRDefault="007C62D1" w:rsidP="007C62D1">
            <w:pPr>
              <w:rPr>
                <w:b/>
                <w:sz w:val="24"/>
                <w:szCs w:val="24"/>
              </w:rPr>
            </w:pPr>
          </w:p>
        </w:tc>
      </w:tr>
    </w:tbl>
    <w:p w14:paraId="70D35F06" w14:textId="49801492" w:rsidR="007C62D1" w:rsidRPr="00002D9C" w:rsidRDefault="007C62D1" w:rsidP="002F47A0">
      <w:pPr>
        <w:spacing w:before="188" w:after="94"/>
        <w:jc w:val="center"/>
        <w:rPr>
          <w:sz w:val="24"/>
          <w:szCs w:val="24"/>
        </w:rPr>
      </w:pPr>
      <w:r w:rsidRPr="00002D9C">
        <w:rPr>
          <w:b/>
          <w:color w:val="000000"/>
          <w:sz w:val="24"/>
          <w:szCs w:val="24"/>
        </w:rPr>
        <w:t>9 КЛАСС</w:t>
      </w:r>
    </w:p>
    <w:tbl>
      <w:tblPr>
        <w:tblW w:w="10565" w:type="dxa"/>
        <w:tblInd w:w="6" w:type="dxa"/>
        <w:tblLayout w:type="fixed"/>
        <w:tblLook w:val="04A0" w:firstRow="1" w:lastRow="0" w:firstColumn="1" w:lastColumn="0" w:noHBand="0" w:noVBand="1"/>
      </w:tblPr>
      <w:tblGrid>
        <w:gridCol w:w="318"/>
        <w:gridCol w:w="5761"/>
        <w:gridCol w:w="676"/>
        <w:gridCol w:w="772"/>
        <w:gridCol w:w="677"/>
        <w:gridCol w:w="2361"/>
      </w:tblGrid>
      <w:tr w:rsidR="007C62D1" w:rsidRPr="008410CC" w14:paraId="34030474" w14:textId="77777777" w:rsidTr="007C62D1">
        <w:trPr>
          <w:trHeight w:hRule="exact" w:val="355"/>
        </w:trPr>
        <w:tc>
          <w:tcPr>
            <w:tcW w:w="3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77F15AFE" w14:textId="77777777" w:rsidR="007C62D1" w:rsidRPr="008410CC" w:rsidRDefault="007C62D1" w:rsidP="007C62D1">
            <w:pPr>
              <w:jc w:val="center"/>
              <w:rPr>
                <w:sz w:val="24"/>
                <w:szCs w:val="24"/>
              </w:rPr>
            </w:pPr>
            <w:r w:rsidRPr="008410CC">
              <w:rPr>
                <w:b/>
                <w:color w:val="000000"/>
                <w:w w:val="97"/>
                <w:sz w:val="24"/>
                <w:szCs w:val="24"/>
              </w:rPr>
              <w:t>№</w:t>
            </w:r>
            <w:r w:rsidRPr="008410CC">
              <w:rPr>
                <w:sz w:val="24"/>
                <w:szCs w:val="24"/>
              </w:rPr>
              <w:br/>
            </w:r>
            <w:r w:rsidRPr="008410CC">
              <w:rPr>
                <w:b/>
                <w:color w:val="000000"/>
                <w:w w:val="97"/>
                <w:sz w:val="24"/>
                <w:szCs w:val="24"/>
              </w:rPr>
              <w:t>п/п</w:t>
            </w:r>
          </w:p>
        </w:tc>
        <w:tc>
          <w:tcPr>
            <w:tcW w:w="57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013CBF2F" w14:textId="77777777" w:rsidR="007C62D1" w:rsidRPr="00505A38" w:rsidRDefault="007C62D1" w:rsidP="007C62D1">
            <w:pPr>
              <w:jc w:val="center"/>
              <w:rPr>
                <w:b/>
                <w:sz w:val="24"/>
                <w:szCs w:val="24"/>
              </w:rPr>
            </w:pPr>
            <w:r w:rsidRPr="00505A38">
              <w:rPr>
                <w:b/>
                <w:color w:val="000000"/>
                <w:w w:val="97"/>
                <w:sz w:val="24"/>
                <w:szCs w:val="24"/>
              </w:rPr>
              <w:t>Наименование разделов и тем программы</w:t>
            </w:r>
          </w:p>
        </w:tc>
        <w:tc>
          <w:tcPr>
            <w:tcW w:w="2125"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127F19C3" w14:textId="77777777" w:rsidR="007C62D1" w:rsidRPr="008410CC" w:rsidRDefault="007C62D1" w:rsidP="007C62D1">
            <w:pPr>
              <w:jc w:val="center"/>
              <w:rPr>
                <w:b/>
                <w:sz w:val="24"/>
                <w:szCs w:val="24"/>
              </w:rPr>
            </w:pPr>
            <w:r w:rsidRPr="008410CC">
              <w:rPr>
                <w:b/>
                <w:color w:val="000000"/>
                <w:w w:val="97"/>
                <w:sz w:val="24"/>
                <w:szCs w:val="24"/>
              </w:rPr>
              <w:t>Количество часов</w:t>
            </w:r>
          </w:p>
        </w:tc>
        <w:tc>
          <w:tcPr>
            <w:tcW w:w="23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310BFD59" w14:textId="77777777" w:rsidR="007C62D1" w:rsidRPr="008410CC" w:rsidRDefault="007C62D1" w:rsidP="007C62D1">
            <w:pPr>
              <w:jc w:val="center"/>
              <w:rPr>
                <w:b/>
                <w:sz w:val="24"/>
                <w:szCs w:val="24"/>
              </w:rPr>
            </w:pPr>
            <w:r w:rsidRPr="008410CC">
              <w:rPr>
                <w:b/>
                <w:sz w:val="24"/>
                <w:szCs w:val="24"/>
              </w:rPr>
              <w:t>ЭОР/ЦОР</w:t>
            </w:r>
          </w:p>
        </w:tc>
      </w:tr>
      <w:tr w:rsidR="007C62D1" w:rsidRPr="008410CC" w14:paraId="6FC52008" w14:textId="77777777" w:rsidTr="007C62D1">
        <w:trPr>
          <w:trHeight w:hRule="exact" w:val="421"/>
        </w:trPr>
        <w:tc>
          <w:tcPr>
            <w:tcW w:w="318" w:type="dxa"/>
            <w:vMerge/>
            <w:tcBorders>
              <w:top w:val="single" w:sz="4" w:space="0" w:color="000000"/>
              <w:left w:val="single" w:sz="4" w:space="0" w:color="000000"/>
              <w:bottom w:val="single" w:sz="4" w:space="0" w:color="000000"/>
              <w:right w:val="single" w:sz="4" w:space="0" w:color="000000"/>
            </w:tcBorders>
          </w:tcPr>
          <w:p w14:paraId="72CEB269" w14:textId="77777777" w:rsidR="007C62D1" w:rsidRPr="008410CC" w:rsidRDefault="007C62D1" w:rsidP="007C62D1">
            <w:pPr>
              <w:rPr>
                <w:sz w:val="24"/>
                <w:szCs w:val="24"/>
              </w:rPr>
            </w:pPr>
          </w:p>
        </w:tc>
        <w:tc>
          <w:tcPr>
            <w:tcW w:w="5760" w:type="dxa"/>
            <w:vMerge/>
            <w:tcBorders>
              <w:top w:val="single" w:sz="4" w:space="0" w:color="000000"/>
              <w:left w:val="single" w:sz="4" w:space="0" w:color="000000"/>
              <w:bottom w:val="single" w:sz="4" w:space="0" w:color="000000"/>
              <w:right w:val="single" w:sz="4" w:space="0" w:color="000000"/>
            </w:tcBorders>
          </w:tcPr>
          <w:p w14:paraId="7E9F6DA6" w14:textId="77777777" w:rsidR="007C62D1" w:rsidRPr="008410CC" w:rsidRDefault="007C62D1" w:rsidP="007C62D1">
            <w:pP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53E7982" w14:textId="77777777" w:rsidR="007C62D1" w:rsidRPr="008410CC" w:rsidRDefault="007C62D1" w:rsidP="007C62D1">
            <w:pPr>
              <w:jc w:val="center"/>
              <w:rPr>
                <w:b/>
                <w:sz w:val="24"/>
                <w:szCs w:val="24"/>
              </w:rPr>
            </w:pPr>
            <w:r w:rsidRPr="008410CC">
              <w:rPr>
                <w:b/>
                <w:sz w:val="24"/>
                <w:szCs w:val="24"/>
              </w:rPr>
              <w:t>ВСЕГО</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08C841FA" w14:textId="77777777" w:rsidR="007C62D1" w:rsidRPr="008410CC" w:rsidRDefault="007C62D1" w:rsidP="007C62D1">
            <w:pPr>
              <w:jc w:val="center"/>
              <w:rPr>
                <w:b/>
                <w:sz w:val="24"/>
                <w:szCs w:val="24"/>
              </w:rPr>
            </w:pPr>
            <w:r w:rsidRPr="008410CC">
              <w:rPr>
                <w:b/>
                <w:sz w:val="24"/>
                <w:szCs w:val="24"/>
              </w:rPr>
              <w:t>КР</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597CDD2" w14:textId="77777777" w:rsidR="007C62D1" w:rsidRPr="008410CC" w:rsidRDefault="007C62D1" w:rsidP="007C62D1">
            <w:pPr>
              <w:jc w:val="center"/>
              <w:rPr>
                <w:b/>
                <w:sz w:val="24"/>
                <w:szCs w:val="24"/>
              </w:rPr>
            </w:pPr>
            <w:r w:rsidRPr="008410CC">
              <w:rPr>
                <w:b/>
                <w:sz w:val="24"/>
                <w:szCs w:val="24"/>
              </w:rPr>
              <w:t>ПР</w:t>
            </w:r>
          </w:p>
        </w:tc>
        <w:tc>
          <w:tcPr>
            <w:tcW w:w="2360" w:type="dxa"/>
            <w:vMerge/>
            <w:tcBorders>
              <w:top w:val="single" w:sz="4" w:space="0" w:color="000000"/>
              <w:left w:val="single" w:sz="4" w:space="0" w:color="000000"/>
              <w:bottom w:val="single" w:sz="4" w:space="0" w:color="000000"/>
              <w:right w:val="single" w:sz="4" w:space="0" w:color="000000"/>
            </w:tcBorders>
          </w:tcPr>
          <w:p w14:paraId="2BBF9508" w14:textId="77777777" w:rsidR="007C62D1" w:rsidRPr="008410CC" w:rsidRDefault="007C62D1" w:rsidP="007C62D1">
            <w:pPr>
              <w:rPr>
                <w:sz w:val="24"/>
                <w:szCs w:val="24"/>
              </w:rPr>
            </w:pPr>
          </w:p>
        </w:tc>
      </w:tr>
      <w:tr w:rsidR="007C62D1" w:rsidRPr="008410CC" w14:paraId="3296C8EC" w14:textId="77777777" w:rsidTr="007C62D1">
        <w:trPr>
          <w:trHeight w:hRule="exact" w:val="355"/>
        </w:trPr>
        <w:tc>
          <w:tcPr>
            <w:tcW w:w="10565"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786AC1B9" w14:textId="77777777" w:rsidR="007C62D1" w:rsidRPr="008410CC" w:rsidRDefault="007C62D1" w:rsidP="007C62D1">
            <w:pPr>
              <w:jc w:val="center"/>
              <w:rPr>
                <w:sz w:val="24"/>
                <w:szCs w:val="24"/>
              </w:rPr>
            </w:pPr>
            <w:r w:rsidRPr="008410CC">
              <w:rPr>
                <w:color w:val="000000"/>
                <w:w w:val="97"/>
                <w:sz w:val="24"/>
                <w:szCs w:val="24"/>
              </w:rPr>
              <w:t>Раздел 1.</w:t>
            </w:r>
            <w:r w:rsidRPr="008410CC">
              <w:rPr>
                <w:b/>
                <w:color w:val="000000"/>
                <w:w w:val="97"/>
                <w:sz w:val="24"/>
                <w:szCs w:val="24"/>
              </w:rPr>
              <w:t xml:space="preserve"> Древнерусская литература</w:t>
            </w:r>
          </w:p>
        </w:tc>
      </w:tr>
      <w:tr w:rsidR="007C62D1" w:rsidRPr="005C73B0" w14:paraId="4609552A"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A6E32B" w14:textId="77777777" w:rsidR="007C62D1" w:rsidRPr="008410CC" w:rsidRDefault="007C62D1" w:rsidP="007C62D1">
            <w:pPr>
              <w:jc w:val="center"/>
              <w:rPr>
                <w:sz w:val="24"/>
                <w:szCs w:val="24"/>
              </w:rPr>
            </w:pPr>
            <w:r w:rsidRPr="008410CC">
              <w:rPr>
                <w:color w:val="000000"/>
                <w:w w:val="97"/>
                <w:sz w:val="24"/>
                <w:szCs w:val="24"/>
              </w:rPr>
              <w:t>1.1.</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65D5DD" w14:textId="77777777" w:rsidR="007C62D1" w:rsidRPr="008410CC" w:rsidRDefault="007C62D1" w:rsidP="007C62D1">
            <w:pPr>
              <w:rPr>
                <w:sz w:val="24"/>
                <w:szCs w:val="24"/>
              </w:rPr>
            </w:pPr>
            <w:r w:rsidRPr="008410CC">
              <w:rPr>
                <w:b/>
                <w:color w:val="000000"/>
                <w:w w:val="97"/>
                <w:sz w:val="24"/>
                <w:szCs w:val="24"/>
              </w:rPr>
              <w:t>«Слово о полку Игореве»</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CA790B" w14:textId="77777777" w:rsidR="007C62D1" w:rsidRPr="008410CC" w:rsidRDefault="007C62D1" w:rsidP="007C62D1">
            <w:pPr>
              <w:jc w:val="center"/>
              <w:rPr>
                <w:sz w:val="24"/>
                <w:szCs w:val="24"/>
              </w:rPr>
            </w:pPr>
            <w:r w:rsidRPr="008410CC">
              <w:rPr>
                <w:color w:val="000000"/>
                <w:w w:val="97"/>
                <w:sz w:val="24"/>
                <w:szCs w:val="24"/>
              </w:rPr>
              <w:t>3</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927B34"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8D5C6B" w14:textId="77777777" w:rsidR="007C62D1" w:rsidRPr="008410CC" w:rsidRDefault="007C62D1" w:rsidP="007C62D1">
            <w:pPr>
              <w:jc w:val="center"/>
              <w:rPr>
                <w:sz w:val="24"/>
                <w:szCs w:val="24"/>
              </w:rPr>
            </w:pPr>
            <w:r w:rsidRPr="008410CC">
              <w:rPr>
                <w:sz w:val="24"/>
                <w:szCs w:val="24"/>
              </w:rPr>
              <w:t>3</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91F6F9A"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8410CC" w14:paraId="52318EBE" w14:textId="77777777" w:rsidTr="007C62D1">
        <w:trPr>
          <w:trHeight w:hRule="exact" w:val="357"/>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150D96" w14:textId="77777777" w:rsidR="007C62D1" w:rsidRPr="008410CC" w:rsidRDefault="007C62D1" w:rsidP="007C62D1">
            <w:pPr>
              <w:jc w:val="center"/>
              <w:rPr>
                <w:sz w:val="24"/>
                <w:szCs w:val="24"/>
              </w:rPr>
            </w:pPr>
            <w:r w:rsidRPr="008410CC">
              <w:rPr>
                <w:color w:val="000000"/>
                <w:w w:val="97"/>
                <w:sz w:val="24"/>
                <w:szCs w:val="24"/>
              </w:rPr>
              <w:lastRenderedPageBreak/>
              <w:t>1.2.</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5B731D3" w14:textId="77777777" w:rsidR="007C62D1" w:rsidRPr="008410CC" w:rsidRDefault="007C62D1" w:rsidP="007C62D1">
            <w:pPr>
              <w:rPr>
                <w:sz w:val="24"/>
                <w:szCs w:val="24"/>
              </w:rPr>
            </w:pPr>
            <w:r w:rsidRPr="008410CC">
              <w:rPr>
                <w:b/>
                <w:color w:val="000000"/>
                <w:w w:val="97"/>
                <w:sz w:val="24"/>
                <w:szCs w:val="24"/>
              </w:rPr>
              <w:t>Развитие речи</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FFF28B8" w14:textId="77777777" w:rsidR="007C62D1" w:rsidRPr="008410CC" w:rsidRDefault="007C62D1" w:rsidP="007C62D1">
            <w:pPr>
              <w:jc w:val="center"/>
              <w:rPr>
                <w:sz w:val="24"/>
                <w:szCs w:val="24"/>
              </w:rPr>
            </w:pPr>
            <w:r w:rsidRPr="008410CC">
              <w:rPr>
                <w:color w:val="000000"/>
                <w:w w:val="97"/>
                <w:sz w:val="24"/>
                <w:szCs w:val="24"/>
              </w:rPr>
              <w:t>1</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6AC9F61B" w14:textId="77777777" w:rsidR="007C62D1" w:rsidRPr="008410CC" w:rsidRDefault="007C62D1" w:rsidP="007C62D1">
            <w:pPr>
              <w:jc w:val="center"/>
              <w:rPr>
                <w:sz w:val="24"/>
                <w:szCs w:val="24"/>
              </w:rPr>
            </w:pPr>
            <w:r w:rsidRPr="008410CC">
              <w:rPr>
                <w:sz w:val="24"/>
                <w:szCs w:val="24"/>
              </w:rPr>
              <w:t>1</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0F34CCA" w14:textId="77777777" w:rsidR="007C62D1" w:rsidRPr="008410CC" w:rsidRDefault="007C62D1" w:rsidP="007C62D1">
            <w:pPr>
              <w:jc w:val="center"/>
              <w:rPr>
                <w:sz w:val="24"/>
                <w:szCs w:val="24"/>
              </w:rPr>
            </w:pP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0D5B945" w14:textId="77777777" w:rsidR="007C62D1" w:rsidRPr="008410CC" w:rsidRDefault="007C62D1" w:rsidP="007C62D1">
            <w:pPr>
              <w:jc w:val="center"/>
              <w:rPr>
                <w:sz w:val="24"/>
                <w:szCs w:val="24"/>
              </w:rPr>
            </w:pPr>
          </w:p>
        </w:tc>
      </w:tr>
      <w:tr w:rsidR="007C62D1" w:rsidRPr="008410CC" w14:paraId="28135935" w14:textId="77777777" w:rsidTr="007C62D1">
        <w:trPr>
          <w:trHeight w:hRule="exact" w:val="355"/>
        </w:trPr>
        <w:tc>
          <w:tcPr>
            <w:tcW w:w="607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23DE078" w14:textId="77777777" w:rsidR="007C62D1" w:rsidRPr="008410CC" w:rsidRDefault="007C62D1" w:rsidP="007C62D1">
            <w:pPr>
              <w:rPr>
                <w:b/>
                <w:sz w:val="24"/>
                <w:szCs w:val="24"/>
              </w:rPr>
            </w:pPr>
            <w:r w:rsidRPr="008410CC">
              <w:rPr>
                <w:b/>
                <w:color w:val="000000"/>
                <w:w w:val="97"/>
                <w:sz w:val="24"/>
                <w:szCs w:val="24"/>
              </w:rPr>
              <w:t>Итого по разделу</w:t>
            </w:r>
          </w:p>
        </w:tc>
        <w:tc>
          <w:tcPr>
            <w:tcW w:w="676"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AD94671" w14:textId="77777777" w:rsidR="007C62D1" w:rsidRPr="008410CC" w:rsidRDefault="007C62D1" w:rsidP="007C62D1">
            <w:pPr>
              <w:jc w:val="center"/>
              <w:rPr>
                <w:b/>
                <w:sz w:val="24"/>
                <w:szCs w:val="24"/>
              </w:rPr>
            </w:pPr>
            <w:r w:rsidRPr="008410CC">
              <w:rPr>
                <w:b/>
                <w:color w:val="000000"/>
                <w:w w:val="97"/>
                <w:sz w:val="24"/>
                <w:szCs w:val="24"/>
              </w:rPr>
              <w:t>4</w:t>
            </w:r>
          </w:p>
        </w:tc>
        <w:tc>
          <w:tcPr>
            <w:tcW w:w="3809"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C7037A3" w14:textId="77777777" w:rsidR="007C62D1" w:rsidRPr="008410CC" w:rsidRDefault="007C62D1" w:rsidP="007C62D1">
            <w:pPr>
              <w:jc w:val="center"/>
              <w:rPr>
                <w:b/>
                <w:sz w:val="24"/>
                <w:szCs w:val="24"/>
              </w:rPr>
            </w:pPr>
          </w:p>
        </w:tc>
      </w:tr>
      <w:tr w:rsidR="007C62D1" w:rsidRPr="008410CC" w14:paraId="2E279015" w14:textId="77777777" w:rsidTr="007C62D1">
        <w:trPr>
          <w:trHeight w:hRule="exact" w:val="355"/>
        </w:trPr>
        <w:tc>
          <w:tcPr>
            <w:tcW w:w="10565"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09521CCD" w14:textId="77777777" w:rsidR="007C62D1" w:rsidRPr="008410CC" w:rsidRDefault="007C62D1" w:rsidP="007C62D1">
            <w:pPr>
              <w:jc w:val="center"/>
              <w:rPr>
                <w:sz w:val="24"/>
                <w:szCs w:val="24"/>
              </w:rPr>
            </w:pPr>
            <w:r w:rsidRPr="008410CC">
              <w:rPr>
                <w:color w:val="000000"/>
                <w:w w:val="97"/>
                <w:sz w:val="24"/>
                <w:szCs w:val="24"/>
              </w:rPr>
              <w:t>Раздел 2.</w:t>
            </w:r>
            <w:r w:rsidRPr="008410CC">
              <w:rPr>
                <w:b/>
                <w:color w:val="000000"/>
                <w:w w:val="97"/>
                <w:sz w:val="24"/>
                <w:szCs w:val="24"/>
              </w:rPr>
              <w:t xml:space="preserve"> Литература XVIII века</w:t>
            </w:r>
          </w:p>
        </w:tc>
      </w:tr>
      <w:tr w:rsidR="007C62D1" w:rsidRPr="005C73B0" w14:paraId="52B28858" w14:textId="77777777" w:rsidTr="007C62D1">
        <w:trPr>
          <w:trHeight w:hRule="exact" w:val="649"/>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CF4487" w14:textId="77777777" w:rsidR="007C62D1" w:rsidRPr="008410CC" w:rsidRDefault="007C62D1" w:rsidP="007C62D1">
            <w:pPr>
              <w:jc w:val="center"/>
              <w:rPr>
                <w:sz w:val="24"/>
                <w:szCs w:val="24"/>
              </w:rPr>
            </w:pPr>
            <w:r w:rsidRPr="008410CC">
              <w:rPr>
                <w:color w:val="000000"/>
                <w:w w:val="97"/>
                <w:sz w:val="24"/>
                <w:szCs w:val="24"/>
              </w:rPr>
              <w:t>2.1.</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84D326" w14:textId="77777777" w:rsidR="007C62D1" w:rsidRPr="00505A38" w:rsidRDefault="007C62D1" w:rsidP="007C62D1">
            <w:pPr>
              <w:rPr>
                <w:sz w:val="24"/>
                <w:szCs w:val="24"/>
              </w:rPr>
            </w:pPr>
            <w:r w:rsidRPr="00505A38">
              <w:rPr>
                <w:b/>
                <w:color w:val="000000"/>
                <w:w w:val="97"/>
                <w:sz w:val="24"/>
                <w:szCs w:val="24"/>
              </w:rPr>
              <w:t>М. В. Ломоносов</w:t>
            </w:r>
            <w:r w:rsidRPr="00505A38">
              <w:rPr>
                <w:color w:val="000000"/>
                <w:w w:val="97"/>
                <w:sz w:val="24"/>
                <w:szCs w:val="24"/>
              </w:rPr>
              <w:t>. «Ода на день восшествия на Всероссийский престол Ея Величества Государыни Императрицы Елисаветы Петровны 1747 года»</w:t>
            </w:r>
            <w:r w:rsidRPr="008410CC">
              <w:rPr>
                <w:color w:val="000000"/>
                <w:w w:val="97"/>
                <w:sz w:val="24"/>
                <w:szCs w:val="24"/>
              </w:rPr>
              <w:t>.</w:t>
            </w:r>
            <w:r w:rsidRPr="00505A38">
              <w:rPr>
                <w:b/>
                <w:color w:val="000000"/>
                <w:w w:val="97"/>
                <w:sz w:val="24"/>
                <w:szCs w:val="24"/>
              </w:rPr>
              <w:t xml:space="preserve">  </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2A5260E" w14:textId="77777777" w:rsidR="007C62D1" w:rsidRPr="008410CC" w:rsidRDefault="007C62D1" w:rsidP="007C62D1">
            <w:pPr>
              <w:jc w:val="center"/>
              <w:rPr>
                <w:sz w:val="24"/>
                <w:szCs w:val="24"/>
              </w:rPr>
            </w:pPr>
            <w:r w:rsidRPr="008410CC">
              <w:rPr>
                <w:color w:val="000000"/>
                <w:w w:val="97"/>
                <w:sz w:val="24"/>
                <w:szCs w:val="24"/>
              </w:rPr>
              <w:t>2</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44B1CB57"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3D2A3F1" w14:textId="77777777" w:rsidR="007C62D1" w:rsidRPr="008410CC" w:rsidRDefault="007C62D1" w:rsidP="007C62D1">
            <w:pPr>
              <w:jc w:val="center"/>
              <w:rPr>
                <w:sz w:val="24"/>
                <w:szCs w:val="24"/>
              </w:rPr>
            </w:pPr>
            <w:r w:rsidRPr="008410CC">
              <w:rPr>
                <w:sz w:val="24"/>
                <w:szCs w:val="24"/>
              </w:rPr>
              <w:t>2</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E83E7F"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5C73B0" w14:paraId="5D3169D9" w14:textId="77777777" w:rsidTr="007C62D1">
        <w:trPr>
          <w:trHeight w:hRule="exact" w:val="297"/>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6257BB3" w14:textId="77777777" w:rsidR="007C62D1" w:rsidRPr="008410CC" w:rsidRDefault="007C62D1" w:rsidP="007C62D1">
            <w:pPr>
              <w:jc w:val="center"/>
              <w:rPr>
                <w:sz w:val="24"/>
                <w:szCs w:val="24"/>
              </w:rPr>
            </w:pPr>
            <w:r w:rsidRPr="008410CC">
              <w:rPr>
                <w:color w:val="000000"/>
                <w:w w:val="97"/>
                <w:sz w:val="24"/>
                <w:szCs w:val="24"/>
              </w:rPr>
              <w:t>2..2.</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70752CE" w14:textId="77777777" w:rsidR="007C62D1" w:rsidRPr="00505A38" w:rsidRDefault="007C62D1" w:rsidP="007C62D1">
            <w:pPr>
              <w:rPr>
                <w:sz w:val="24"/>
                <w:szCs w:val="24"/>
              </w:rPr>
            </w:pPr>
            <w:r w:rsidRPr="00505A38">
              <w:rPr>
                <w:b/>
                <w:color w:val="000000"/>
                <w:w w:val="97"/>
                <w:sz w:val="24"/>
                <w:szCs w:val="24"/>
              </w:rPr>
              <w:t xml:space="preserve">Г. Р. Державин. </w:t>
            </w:r>
            <w:r w:rsidRPr="00505A38">
              <w:rPr>
                <w:color w:val="000000"/>
                <w:w w:val="97"/>
                <w:sz w:val="24"/>
                <w:szCs w:val="24"/>
              </w:rPr>
              <w:t>Стихотворения «Властителям и судиям», «Памятник».</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0054F8" w14:textId="77777777" w:rsidR="007C62D1" w:rsidRPr="008410CC" w:rsidRDefault="007C62D1" w:rsidP="007C62D1">
            <w:pPr>
              <w:jc w:val="center"/>
              <w:rPr>
                <w:sz w:val="24"/>
                <w:szCs w:val="24"/>
              </w:rPr>
            </w:pPr>
            <w:r w:rsidRPr="008410CC">
              <w:rPr>
                <w:color w:val="000000"/>
                <w:w w:val="97"/>
                <w:sz w:val="24"/>
                <w:szCs w:val="24"/>
              </w:rPr>
              <w:t>2</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0AC88769"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FF8E67" w14:textId="77777777" w:rsidR="007C62D1" w:rsidRPr="008410CC" w:rsidRDefault="007C62D1" w:rsidP="007C62D1">
            <w:pPr>
              <w:jc w:val="center"/>
              <w:rPr>
                <w:sz w:val="24"/>
                <w:szCs w:val="24"/>
              </w:rPr>
            </w:pPr>
            <w:r w:rsidRPr="008410CC">
              <w:rPr>
                <w:sz w:val="24"/>
                <w:szCs w:val="24"/>
              </w:rPr>
              <w:t>2</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06D54A"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5C73B0" w14:paraId="198039FA"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B68E4F" w14:textId="77777777" w:rsidR="007C62D1" w:rsidRPr="008410CC" w:rsidRDefault="007C62D1" w:rsidP="007C62D1">
            <w:pPr>
              <w:jc w:val="center"/>
              <w:rPr>
                <w:sz w:val="24"/>
                <w:szCs w:val="24"/>
              </w:rPr>
            </w:pPr>
            <w:r w:rsidRPr="008410CC">
              <w:rPr>
                <w:color w:val="000000"/>
                <w:w w:val="97"/>
                <w:sz w:val="24"/>
                <w:szCs w:val="24"/>
              </w:rPr>
              <w:t>2.3.</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57E5CCB" w14:textId="77777777" w:rsidR="007C62D1" w:rsidRPr="00505A38" w:rsidRDefault="007C62D1" w:rsidP="007C62D1">
            <w:pPr>
              <w:rPr>
                <w:sz w:val="24"/>
                <w:szCs w:val="24"/>
              </w:rPr>
            </w:pPr>
            <w:r w:rsidRPr="00505A38">
              <w:rPr>
                <w:b/>
                <w:color w:val="000000"/>
                <w:w w:val="97"/>
                <w:sz w:val="24"/>
                <w:szCs w:val="24"/>
              </w:rPr>
              <w:t xml:space="preserve">Н. М. Карамзин. </w:t>
            </w:r>
            <w:r w:rsidRPr="00505A38">
              <w:rPr>
                <w:color w:val="000000"/>
                <w:w w:val="97"/>
                <w:sz w:val="24"/>
                <w:szCs w:val="24"/>
              </w:rPr>
              <w:t>Повесть «Бедная Лиза»</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BBAA765" w14:textId="77777777" w:rsidR="007C62D1" w:rsidRPr="008410CC" w:rsidRDefault="007C62D1" w:rsidP="007C62D1">
            <w:pPr>
              <w:jc w:val="center"/>
              <w:rPr>
                <w:sz w:val="24"/>
                <w:szCs w:val="24"/>
              </w:rPr>
            </w:pPr>
            <w:r w:rsidRPr="008410CC">
              <w:rPr>
                <w:color w:val="000000"/>
                <w:w w:val="97"/>
                <w:sz w:val="24"/>
                <w:szCs w:val="24"/>
              </w:rPr>
              <w:t>2</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B4AAC0"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8077884" w14:textId="77777777" w:rsidR="007C62D1" w:rsidRPr="008410CC" w:rsidRDefault="007C62D1" w:rsidP="007C62D1">
            <w:pPr>
              <w:jc w:val="center"/>
              <w:rPr>
                <w:sz w:val="24"/>
                <w:szCs w:val="24"/>
              </w:rPr>
            </w:pPr>
            <w:r w:rsidRPr="008410CC">
              <w:rPr>
                <w:sz w:val="24"/>
                <w:szCs w:val="24"/>
              </w:rPr>
              <w:t>2</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A747F4" w14:textId="77777777" w:rsidR="007C62D1" w:rsidRPr="00505A38" w:rsidRDefault="007C62D1" w:rsidP="007C62D1">
            <w:pPr>
              <w:jc w:val="center"/>
              <w:rPr>
                <w:sz w:val="24"/>
                <w:szCs w:val="24"/>
              </w:rPr>
            </w:pPr>
            <w:r w:rsidRPr="008410CC">
              <w:rPr>
                <w:sz w:val="24"/>
                <w:szCs w:val="24"/>
              </w:rPr>
              <w:t>https</w:t>
            </w:r>
            <w:r w:rsidRPr="00505A38">
              <w:rPr>
                <w:sz w:val="24"/>
                <w:szCs w:val="24"/>
              </w:rPr>
              <w:t>://</w:t>
            </w:r>
            <w:r w:rsidRPr="008410CC">
              <w:rPr>
                <w:sz w:val="24"/>
                <w:szCs w:val="24"/>
              </w:rPr>
              <w:t>educont</w:t>
            </w:r>
            <w:r w:rsidRPr="00505A38">
              <w:rPr>
                <w:sz w:val="24"/>
                <w:szCs w:val="24"/>
              </w:rPr>
              <w:t>.</w:t>
            </w:r>
            <w:r w:rsidRPr="008410CC">
              <w:rPr>
                <w:sz w:val="24"/>
                <w:szCs w:val="24"/>
              </w:rPr>
              <w:t>iblschool</w:t>
            </w:r>
            <w:r w:rsidRPr="00505A38">
              <w:rPr>
                <w:sz w:val="24"/>
                <w:szCs w:val="24"/>
              </w:rPr>
              <w:t>.</w:t>
            </w:r>
            <w:r w:rsidRPr="008410CC">
              <w:rPr>
                <w:sz w:val="24"/>
                <w:szCs w:val="24"/>
              </w:rPr>
              <w:t>ru</w:t>
            </w:r>
            <w:r w:rsidRPr="00505A38">
              <w:rPr>
                <w:sz w:val="24"/>
                <w:szCs w:val="24"/>
              </w:rPr>
              <w:t>/</w:t>
            </w:r>
            <w:r w:rsidRPr="008410CC">
              <w:rPr>
                <w:sz w:val="24"/>
                <w:szCs w:val="24"/>
              </w:rPr>
              <w:t>student</w:t>
            </w:r>
            <w:r w:rsidRPr="00505A38">
              <w:rPr>
                <w:sz w:val="24"/>
                <w:szCs w:val="24"/>
              </w:rPr>
              <w:t>/</w:t>
            </w:r>
          </w:p>
        </w:tc>
      </w:tr>
      <w:tr w:rsidR="007C62D1" w:rsidRPr="008410CC" w14:paraId="0A220CE3"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73CF998" w14:textId="77777777" w:rsidR="007C62D1" w:rsidRPr="008410CC" w:rsidRDefault="007C62D1" w:rsidP="007C62D1">
            <w:pPr>
              <w:jc w:val="center"/>
              <w:rPr>
                <w:b/>
                <w:sz w:val="24"/>
                <w:szCs w:val="24"/>
              </w:rPr>
            </w:pPr>
            <w:r w:rsidRPr="008410CC">
              <w:rPr>
                <w:b/>
                <w:color w:val="000000"/>
                <w:w w:val="97"/>
                <w:sz w:val="24"/>
                <w:szCs w:val="24"/>
              </w:rPr>
              <w:t>2.4.</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402AE4" w14:textId="77777777" w:rsidR="007C62D1" w:rsidRPr="008410CC" w:rsidRDefault="007C62D1" w:rsidP="007C62D1">
            <w:pPr>
              <w:rPr>
                <w:b/>
                <w:sz w:val="24"/>
                <w:szCs w:val="24"/>
              </w:rPr>
            </w:pPr>
            <w:r w:rsidRPr="008410CC">
              <w:rPr>
                <w:b/>
                <w:color w:val="000000"/>
                <w:w w:val="97"/>
                <w:sz w:val="24"/>
                <w:szCs w:val="24"/>
              </w:rPr>
              <w:t>Развитие речи</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DBA2B2C" w14:textId="77777777" w:rsidR="007C62D1" w:rsidRPr="008410CC" w:rsidRDefault="007C62D1" w:rsidP="007C62D1">
            <w:pPr>
              <w:jc w:val="center"/>
              <w:rPr>
                <w:b/>
                <w:sz w:val="24"/>
                <w:szCs w:val="24"/>
              </w:rPr>
            </w:pPr>
            <w:r w:rsidRPr="008410CC">
              <w:rPr>
                <w:b/>
                <w:color w:val="000000"/>
                <w:w w:val="97"/>
                <w:sz w:val="24"/>
                <w:szCs w:val="24"/>
              </w:rPr>
              <w:t>1</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0A16EF42" w14:textId="77777777" w:rsidR="007C62D1" w:rsidRPr="008410CC" w:rsidRDefault="007C62D1" w:rsidP="007C62D1">
            <w:pPr>
              <w:jc w:val="center"/>
              <w:rPr>
                <w:b/>
                <w:sz w:val="24"/>
                <w:szCs w:val="24"/>
              </w:rPr>
            </w:pPr>
            <w:r w:rsidRPr="008410CC">
              <w:rPr>
                <w:b/>
                <w:sz w:val="24"/>
                <w:szCs w:val="24"/>
              </w:rPr>
              <w:t>1</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E57A43" w14:textId="77777777" w:rsidR="007C62D1" w:rsidRPr="008410CC" w:rsidRDefault="007C62D1" w:rsidP="007C62D1">
            <w:pPr>
              <w:jc w:val="center"/>
              <w:rPr>
                <w:b/>
                <w:sz w:val="24"/>
                <w:szCs w:val="24"/>
              </w:rPr>
            </w:pP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A903A85" w14:textId="77777777" w:rsidR="007C62D1" w:rsidRPr="008410CC" w:rsidRDefault="007C62D1" w:rsidP="007C62D1">
            <w:pPr>
              <w:jc w:val="center"/>
              <w:rPr>
                <w:sz w:val="24"/>
                <w:szCs w:val="24"/>
              </w:rPr>
            </w:pPr>
            <w:r w:rsidRPr="008410CC">
              <w:rPr>
                <w:sz w:val="24"/>
                <w:szCs w:val="24"/>
              </w:rPr>
              <w:t>https://educont.iblschool.ru/student/</w:t>
            </w:r>
          </w:p>
        </w:tc>
      </w:tr>
      <w:tr w:rsidR="007C62D1" w:rsidRPr="008410CC" w14:paraId="25170E3E" w14:textId="77777777" w:rsidTr="007C62D1">
        <w:trPr>
          <w:trHeight w:hRule="exact" w:val="355"/>
        </w:trPr>
        <w:tc>
          <w:tcPr>
            <w:tcW w:w="607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7550AA6" w14:textId="77777777" w:rsidR="007C62D1" w:rsidRPr="008410CC" w:rsidRDefault="007C62D1" w:rsidP="007C62D1">
            <w:pPr>
              <w:rPr>
                <w:b/>
                <w:sz w:val="24"/>
                <w:szCs w:val="24"/>
              </w:rPr>
            </w:pPr>
            <w:r w:rsidRPr="008410CC">
              <w:rPr>
                <w:b/>
                <w:color w:val="000000"/>
                <w:w w:val="97"/>
                <w:sz w:val="24"/>
                <w:szCs w:val="24"/>
              </w:rPr>
              <w:t>Итого по разделу</w:t>
            </w:r>
          </w:p>
        </w:tc>
        <w:tc>
          <w:tcPr>
            <w:tcW w:w="676"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4866642" w14:textId="77777777" w:rsidR="007C62D1" w:rsidRPr="008410CC" w:rsidRDefault="007C62D1" w:rsidP="007C62D1">
            <w:pPr>
              <w:jc w:val="center"/>
              <w:rPr>
                <w:b/>
                <w:sz w:val="24"/>
                <w:szCs w:val="24"/>
              </w:rPr>
            </w:pPr>
            <w:r w:rsidRPr="008410CC">
              <w:rPr>
                <w:b/>
                <w:color w:val="000000"/>
                <w:w w:val="97"/>
                <w:sz w:val="24"/>
                <w:szCs w:val="24"/>
              </w:rPr>
              <w:t>7</w:t>
            </w:r>
          </w:p>
        </w:tc>
        <w:tc>
          <w:tcPr>
            <w:tcW w:w="3809"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630DD7A7" w14:textId="77777777" w:rsidR="007C62D1" w:rsidRPr="008410CC" w:rsidRDefault="007C62D1" w:rsidP="007C62D1">
            <w:pPr>
              <w:jc w:val="center"/>
              <w:rPr>
                <w:b/>
                <w:sz w:val="24"/>
                <w:szCs w:val="24"/>
              </w:rPr>
            </w:pPr>
          </w:p>
        </w:tc>
      </w:tr>
      <w:tr w:rsidR="007C62D1" w:rsidRPr="005C73B0" w14:paraId="4D50689C" w14:textId="77777777" w:rsidTr="007C62D1">
        <w:trPr>
          <w:trHeight w:hRule="exact" w:val="357"/>
        </w:trPr>
        <w:tc>
          <w:tcPr>
            <w:tcW w:w="10565"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008A1B92" w14:textId="77777777" w:rsidR="007C62D1" w:rsidRPr="00505A38" w:rsidRDefault="007C62D1" w:rsidP="007C62D1">
            <w:pPr>
              <w:jc w:val="center"/>
              <w:rPr>
                <w:sz w:val="24"/>
                <w:szCs w:val="24"/>
              </w:rPr>
            </w:pPr>
            <w:r w:rsidRPr="00505A38">
              <w:rPr>
                <w:color w:val="000000"/>
                <w:w w:val="97"/>
                <w:sz w:val="24"/>
                <w:szCs w:val="24"/>
              </w:rPr>
              <w:t>Раздел 3.</w:t>
            </w:r>
            <w:r w:rsidRPr="00505A38">
              <w:rPr>
                <w:b/>
                <w:color w:val="000000"/>
                <w:w w:val="97"/>
                <w:sz w:val="24"/>
                <w:szCs w:val="24"/>
              </w:rPr>
              <w:t xml:space="preserve"> Литература первой половины </w:t>
            </w:r>
            <w:r w:rsidRPr="008410CC">
              <w:rPr>
                <w:b/>
                <w:color w:val="000000"/>
                <w:w w:val="97"/>
                <w:sz w:val="24"/>
                <w:szCs w:val="24"/>
              </w:rPr>
              <w:t>XIX</w:t>
            </w:r>
            <w:r w:rsidRPr="00505A38">
              <w:rPr>
                <w:b/>
                <w:color w:val="000000"/>
                <w:w w:val="97"/>
                <w:sz w:val="24"/>
                <w:szCs w:val="24"/>
              </w:rPr>
              <w:t xml:space="preserve"> века</w:t>
            </w:r>
          </w:p>
        </w:tc>
      </w:tr>
      <w:tr w:rsidR="007C62D1" w:rsidRPr="005C73B0" w14:paraId="039B47F7" w14:textId="77777777" w:rsidTr="007C62D1">
        <w:trPr>
          <w:trHeight w:hRule="exact" w:val="437"/>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CA07D6" w14:textId="77777777" w:rsidR="007C62D1" w:rsidRPr="008410CC" w:rsidRDefault="007C62D1" w:rsidP="007C62D1">
            <w:pPr>
              <w:jc w:val="center"/>
              <w:rPr>
                <w:sz w:val="24"/>
                <w:szCs w:val="24"/>
              </w:rPr>
            </w:pPr>
            <w:r w:rsidRPr="008410CC">
              <w:rPr>
                <w:color w:val="000000"/>
                <w:w w:val="97"/>
                <w:sz w:val="24"/>
                <w:szCs w:val="24"/>
              </w:rPr>
              <w:t>3.1.</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9B4F8C" w14:textId="77777777" w:rsidR="007C62D1" w:rsidRPr="008410CC" w:rsidRDefault="007C62D1" w:rsidP="007C62D1">
            <w:pPr>
              <w:rPr>
                <w:sz w:val="24"/>
                <w:szCs w:val="24"/>
              </w:rPr>
            </w:pPr>
            <w:r w:rsidRPr="00505A38">
              <w:rPr>
                <w:b/>
                <w:color w:val="000000"/>
                <w:w w:val="97"/>
                <w:sz w:val="24"/>
                <w:szCs w:val="24"/>
              </w:rPr>
              <w:t xml:space="preserve">В. А. Жуковский. </w:t>
            </w:r>
            <w:r w:rsidRPr="00505A38">
              <w:rPr>
                <w:color w:val="000000"/>
                <w:w w:val="97"/>
                <w:sz w:val="24"/>
                <w:szCs w:val="24"/>
              </w:rPr>
              <w:t xml:space="preserve">Баллады, элегии. </w:t>
            </w:r>
            <w:r w:rsidRPr="008410CC">
              <w:rPr>
                <w:color w:val="000000"/>
                <w:w w:val="97"/>
                <w:sz w:val="24"/>
                <w:szCs w:val="24"/>
              </w:rPr>
              <w:t>«Светлана», «Море».</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E47672E" w14:textId="77777777" w:rsidR="007C62D1" w:rsidRPr="008410CC" w:rsidRDefault="007C62D1" w:rsidP="007C62D1">
            <w:pPr>
              <w:jc w:val="center"/>
              <w:rPr>
                <w:sz w:val="24"/>
                <w:szCs w:val="24"/>
              </w:rPr>
            </w:pPr>
            <w:r w:rsidRPr="008410CC">
              <w:rPr>
                <w:color w:val="000000"/>
                <w:w w:val="97"/>
                <w:sz w:val="24"/>
                <w:szCs w:val="24"/>
              </w:rPr>
              <w:t>3</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544E27D4"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55AC655" w14:textId="77777777" w:rsidR="007C62D1" w:rsidRPr="008410CC" w:rsidRDefault="007C62D1" w:rsidP="007C62D1">
            <w:pPr>
              <w:jc w:val="center"/>
              <w:rPr>
                <w:sz w:val="24"/>
                <w:szCs w:val="24"/>
              </w:rPr>
            </w:pPr>
            <w:r w:rsidRPr="008410CC">
              <w:rPr>
                <w:sz w:val="24"/>
                <w:szCs w:val="24"/>
              </w:rPr>
              <w:t>3</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6778E50" w14:textId="77777777" w:rsidR="007C62D1" w:rsidRPr="00505A38" w:rsidRDefault="0092010A" w:rsidP="007C62D1">
            <w:pPr>
              <w:jc w:val="center"/>
              <w:rPr>
                <w:sz w:val="24"/>
                <w:szCs w:val="24"/>
              </w:rPr>
            </w:pPr>
            <w:hyperlink r:id="rId11" w:history="1">
              <w:r w:rsidR="007C62D1" w:rsidRPr="008410CC">
                <w:rPr>
                  <w:rStyle w:val="ae"/>
                  <w:sz w:val="24"/>
                  <w:szCs w:val="24"/>
                </w:rPr>
                <w:t>https</w:t>
              </w:r>
              <w:r w:rsidR="007C62D1" w:rsidRPr="00505A38">
                <w:rPr>
                  <w:rStyle w:val="ae"/>
                  <w:sz w:val="24"/>
                  <w:szCs w:val="24"/>
                </w:rPr>
                <w:t>://</w:t>
              </w:r>
              <w:r w:rsidR="007C62D1" w:rsidRPr="008410CC">
                <w:rPr>
                  <w:rStyle w:val="ae"/>
                  <w:sz w:val="24"/>
                  <w:szCs w:val="24"/>
                </w:rPr>
                <w:t>foxford</w:t>
              </w:r>
              <w:r w:rsidR="007C62D1" w:rsidRPr="00505A38">
                <w:rPr>
                  <w:rStyle w:val="ae"/>
                  <w:sz w:val="24"/>
                  <w:szCs w:val="24"/>
                </w:rPr>
                <w:t>.</w:t>
              </w:r>
              <w:r w:rsidR="007C62D1" w:rsidRPr="008410CC">
                <w:rPr>
                  <w:rStyle w:val="ae"/>
                  <w:sz w:val="24"/>
                  <w:szCs w:val="24"/>
                </w:rPr>
                <w:t>ru</w:t>
              </w:r>
              <w:r w:rsidR="007C62D1" w:rsidRPr="00505A38">
                <w:rPr>
                  <w:rStyle w:val="ae"/>
                  <w:sz w:val="24"/>
                  <w:szCs w:val="24"/>
                </w:rPr>
                <w:t>/</w:t>
              </w:r>
              <w:r w:rsidR="007C62D1" w:rsidRPr="008410CC">
                <w:rPr>
                  <w:rStyle w:val="ae"/>
                  <w:sz w:val="24"/>
                  <w:szCs w:val="24"/>
                </w:rPr>
                <w:t>dashboard</w:t>
              </w:r>
              <w:r w:rsidR="007C62D1" w:rsidRPr="00505A38">
                <w:rPr>
                  <w:rStyle w:val="ae"/>
                  <w:sz w:val="24"/>
                  <w:szCs w:val="24"/>
                </w:rPr>
                <w:t>/</w:t>
              </w:r>
              <w:r w:rsidR="007C62D1" w:rsidRPr="008410CC">
                <w:rPr>
                  <w:rStyle w:val="ae"/>
                  <w:sz w:val="24"/>
                  <w:szCs w:val="24"/>
                </w:rPr>
                <w:t>family</w:t>
              </w:r>
            </w:hyperlink>
          </w:p>
        </w:tc>
      </w:tr>
      <w:tr w:rsidR="007C62D1" w:rsidRPr="005C73B0" w14:paraId="019B6245"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7248B58" w14:textId="77777777" w:rsidR="007C62D1" w:rsidRPr="008410CC" w:rsidRDefault="007C62D1" w:rsidP="007C62D1">
            <w:pPr>
              <w:jc w:val="center"/>
              <w:rPr>
                <w:sz w:val="24"/>
                <w:szCs w:val="24"/>
              </w:rPr>
            </w:pPr>
            <w:r w:rsidRPr="008410CC">
              <w:rPr>
                <w:color w:val="000000"/>
                <w:w w:val="97"/>
                <w:sz w:val="24"/>
                <w:szCs w:val="24"/>
              </w:rPr>
              <w:t>3.2.</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002AD26" w14:textId="77777777" w:rsidR="007C62D1" w:rsidRPr="00505A38" w:rsidRDefault="007C62D1" w:rsidP="007C62D1">
            <w:pPr>
              <w:rPr>
                <w:sz w:val="24"/>
                <w:szCs w:val="24"/>
              </w:rPr>
            </w:pPr>
            <w:r w:rsidRPr="00505A38">
              <w:rPr>
                <w:b/>
                <w:color w:val="000000"/>
                <w:w w:val="97"/>
                <w:sz w:val="24"/>
                <w:szCs w:val="24"/>
              </w:rPr>
              <w:t xml:space="preserve">А. С. Грибоедов. </w:t>
            </w:r>
            <w:r w:rsidRPr="00505A38">
              <w:rPr>
                <w:color w:val="000000"/>
                <w:w w:val="97"/>
                <w:sz w:val="24"/>
                <w:szCs w:val="24"/>
              </w:rPr>
              <w:t>Комедия «Горе от ума»</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1B96027" w14:textId="77777777" w:rsidR="007C62D1" w:rsidRPr="008410CC" w:rsidRDefault="007C62D1" w:rsidP="007C62D1">
            <w:pPr>
              <w:jc w:val="center"/>
              <w:rPr>
                <w:sz w:val="24"/>
                <w:szCs w:val="24"/>
              </w:rPr>
            </w:pPr>
            <w:r w:rsidRPr="008410CC">
              <w:rPr>
                <w:color w:val="000000"/>
                <w:w w:val="97"/>
                <w:sz w:val="24"/>
                <w:szCs w:val="24"/>
              </w:rPr>
              <w:t>8</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AA6760"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4C91FD" w14:textId="77777777" w:rsidR="007C62D1" w:rsidRPr="008410CC" w:rsidRDefault="007C62D1" w:rsidP="007C62D1">
            <w:pPr>
              <w:jc w:val="center"/>
              <w:rPr>
                <w:sz w:val="24"/>
                <w:szCs w:val="24"/>
              </w:rPr>
            </w:pPr>
            <w:r w:rsidRPr="008410CC">
              <w:rPr>
                <w:sz w:val="24"/>
                <w:szCs w:val="24"/>
              </w:rPr>
              <w:t>8</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F894EA7" w14:textId="77777777" w:rsidR="007C62D1" w:rsidRPr="00505A38" w:rsidRDefault="0092010A" w:rsidP="007C62D1">
            <w:pPr>
              <w:jc w:val="center"/>
              <w:rPr>
                <w:sz w:val="24"/>
                <w:szCs w:val="24"/>
              </w:rPr>
            </w:pPr>
            <w:hyperlink r:id="rId12" w:history="1">
              <w:r w:rsidR="007C62D1" w:rsidRPr="008410CC">
                <w:rPr>
                  <w:rStyle w:val="ae"/>
                  <w:sz w:val="24"/>
                  <w:szCs w:val="24"/>
                </w:rPr>
                <w:t>https</w:t>
              </w:r>
              <w:r w:rsidR="007C62D1" w:rsidRPr="00505A38">
                <w:rPr>
                  <w:rStyle w:val="ae"/>
                  <w:sz w:val="24"/>
                  <w:szCs w:val="24"/>
                </w:rPr>
                <w:t>://</w:t>
              </w:r>
              <w:r w:rsidR="007C62D1" w:rsidRPr="008410CC">
                <w:rPr>
                  <w:rStyle w:val="ae"/>
                  <w:sz w:val="24"/>
                  <w:szCs w:val="24"/>
                </w:rPr>
                <w:t>foxford</w:t>
              </w:r>
              <w:r w:rsidR="007C62D1" w:rsidRPr="00505A38">
                <w:rPr>
                  <w:rStyle w:val="ae"/>
                  <w:sz w:val="24"/>
                  <w:szCs w:val="24"/>
                </w:rPr>
                <w:t>.</w:t>
              </w:r>
              <w:r w:rsidR="007C62D1" w:rsidRPr="008410CC">
                <w:rPr>
                  <w:rStyle w:val="ae"/>
                  <w:sz w:val="24"/>
                  <w:szCs w:val="24"/>
                </w:rPr>
                <w:t>ru</w:t>
              </w:r>
              <w:r w:rsidR="007C62D1" w:rsidRPr="00505A38">
                <w:rPr>
                  <w:rStyle w:val="ae"/>
                  <w:sz w:val="24"/>
                  <w:szCs w:val="24"/>
                </w:rPr>
                <w:t>/</w:t>
              </w:r>
              <w:r w:rsidR="007C62D1" w:rsidRPr="008410CC">
                <w:rPr>
                  <w:rStyle w:val="ae"/>
                  <w:sz w:val="24"/>
                  <w:szCs w:val="24"/>
                </w:rPr>
                <w:t>dashboard</w:t>
              </w:r>
              <w:r w:rsidR="007C62D1" w:rsidRPr="00505A38">
                <w:rPr>
                  <w:rStyle w:val="ae"/>
                  <w:sz w:val="24"/>
                  <w:szCs w:val="24"/>
                </w:rPr>
                <w:t>/</w:t>
              </w:r>
              <w:r w:rsidR="007C62D1" w:rsidRPr="008410CC">
                <w:rPr>
                  <w:rStyle w:val="ae"/>
                  <w:sz w:val="24"/>
                  <w:szCs w:val="24"/>
                </w:rPr>
                <w:t>family</w:t>
              </w:r>
            </w:hyperlink>
          </w:p>
        </w:tc>
      </w:tr>
      <w:tr w:rsidR="007C62D1" w:rsidRPr="008410CC" w14:paraId="280E5741"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1159F73" w14:textId="77777777" w:rsidR="007C62D1" w:rsidRPr="008410CC" w:rsidRDefault="007C62D1" w:rsidP="007C62D1">
            <w:pPr>
              <w:jc w:val="center"/>
              <w:rPr>
                <w:b/>
                <w:sz w:val="24"/>
                <w:szCs w:val="24"/>
              </w:rPr>
            </w:pPr>
            <w:r w:rsidRPr="008410CC">
              <w:rPr>
                <w:b/>
                <w:color w:val="000000"/>
                <w:w w:val="97"/>
                <w:sz w:val="24"/>
                <w:szCs w:val="24"/>
              </w:rPr>
              <w:t>3.3.</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92C2F6" w14:textId="77777777" w:rsidR="007C62D1" w:rsidRPr="008410CC" w:rsidRDefault="007C62D1" w:rsidP="007C62D1">
            <w:pPr>
              <w:rPr>
                <w:b/>
                <w:sz w:val="24"/>
                <w:szCs w:val="24"/>
              </w:rPr>
            </w:pPr>
            <w:r w:rsidRPr="008410CC">
              <w:rPr>
                <w:b/>
                <w:color w:val="000000"/>
                <w:w w:val="97"/>
                <w:sz w:val="24"/>
                <w:szCs w:val="24"/>
              </w:rPr>
              <w:t>Развитие речи</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A4E47EA" w14:textId="77777777" w:rsidR="007C62D1" w:rsidRPr="008410CC" w:rsidRDefault="007C62D1" w:rsidP="007C62D1">
            <w:pPr>
              <w:jc w:val="center"/>
              <w:rPr>
                <w:b/>
                <w:sz w:val="24"/>
                <w:szCs w:val="24"/>
              </w:rPr>
            </w:pPr>
            <w:r w:rsidRPr="008410CC">
              <w:rPr>
                <w:b/>
                <w:color w:val="000000"/>
                <w:w w:val="97"/>
                <w:sz w:val="24"/>
                <w:szCs w:val="24"/>
              </w:rPr>
              <w:t>2</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482988E4" w14:textId="77777777" w:rsidR="007C62D1" w:rsidRPr="008410CC" w:rsidRDefault="007C62D1" w:rsidP="007C62D1">
            <w:pPr>
              <w:jc w:val="center"/>
              <w:rPr>
                <w:b/>
                <w:sz w:val="24"/>
                <w:szCs w:val="24"/>
              </w:rPr>
            </w:pPr>
            <w:r w:rsidRPr="008410CC">
              <w:rPr>
                <w:b/>
                <w:sz w:val="24"/>
                <w:szCs w:val="24"/>
              </w:rPr>
              <w:t>2</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756519" w14:textId="77777777" w:rsidR="007C62D1" w:rsidRPr="008410CC" w:rsidRDefault="007C62D1" w:rsidP="007C62D1">
            <w:pPr>
              <w:jc w:val="center"/>
              <w:rPr>
                <w:b/>
                <w:sz w:val="24"/>
                <w:szCs w:val="24"/>
              </w:rPr>
            </w:pP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B45ADB" w14:textId="77777777" w:rsidR="007C62D1" w:rsidRPr="008410CC" w:rsidRDefault="0092010A" w:rsidP="007C62D1">
            <w:pPr>
              <w:jc w:val="center"/>
              <w:rPr>
                <w:sz w:val="24"/>
                <w:szCs w:val="24"/>
              </w:rPr>
            </w:pPr>
            <w:hyperlink r:id="rId13" w:history="1">
              <w:r w:rsidR="007C62D1" w:rsidRPr="008410CC">
                <w:rPr>
                  <w:rStyle w:val="ae"/>
                  <w:sz w:val="24"/>
                  <w:szCs w:val="24"/>
                </w:rPr>
                <w:t>https://foxford.ru/dashboard/family</w:t>
              </w:r>
            </w:hyperlink>
          </w:p>
        </w:tc>
      </w:tr>
      <w:tr w:rsidR="007C62D1" w:rsidRPr="005C73B0" w14:paraId="0FEAED15"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362E55" w14:textId="77777777" w:rsidR="007C62D1" w:rsidRPr="008410CC" w:rsidRDefault="007C62D1" w:rsidP="007C62D1">
            <w:pPr>
              <w:jc w:val="center"/>
              <w:rPr>
                <w:sz w:val="24"/>
                <w:szCs w:val="24"/>
              </w:rPr>
            </w:pPr>
            <w:r w:rsidRPr="008410CC">
              <w:rPr>
                <w:color w:val="000000"/>
                <w:w w:val="97"/>
                <w:sz w:val="24"/>
                <w:szCs w:val="24"/>
              </w:rPr>
              <w:t>3.4.</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9C44ED" w14:textId="77777777" w:rsidR="007C62D1" w:rsidRPr="008410CC" w:rsidRDefault="007C62D1" w:rsidP="007C62D1">
            <w:pPr>
              <w:rPr>
                <w:sz w:val="24"/>
                <w:szCs w:val="24"/>
              </w:rPr>
            </w:pPr>
            <w:r w:rsidRPr="008410CC">
              <w:rPr>
                <w:b/>
                <w:color w:val="000000"/>
                <w:w w:val="97"/>
                <w:sz w:val="24"/>
                <w:szCs w:val="24"/>
              </w:rPr>
              <w:t>Внеклассное чтение</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C0D0DF8" w14:textId="77777777" w:rsidR="007C62D1" w:rsidRPr="008410CC" w:rsidRDefault="007C62D1" w:rsidP="007C62D1">
            <w:pPr>
              <w:jc w:val="center"/>
              <w:rPr>
                <w:sz w:val="24"/>
                <w:szCs w:val="24"/>
              </w:rPr>
            </w:pPr>
            <w:r w:rsidRPr="008410CC">
              <w:rPr>
                <w:color w:val="000000"/>
                <w:w w:val="97"/>
                <w:sz w:val="24"/>
                <w:szCs w:val="24"/>
              </w:rPr>
              <w:t>1</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6BDD9CB6"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FD1E61C" w14:textId="77777777" w:rsidR="007C62D1" w:rsidRPr="008410CC" w:rsidRDefault="007C62D1" w:rsidP="007C62D1">
            <w:pPr>
              <w:jc w:val="center"/>
              <w:rPr>
                <w:sz w:val="24"/>
                <w:szCs w:val="24"/>
              </w:rPr>
            </w:pPr>
            <w:r w:rsidRPr="008410CC">
              <w:rPr>
                <w:sz w:val="24"/>
                <w:szCs w:val="24"/>
              </w:rPr>
              <w:t>1</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2757A8B" w14:textId="77777777" w:rsidR="007C62D1" w:rsidRPr="00505A38" w:rsidRDefault="0092010A" w:rsidP="007C62D1">
            <w:pPr>
              <w:jc w:val="center"/>
              <w:rPr>
                <w:sz w:val="24"/>
                <w:szCs w:val="24"/>
              </w:rPr>
            </w:pPr>
            <w:hyperlink r:id="rId14" w:history="1">
              <w:r w:rsidR="007C62D1" w:rsidRPr="008410CC">
                <w:rPr>
                  <w:rStyle w:val="ae"/>
                  <w:sz w:val="24"/>
                  <w:szCs w:val="24"/>
                </w:rPr>
                <w:t>https</w:t>
              </w:r>
              <w:r w:rsidR="007C62D1" w:rsidRPr="00505A38">
                <w:rPr>
                  <w:rStyle w:val="ae"/>
                  <w:sz w:val="24"/>
                  <w:szCs w:val="24"/>
                </w:rPr>
                <w:t>://</w:t>
              </w:r>
              <w:r w:rsidR="007C62D1" w:rsidRPr="008410CC">
                <w:rPr>
                  <w:rStyle w:val="ae"/>
                  <w:sz w:val="24"/>
                  <w:szCs w:val="24"/>
                </w:rPr>
                <w:t>foxford</w:t>
              </w:r>
              <w:r w:rsidR="007C62D1" w:rsidRPr="00505A38">
                <w:rPr>
                  <w:rStyle w:val="ae"/>
                  <w:sz w:val="24"/>
                  <w:szCs w:val="24"/>
                </w:rPr>
                <w:t>.</w:t>
              </w:r>
              <w:r w:rsidR="007C62D1" w:rsidRPr="008410CC">
                <w:rPr>
                  <w:rStyle w:val="ae"/>
                  <w:sz w:val="24"/>
                  <w:szCs w:val="24"/>
                </w:rPr>
                <w:t>ru</w:t>
              </w:r>
              <w:r w:rsidR="007C62D1" w:rsidRPr="00505A38">
                <w:rPr>
                  <w:rStyle w:val="ae"/>
                  <w:sz w:val="24"/>
                  <w:szCs w:val="24"/>
                </w:rPr>
                <w:t>/</w:t>
              </w:r>
              <w:r w:rsidR="007C62D1" w:rsidRPr="008410CC">
                <w:rPr>
                  <w:rStyle w:val="ae"/>
                  <w:sz w:val="24"/>
                  <w:szCs w:val="24"/>
                </w:rPr>
                <w:t>dashboard</w:t>
              </w:r>
              <w:r w:rsidR="007C62D1" w:rsidRPr="00505A38">
                <w:rPr>
                  <w:rStyle w:val="ae"/>
                  <w:sz w:val="24"/>
                  <w:szCs w:val="24"/>
                </w:rPr>
                <w:t>/</w:t>
              </w:r>
              <w:r w:rsidR="007C62D1" w:rsidRPr="008410CC">
                <w:rPr>
                  <w:rStyle w:val="ae"/>
                  <w:sz w:val="24"/>
                  <w:szCs w:val="24"/>
                </w:rPr>
                <w:t>family</w:t>
              </w:r>
            </w:hyperlink>
          </w:p>
        </w:tc>
      </w:tr>
      <w:tr w:rsidR="007C62D1" w:rsidRPr="005C73B0" w14:paraId="43952539" w14:textId="77777777" w:rsidTr="007C62D1">
        <w:trPr>
          <w:trHeight w:hRule="exact" w:val="67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295F627" w14:textId="77777777" w:rsidR="007C62D1" w:rsidRPr="0073668F" w:rsidRDefault="007C62D1" w:rsidP="007C62D1">
            <w:pPr>
              <w:rPr>
                <w:sz w:val="24"/>
                <w:szCs w:val="24"/>
              </w:rPr>
            </w:pPr>
            <w:r w:rsidRPr="0073668F">
              <w:rPr>
                <w:color w:val="000000"/>
                <w:w w:val="97"/>
                <w:sz w:val="24"/>
                <w:szCs w:val="24"/>
              </w:rPr>
              <w:t>3.5.</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110080" w14:textId="77777777" w:rsidR="007C62D1" w:rsidRPr="00505A38" w:rsidRDefault="007C62D1" w:rsidP="007C62D1">
            <w:pPr>
              <w:rPr>
                <w:sz w:val="24"/>
                <w:szCs w:val="24"/>
              </w:rPr>
            </w:pPr>
            <w:r w:rsidRPr="00505A38">
              <w:rPr>
                <w:b/>
                <w:color w:val="000000"/>
                <w:w w:val="97"/>
                <w:sz w:val="24"/>
                <w:szCs w:val="24"/>
              </w:rPr>
              <w:t xml:space="preserve">Поэзия пушкинской эпохи. </w:t>
            </w:r>
            <w:r w:rsidRPr="00505A38">
              <w:rPr>
                <w:color w:val="000000"/>
                <w:w w:val="97"/>
                <w:sz w:val="24"/>
                <w:szCs w:val="24"/>
              </w:rPr>
              <w:t>К. Н. Батюшков, А. А. Дельвиг, Н. М. Языков, Е. А. Баратынский (не менее трёх стихотворений по выбору)</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D4CE92B" w14:textId="77777777" w:rsidR="007C62D1" w:rsidRPr="0073668F" w:rsidRDefault="007C62D1" w:rsidP="007C62D1">
            <w:pPr>
              <w:jc w:val="center"/>
              <w:rPr>
                <w:sz w:val="24"/>
                <w:szCs w:val="24"/>
              </w:rPr>
            </w:pPr>
            <w:r w:rsidRPr="0073668F">
              <w:rPr>
                <w:color w:val="000000"/>
                <w:w w:val="97"/>
                <w:sz w:val="24"/>
                <w:szCs w:val="24"/>
              </w:rPr>
              <w:t>2</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4A99F914" w14:textId="77777777" w:rsidR="007C62D1" w:rsidRPr="0073668F" w:rsidRDefault="007C62D1" w:rsidP="007C62D1">
            <w:pP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FF541AB" w14:textId="77777777" w:rsidR="007C62D1" w:rsidRPr="0073668F" w:rsidRDefault="007C62D1" w:rsidP="007C62D1">
            <w:pPr>
              <w:jc w:val="center"/>
              <w:rPr>
                <w:sz w:val="24"/>
                <w:szCs w:val="24"/>
              </w:rPr>
            </w:pPr>
            <w:r w:rsidRPr="0073668F">
              <w:rPr>
                <w:sz w:val="24"/>
                <w:szCs w:val="24"/>
              </w:rPr>
              <w:t>2</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EE508F3" w14:textId="77777777" w:rsidR="007C62D1" w:rsidRPr="00505A38" w:rsidRDefault="0092010A" w:rsidP="007C62D1">
            <w:pPr>
              <w:jc w:val="center"/>
              <w:rPr>
                <w:sz w:val="24"/>
                <w:szCs w:val="24"/>
              </w:rPr>
            </w:pPr>
            <w:hyperlink r:id="rId15" w:history="1">
              <w:r w:rsidR="007C62D1" w:rsidRPr="0073668F">
                <w:rPr>
                  <w:rStyle w:val="ae"/>
                  <w:sz w:val="24"/>
                  <w:szCs w:val="24"/>
                </w:rPr>
                <w:t>https</w:t>
              </w:r>
              <w:r w:rsidR="007C62D1" w:rsidRPr="00505A38">
                <w:rPr>
                  <w:rStyle w:val="ae"/>
                  <w:sz w:val="24"/>
                  <w:szCs w:val="24"/>
                </w:rPr>
                <w:t>://</w:t>
              </w:r>
              <w:r w:rsidR="007C62D1" w:rsidRPr="0073668F">
                <w:rPr>
                  <w:rStyle w:val="ae"/>
                  <w:sz w:val="24"/>
                  <w:szCs w:val="24"/>
                </w:rPr>
                <w:t>foxford</w:t>
              </w:r>
              <w:r w:rsidR="007C62D1" w:rsidRPr="00505A38">
                <w:rPr>
                  <w:rStyle w:val="ae"/>
                  <w:sz w:val="24"/>
                  <w:szCs w:val="24"/>
                </w:rPr>
                <w:t>.</w:t>
              </w:r>
              <w:r w:rsidR="007C62D1" w:rsidRPr="0073668F">
                <w:rPr>
                  <w:rStyle w:val="ae"/>
                  <w:sz w:val="24"/>
                  <w:szCs w:val="24"/>
                </w:rPr>
                <w:t>ru</w:t>
              </w:r>
              <w:r w:rsidR="007C62D1" w:rsidRPr="00505A38">
                <w:rPr>
                  <w:rStyle w:val="ae"/>
                  <w:sz w:val="24"/>
                  <w:szCs w:val="24"/>
                </w:rPr>
                <w:t>/</w:t>
              </w:r>
              <w:r w:rsidR="007C62D1" w:rsidRPr="0073668F">
                <w:rPr>
                  <w:rStyle w:val="ae"/>
                  <w:sz w:val="24"/>
                  <w:szCs w:val="24"/>
                </w:rPr>
                <w:t>dashboard</w:t>
              </w:r>
              <w:r w:rsidR="007C62D1" w:rsidRPr="00505A38">
                <w:rPr>
                  <w:rStyle w:val="ae"/>
                  <w:sz w:val="24"/>
                  <w:szCs w:val="24"/>
                </w:rPr>
                <w:t>/</w:t>
              </w:r>
              <w:r w:rsidR="007C62D1" w:rsidRPr="0073668F">
                <w:rPr>
                  <w:rStyle w:val="ae"/>
                  <w:sz w:val="24"/>
                  <w:szCs w:val="24"/>
                </w:rPr>
                <w:t>family</w:t>
              </w:r>
            </w:hyperlink>
          </w:p>
        </w:tc>
      </w:tr>
      <w:tr w:rsidR="007C62D1" w:rsidRPr="005C73B0" w14:paraId="03203DE5" w14:textId="77777777" w:rsidTr="007C62D1">
        <w:trPr>
          <w:trHeight w:hRule="exact" w:val="2644"/>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C1D878" w14:textId="77777777" w:rsidR="007C62D1" w:rsidRPr="008410CC" w:rsidRDefault="007C62D1" w:rsidP="007C62D1">
            <w:pPr>
              <w:spacing w:before="78"/>
              <w:jc w:val="center"/>
              <w:rPr>
                <w:sz w:val="24"/>
                <w:szCs w:val="24"/>
              </w:rPr>
            </w:pPr>
            <w:r w:rsidRPr="008410CC">
              <w:rPr>
                <w:color w:val="000000"/>
                <w:w w:val="97"/>
                <w:sz w:val="24"/>
                <w:szCs w:val="24"/>
              </w:rPr>
              <w:lastRenderedPageBreak/>
              <w:t>3.6.</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9A487C" w14:textId="77777777" w:rsidR="007C62D1" w:rsidRPr="00505A38" w:rsidRDefault="007C62D1" w:rsidP="007C62D1">
            <w:pPr>
              <w:spacing w:before="78"/>
              <w:ind w:left="72"/>
              <w:rPr>
                <w:sz w:val="24"/>
                <w:szCs w:val="24"/>
              </w:rPr>
            </w:pPr>
            <w:r w:rsidRPr="00505A38">
              <w:rPr>
                <w:b/>
                <w:color w:val="000000"/>
                <w:w w:val="97"/>
                <w:sz w:val="24"/>
                <w:szCs w:val="24"/>
              </w:rPr>
              <w:t xml:space="preserve">А. С. Пушкин. </w:t>
            </w:r>
            <w:r w:rsidRPr="00505A38">
              <w:rPr>
                <w:color w:val="000000"/>
                <w:w w:val="97"/>
                <w:sz w:val="24"/>
                <w:szCs w:val="24"/>
              </w:rPr>
              <w:t>Стихотворения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w:t>
            </w:r>
            <w:r w:rsidRPr="008410CC">
              <w:rPr>
                <w:color w:val="000000"/>
                <w:w w:val="97"/>
                <w:sz w:val="24"/>
                <w:szCs w:val="24"/>
              </w:rPr>
              <w:t xml:space="preserve"> </w:t>
            </w:r>
            <w:r w:rsidRPr="00505A38">
              <w:rPr>
                <w:color w:val="000000"/>
                <w:w w:val="97"/>
                <w:sz w:val="24"/>
                <w:szCs w:val="24"/>
              </w:rPr>
              <w:t xml:space="preserve">«Поэт»,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p w14:paraId="47DBB588" w14:textId="77777777" w:rsidR="007C62D1" w:rsidRPr="00505A38" w:rsidRDefault="007C62D1" w:rsidP="007C62D1">
            <w:pPr>
              <w:spacing w:before="20"/>
              <w:ind w:left="72"/>
              <w:rPr>
                <w:sz w:val="24"/>
                <w:szCs w:val="24"/>
              </w:rPr>
            </w:pPr>
            <w:r w:rsidRPr="00505A38">
              <w:rPr>
                <w:color w:val="000000"/>
                <w:w w:val="97"/>
                <w:sz w:val="24"/>
                <w:szCs w:val="24"/>
              </w:rPr>
              <w:t xml:space="preserve">Поэма «Медный всадник». Роман в стихах «Евгений Онегин» </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2CFFF3E" w14:textId="77777777" w:rsidR="007C62D1" w:rsidRPr="008410CC" w:rsidRDefault="007C62D1" w:rsidP="007C62D1">
            <w:pPr>
              <w:ind w:left="72"/>
              <w:jc w:val="center"/>
              <w:rPr>
                <w:sz w:val="24"/>
                <w:szCs w:val="24"/>
              </w:rPr>
            </w:pPr>
            <w:r w:rsidRPr="008410CC">
              <w:rPr>
                <w:color w:val="000000"/>
                <w:w w:val="97"/>
                <w:sz w:val="24"/>
                <w:szCs w:val="24"/>
              </w:rPr>
              <w:t>15</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107FC964"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15DA8F8" w14:textId="77777777" w:rsidR="007C62D1" w:rsidRPr="008410CC" w:rsidRDefault="007C62D1" w:rsidP="007C62D1">
            <w:pPr>
              <w:jc w:val="center"/>
              <w:rPr>
                <w:sz w:val="24"/>
                <w:szCs w:val="24"/>
              </w:rPr>
            </w:pPr>
            <w:r w:rsidRPr="008410CC">
              <w:rPr>
                <w:sz w:val="24"/>
                <w:szCs w:val="24"/>
              </w:rPr>
              <w:t>15</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27E8F1" w14:textId="77777777" w:rsidR="007C62D1" w:rsidRPr="00505A38" w:rsidRDefault="0092010A" w:rsidP="007C62D1">
            <w:pPr>
              <w:jc w:val="center"/>
              <w:rPr>
                <w:sz w:val="24"/>
                <w:szCs w:val="24"/>
              </w:rPr>
            </w:pPr>
            <w:hyperlink r:id="rId16" w:history="1">
              <w:r w:rsidR="007C62D1" w:rsidRPr="008410CC">
                <w:rPr>
                  <w:rStyle w:val="ae"/>
                  <w:sz w:val="24"/>
                  <w:szCs w:val="24"/>
                </w:rPr>
                <w:t>https</w:t>
              </w:r>
              <w:r w:rsidR="007C62D1" w:rsidRPr="00505A38">
                <w:rPr>
                  <w:rStyle w:val="ae"/>
                  <w:sz w:val="24"/>
                  <w:szCs w:val="24"/>
                </w:rPr>
                <w:t>://</w:t>
              </w:r>
              <w:r w:rsidR="007C62D1" w:rsidRPr="008410CC">
                <w:rPr>
                  <w:rStyle w:val="ae"/>
                  <w:sz w:val="24"/>
                  <w:szCs w:val="24"/>
                </w:rPr>
                <w:t>foxford</w:t>
              </w:r>
              <w:r w:rsidR="007C62D1" w:rsidRPr="00505A38">
                <w:rPr>
                  <w:rStyle w:val="ae"/>
                  <w:sz w:val="24"/>
                  <w:szCs w:val="24"/>
                </w:rPr>
                <w:t>.</w:t>
              </w:r>
              <w:r w:rsidR="007C62D1" w:rsidRPr="008410CC">
                <w:rPr>
                  <w:rStyle w:val="ae"/>
                  <w:sz w:val="24"/>
                  <w:szCs w:val="24"/>
                </w:rPr>
                <w:t>ru</w:t>
              </w:r>
              <w:r w:rsidR="007C62D1" w:rsidRPr="00505A38">
                <w:rPr>
                  <w:rStyle w:val="ae"/>
                  <w:sz w:val="24"/>
                  <w:szCs w:val="24"/>
                </w:rPr>
                <w:t>/</w:t>
              </w:r>
              <w:r w:rsidR="007C62D1" w:rsidRPr="008410CC">
                <w:rPr>
                  <w:rStyle w:val="ae"/>
                  <w:sz w:val="24"/>
                  <w:szCs w:val="24"/>
                </w:rPr>
                <w:t>dashboard</w:t>
              </w:r>
              <w:r w:rsidR="007C62D1" w:rsidRPr="00505A38">
                <w:rPr>
                  <w:rStyle w:val="ae"/>
                  <w:sz w:val="24"/>
                  <w:szCs w:val="24"/>
                </w:rPr>
                <w:t>/</w:t>
              </w:r>
              <w:r w:rsidR="007C62D1" w:rsidRPr="008410CC">
                <w:rPr>
                  <w:rStyle w:val="ae"/>
                  <w:sz w:val="24"/>
                  <w:szCs w:val="24"/>
                </w:rPr>
                <w:t>family</w:t>
              </w:r>
            </w:hyperlink>
          </w:p>
        </w:tc>
      </w:tr>
      <w:tr w:rsidR="007C62D1" w:rsidRPr="008410CC" w14:paraId="08BD476F" w14:textId="77777777" w:rsidTr="007C62D1">
        <w:trPr>
          <w:trHeight w:hRule="exact" w:val="357"/>
        </w:trPr>
        <w:tc>
          <w:tcPr>
            <w:tcW w:w="318" w:type="dxa"/>
            <w:tcBorders>
              <w:top w:val="single" w:sz="4" w:space="0" w:color="000000"/>
              <w:left w:val="single" w:sz="4" w:space="0" w:color="000000"/>
              <w:bottom w:val="single" w:sz="5" w:space="0" w:color="000000"/>
              <w:right w:val="single" w:sz="4" w:space="0" w:color="000000"/>
            </w:tcBorders>
            <w:tcMar>
              <w:left w:w="0" w:type="dxa"/>
              <w:right w:w="0" w:type="dxa"/>
            </w:tcMar>
          </w:tcPr>
          <w:p w14:paraId="06F33397" w14:textId="77777777" w:rsidR="007C62D1" w:rsidRPr="008410CC" w:rsidRDefault="007C62D1" w:rsidP="007C62D1">
            <w:pPr>
              <w:spacing w:before="78"/>
              <w:jc w:val="center"/>
              <w:rPr>
                <w:b/>
                <w:sz w:val="24"/>
                <w:szCs w:val="24"/>
              </w:rPr>
            </w:pPr>
            <w:r w:rsidRPr="008410CC">
              <w:rPr>
                <w:b/>
                <w:color w:val="000000"/>
                <w:w w:val="97"/>
                <w:sz w:val="24"/>
                <w:szCs w:val="24"/>
              </w:rPr>
              <w:t>3.7.</w:t>
            </w:r>
          </w:p>
        </w:tc>
        <w:tc>
          <w:tcPr>
            <w:tcW w:w="5760" w:type="dxa"/>
            <w:tcBorders>
              <w:top w:val="single" w:sz="4" w:space="0" w:color="000000"/>
              <w:left w:val="single" w:sz="4" w:space="0" w:color="000000"/>
              <w:bottom w:val="single" w:sz="5" w:space="0" w:color="000000"/>
              <w:right w:val="single" w:sz="4" w:space="0" w:color="000000"/>
            </w:tcBorders>
            <w:tcMar>
              <w:left w:w="0" w:type="dxa"/>
              <w:right w:w="0" w:type="dxa"/>
            </w:tcMar>
          </w:tcPr>
          <w:p w14:paraId="3B0EE094" w14:textId="77777777" w:rsidR="007C62D1" w:rsidRPr="008410CC" w:rsidRDefault="007C62D1" w:rsidP="007C62D1">
            <w:pPr>
              <w:spacing w:before="78"/>
              <w:ind w:left="72"/>
              <w:rPr>
                <w:b/>
                <w:sz w:val="24"/>
                <w:szCs w:val="24"/>
              </w:rPr>
            </w:pPr>
            <w:r w:rsidRPr="008410CC">
              <w:rPr>
                <w:b/>
                <w:color w:val="000000"/>
                <w:w w:val="97"/>
                <w:sz w:val="24"/>
                <w:szCs w:val="24"/>
              </w:rPr>
              <w:t>Развитие речи</w:t>
            </w:r>
          </w:p>
        </w:tc>
        <w:tc>
          <w:tcPr>
            <w:tcW w:w="676" w:type="dxa"/>
            <w:tcBorders>
              <w:top w:val="single" w:sz="4" w:space="0" w:color="000000"/>
              <w:left w:val="single" w:sz="4" w:space="0" w:color="000000"/>
              <w:bottom w:val="single" w:sz="5" w:space="0" w:color="000000"/>
              <w:right w:val="single" w:sz="4" w:space="0" w:color="000000"/>
            </w:tcBorders>
            <w:tcMar>
              <w:left w:w="0" w:type="dxa"/>
              <w:right w:w="0" w:type="dxa"/>
            </w:tcMar>
          </w:tcPr>
          <w:p w14:paraId="44CA6B7E" w14:textId="77777777" w:rsidR="007C62D1" w:rsidRPr="008410CC" w:rsidRDefault="007C62D1" w:rsidP="007C62D1">
            <w:pPr>
              <w:ind w:left="72"/>
              <w:jc w:val="center"/>
              <w:rPr>
                <w:b/>
                <w:sz w:val="24"/>
                <w:szCs w:val="24"/>
              </w:rPr>
            </w:pPr>
            <w:r w:rsidRPr="008410CC">
              <w:rPr>
                <w:b/>
                <w:color w:val="000000"/>
                <w:w w:val="97"/>
                <w:sz w:val="24"/>
                <w:szCs w:val="24"/>
              </w:rPr>
              <w:t>2</w:t>
            </w:r>
          </w:p>
        </w:tc>
        <w:tc>
          <w:tcPr>
            <w:tcW w:w="772" w:type="dxa"/>
            <w:tcBorders>
              <w:top w:val="single" w:sz="4" w:space="0" w:color="000000"/>
              <w:left w:val="single" w:sz="4" w:space="0" w:color="000000"/>
              <w:bottom w:val="single" w:sz="5" w:space="0" w:color="000000"/>
              <w:right w:val="single" w:sz="4" w:space="0" w:color="000000"/>
            </w:tcBorders>
            <w:tcMar>
              <w:left w:w="0" w:type="dxa"/>
              <w:right w:w="0" w:type="dxa"/>
            </w:tcMar>
          </w:tcPr>
          <w:p w14:paraId="248A943F" w14:textId="77777777" w:rsidR="007C62D1" w:rsidRPr="008410CC" w:rsidRDefault="007C62D1" w:rsidP="007C62D1">
            <w:pPr>
              <w:jc w:val="center"/>
              <w:rPr>
                <w:b/>
                <w:sz w:val="24"/>
                <w:szCs w:val="24"/>
              </w:rPr>
            </w:pPr>
            <w:r w:rsidRPr="008410CC">
              <w:rPr>
                <w:b/>
                <w:sz w:val="24"/>
                <w:szCs w:val="24"/>
              </w:rPr>
              <w:t>2</w:t>
            </w:r>
          </w:p>
        </w:tc>
        <w:tc>
          <w:tcPr>
            <w:tcW w:w="676" w:type="dxa"/>
            <w:tcBorders>
              <w:top w:val="single" w:sz="4" w:space="0" w:color="000000"/>
              <w:left w:val="single" w:sz="4" w:space="0" w:color="000000"/>
              <w:bottom w:val="single" w:sz="5" w:space="0" w:color="000000"/>
              <w:right w:val="single" w:sz="4" w:space="0" w:color="000000"/>
            </w:tcBorders>
            <w:tcMar>
              <w:left w:w="0" w:type="dxa"/>
              <w:right w:w="0" w:type="dxa"/>
            </w:tcMar>
          </w:tcPr>
          <w:p w14:paraId="7365F5B2" w14:textId="77777777" w:rsidR="007C62D1" w:rsidRPr="008410CC" w:rsidRDefault="007C62D1" w:rsidP="007C62D1">
            <w:pPr>
              <w:jc w:val="center"/>
              <w:rPr>
                <w:b/>
                <w:sz w:val="24"/>
                <w:szCs w:val="24"/>
              </w:rPr>
            </w:pPr>
          </w:p>
        </w:tc>
        <w:tc>
          <w:tcPr>
            <w:tcW w:w="2360" w:type="dxa"/>
            <w:tcBorders>
              <w:top w:val="single" w:sz="4" w:space="0" w:color="000000"/>
              <w:left w:val="single" w:sz="4" w:space="0" w:color="000000"/>
              <w:bottom w:val="single" w:sz="5" w:space="0" w:color="000000"/>
              <w:right w:val="single" w:sz="4" w:space="0" w:color="000000"/>
            </w:tcBorders>
            <w:tcMar>
              <w:left w:w="0" w:type="dxa"/>
              <w:right w:w="0" w:type="dxa"/>
            </w:tcMar>
          </w:tcPr>
          <w:p w14:paraId="298FB270" w14:textId="77777777" w:rsidR="007C62D1" w:rsidRPr="008410CC" w:rsidRDefault="0092010A" w:rsidP="007C62D1">
            <w:pPr>
              <w:jc w:val="center"/>
              <w:rPr>
                <w:sz w:val="24"/>
                <w:szCs w:val="24"/>
              </w:rPr>
            </w:pPr>
            <w:hyperlink r:id="rId17" w:history="1">
              <w:r w:rsidR="007C62D1" w:rsidRPr="008410CC">
                <w:rPr>
                  <w:rStyle w:val="ae"/>
                  <w:sz w:val="24"/>
                  <w:szCs w:val="24"/>
                </w:rPr>
                <w:t>https://foxford.ru/dashboard/family</w:t>
              </w:r>
            </w:hyperlink>
          </w:p>
        </w:tc>
      </w:tr>
      <w:tr w:rsidR="007C62D1" w:rsidRPr="005C73B0" w14:paraId="5CB19899" w14:textId="77777777" w:rsidTr="007C62D1">
        <w:trPr>
          <w:trHeight w:hRule="exact" w:val="355"/>
        </w:trPr>
        <w:tc>
          <w:tcPr>
            <w:tcW w:w="318" w:type="dxa"/>
            <w:tcBorders>
              <w:top w:val="single" w:sz="5" w:space="0" w:color="000000"/>
              <w:left w:val="single" w:sz="4" w:space="0" w:color="000000"/>
              <w:bottom w:val="single" w:sz="4" w:space="0" w:color="000000"/>
              <w:right w:val="single" w:sz="4" w:space="0" w:color="000000"/>
            </w:tcBorders>
            <w:tcMar>
              <w:left w:w="0" w:type="dxa"/>
              <w:right w:w="0" w:type="dxa"/>
            </w:tcMar>
          </w:tcPr>
          <w:p w14:paraId="606A3182" w14:textId="77777777" w:rsidR="007C62D1" w:rsidRPr="008410CC" w:rsidRDefault="007C62D1" w:rsidP="007C62D1">
            <w:pPr>
              <w:spacing w:before="74"/>
              <w:jc w:val="center"/>
              <w:rPr>
                <w:sz w:val="24"/>
                <w:szCs w:val="24"/>
              </w:rPr>
            </w:pPr>
            <w:r w:rsidRPr="008410CC">
              <w:rPr>
                <w:color w:val="000000"/>
                <w:w w:val="97"/>
                <w:sz w:val="24"/>
                <w:szCs w:val="24"/>
              </w:rPr>
              <w:t>3.8.</w:t>
            </w:r>
          </w:p>
        </w:tc>
        <w:tc>
          <w:tcPr>
            <w:tcW w:w="5760" w:type="dxa"/>
            <w:tcBorders>
              <w:top w:val="single" w:sz="5" w:space="0" w:color="000000"/>
              <w:left w:val="single" w:sz="4" w:space="0" w:color="000000"/>
              <w:bottom w:val="single" w:sz="4" w:space="0" w:color="000000"/>
              <w:right w:val="single" w:sz="4" w:space="0" w:color="000000"/>
            </w:tcBorders>
            <w:tcMar>
              <w:left w:w="0" w:type="dxa"/>
              <w:right w:w="0" w:type="dxa"/>
            </w:tcMar>
          </w:tcPr>
          <w:p w14:paraId="64FA2D4E" w14:textId="77777777" w:rsidR="007C62D1" w:rsidRPr="008410CC" w:rsidRDefault="007C62D1" w:rsidP="007C62D1">
            <w:pPr>
              <w:spacing w:before="74"/>
              <w:ind w:left="72"/>
              <w:rPr>
                <w:sz w:val="24"/>
                <w:szCs w:val="24"/>
              </w:rPr>
            </w:pPr>
            <w:r w:rsidRPr="008410CC">
              <w:rPr>
                <w:b/>
                <w:color w:val="000000"/>
                <w:w w:val="97"/>
                <w:sz w:val="24"/>
                <w:szCs w:val="24"/>
              </w:rPr>
              <w:t>Внеклассное чтение</w:t>
            </w:r>
          </w:p>
        </w:tc>
        <w:tc>
          <w:tcPr>
            <w:tcW w:w="676" w:type="dxa"/>
            <w:tcBorders>
              <w:top w:val="single" w:sz="5" w:space="0" w:color="000000"/>
              <w:left w:val="single" w:sz="4" w:space="0" w:color="000000"/>
              <w:bottom w:val="single" w:sz="4" w:space="0" w:color="000000"/>
              <w:right w:val="single" w:sz="4" w:space="0" w:color="000000"/>
            </w:tcBorders>
            <w:tcMar>
              <w:left w:w="0" w:type="dxa"/>
              <w:right w:w="0" w:type="dxa"/>
            </w:tcMar>
          </w:tcPr>
          <w:p w14:paraId="6CA8E472" w14:textId="77777777" w:rsidR="007C62D1" w:rsidRPr="008410CC" w:rsidRDefault="007C62D1" w:rsidP="007C62D1">
            <w:pPr>
              <w:ind w:left="72"/>
              <w:jc w:val="center"/>
              <w:rPr>
                <w:sz w:val="24"/>
                <w:szCs w:val="24"/>
              </w:rPr>
            </w:pPr>
            <w:r w:rsidRPr="008410CC">
              <w:rPr>
                <w:color w:val="000000"/>
                <w:w w:val="97"/>
                <w:sz w:val="24"/>
                <w:szCs w:val="24"/>
              </w:rPr>
              <w:t>1</w:t>
            </w:r>
          </w:p>
        </w:tc>
        <w:tc>
          <w:tcPr>
            <w:tcW w:w="772" w:type="dxa"/>
            <w:tcBorders>
              <w:top w:val="single" w:sz="5" w:space="0" w:color="000000"/>
              <w:left w:val="single" w:sz="4" w:space="0" w:color="000000"/>
              <w:bottom w:val="single" w:sz="4" w:space="0" w:color="000000"/>
              <w:right w:val="single" w:sz="4" w:space="0" w:color="000000"/>
            </w:tcBorders>
            <w:tcMar>
              <w:left w:w="0" w:type="dxa"/>
              <w:right w:w="0" w:type="dxa"/>
            </w:tcMar>
          </w:tcPr>
          <w:p w14:paraId="2650E4D3" w14:textId="77777777" w:rsidR="007C62D1" w:rsidRPr="008410CC" w:rsidRDefault="007C62D1" w:rsidP="007C62D1">
            <w:pPr>
              <w:jc w:val="center"/>
              <w:rPr>
                <w:sz w:val="24"/>
                <w:szCs w:val="24"/>
              </w:rPr>
            </w:pPr>
          </w:p>
        </w:tc>
        <w:tc>
          <w:tcPr>
            <w:tcW w:w="676" w:type="dxa"/>
            <w:tcBorders>
              <w:top w:val="single" w:sz="5" w:space="0" w:color="000000"/>
              <w:left w:val="single" w:sz="4" w:space="0" w:color="000000"/>
              <w:bottom w:val="single" w:sz="4" w:space="0" w:color="000000"/>
              <w:right w:val="single" w:sz="4" w:space="0" w:color="000000"/>
            </w:tcBorders>
            <w:tcMar>
              <w:left w:w="0" w:type="dxa"/>
              <w:right w:w="0" w:type="dxa"/>
            </w:tcMar>
          </w:tcPr>
          <w:p w14:paraId="08672C6D" w14:textId="77777777" w:rsidR="007C62D1" w:rsidRPr="008410CC" w:rsidRDefault="007C62D1" w:rsidP="007C62D1">
            <w:pPr>
              <w:jc w:val="center"/>
              <w:rPr>
                <w:sz w:val="24"/>
                <w:szCs w:val="24"/>
              </w:rPr>
            </w:pPr>
            <w:r w:rsidRPr="008410CC">
              <w:rPr>
                <w:sz w:val="24"/>
                <w:szCs w:val="24"/>
              </w:rPr>
              <w:t>1</w:t>
            </w:r>
          </w:p>
        </w:tc>
        <w:tc>
          <w:tcPr>
            <w:tcW w:w="2360" w:type="dxa"/>
            <w:tcBorders>
              <w:top w:val="single" w:sz="5" w:space="0" w:color="000000"/>
              <w:left w:val="single" w:sz="4" w:space="0" w:color="000000"/>
              <w:bottom w:val="single" w:sz="4" w:space="0" w:color="000000"/>
              <w:right w:val="single" w:sz="4" w:space="0" w:color="000000"/>
            </w:tcBorders>
            <w:tcMar>
              <w:left w:w="0" w:type="dxa"/>
              <w:right w:w="0" w:type="dxa"/>
            </w:tcMar>
          </w:tcPr>
          <w:p w14:paraId="792006CB" w14:textId="77777777" w:rsidR="007C62D1" w:rsidRPr="00505A38" w:rsidRDefault="0092010A" w:rsidP="007C62D1">
            <w:pPr>
              <w:jc w:val="center"/>
              <w:rPr>
                <w:sz w:val="24"/>
                <w:szCs w:val="24"/>
              </w:rPr>
            </w:pPr>
            <w:hyperlink r:id="rId18" w:history="1">
              <w:r w:rsidR="007C62D1" w:rsidRPr="008410CC">
                <w:rPr>
                  <w:rStyle w:val="ae"/>
                  <w:sz w:val="24"/>
                  <w:szCs w:val="24"/>
                </w:rPr>
                <w:t>https</w:t>
              </w:r>
              <w:r w:rsidR="007C62D1" w:rsidRPr="00505A38">
                <w:rPr>
                  <w:rStyle w:val="ae"/>
                  <w:sz w:val="24"/>
                  <w:szCs w:val="24"/>
                </w:rPr>
                <w:t>://</w:t>
              </w:r>
              <w:r w:rsidR="007C62D1" w:rsidRPr="008410CC">
                <w:rPr>
                  <w:rStyle w:val="ae"/>
                  <w:sz w:val="24"/>
                  <w:szCs w:val="24"/>
                </w:rPr>
                <w:t>foxford</w:t>
              </w:r>
              <w:r w:rsidR="007C62D1" w:rsidRPr="00505A38">
                <w:rPr>
                  <w:rStyle w:val="ae"/>
                  <w:sz w:val="24"/>
                  <w:szCs w:val="24"/>
                </w:rPr>
                <w:t>.</w:t>
              </w:r>
              <w:r w:rsidR="007C62D1" w:rsidRPr="008410CC">
                <w:rPr>
                  <w:rStyle w:val="ae"/>
                  <w:sz w:val="24"/>
                  <w:szCs w:val="24"/>
                </w:rPr>
                <w:t>ru</w:t>
              </w:r>
              <w:r w:rsidR="007C62D1" w:rsidRPr="00505A38">
                <w:rPr>
                  <w:rStyle w:val="ae"/>
                  <w:sz w:val="24"/>
                  <w:szCs w:val="24"/>
                </w:rPr>
                <w:t>/</w:t>
              </w:r>
              <w:r w:rsidR="007C62D1" w:rsidRPr="008410CC">
                <w:rPr>
                  <w:rStyle w:val="ae"/>
                  <w:sz w:val="24"/>
                  <w:szCs w:val="24"/>
                </w:rPr>
                <w:t>dashboard</w:t>
              </w:r>
              <w:r w:rsidR="007C62D1" w:rsidRPr="00505A38">
                <w:rPr>
                  <w:rStyle w:val="ae"/>
                  <w:sz w:val="24"/>
                  <w:szCs w:val="24"/>
                </w:rPr>
                <w:t>/</w:t>
              </w:r>
              <w:r w:rsidR="007C62D1" w:rsidRPr="008410CC">
                <w:rPr>
                  <w:rStyle w:val="ae"/>
                  <w:sz w:val="24"/>
                  <w:szCs w:val="24"/>
                </w:rPr>
                <w:t>family</w:t>
              </w:r>
            </w:hyperlink>
          </w:p>
        </w:tc>
      </w:tr>
      <w:tr w:rsidR="007C62D1" w:rsidRPr="008410CC" w14:paraId="1AA422D0" w14:textId="77777777" w:rsidTr="007C62D1">
        <w:trPr>
          <w:trHeight w:hRule="exact" w:val="2330"/>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438135B" w14:textId="77777777" w:rsidR="007C62D1" w:rsidRPr="008410CC" w:rsidRDefault="007C62D1" w:rsidP="007C62D1">
            <w:pPr>
              <w:spacing w:before="76"/>
              <w:jc w:val="center"/>
              <w:rPr>
                <w:sz w:val="24"/>
                <w:szCs w:val="24"/>
              </w:rPr>
            </w:pPr>
            <w:r w:rsidRPr="008410CC">
              <w:rPr>
                <w:color w:val="000000"/>
                <w:w w:val="97"/>
                <w:sz w:val="24"/>
                <w:szCs w:val="24"/>
              </w:rPr>
              <w:t>3.9.</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64B4182" w14:textId="77777777" w:rsidR="007C62D1" w:rsidRPr="00505A38" w:rsidRDefault="007C62D1" w:rsidP="007C62D1">
            <w:pPr>
              <w:spacing w:before="76"/>
              <w:ind w:left="72"/>
              <w:rPr>
                <w:sz w:val="24"/>
                <w:szCs w:val="24"/>
              </w:rPr>
            </w:pPr>
            <w:r w:rsidRPr="00505A38">
              <w:rPr>
                <w:b/>
                <w:color w:val="000000"/>
                <w:w w:val="97"/>
                <w:sz w:val="24"/>
                <w:szCs w:val="24"/>
              </w:rPr>
              <w:t>М. Ю. Лермонтов.</w:t>
            </w:r>
            <w:r w:rsidRPr="00505A38">
              <w:rPr>
                <w:color w:val="000000"/>
                <w:w w:val="97"/>
                <w:sz w:val="24"/>
                <w:szCs w:val="24"/>
              </w:rPr>
              <w:t xml:space="preserve"> 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кинжал…»),«Пророк», «Родина», «Смерть Поэта», «Сон» («В полдневный жар в долине Дагестана…»), «Я жить хочу, хочу печали…».</w:t>
            </w:r>
          </w:p>
          <w:p w14:paraId="601CDB96" w14:textId="77777777" w:rsidR="007C62D1" w:rsidRPr="008410CC" w:rsidRDefault="007C62D1" w:rsidP="007C62D1">
            <w:pPr>
              <w:spacing w:before="18"/>
              <w:ind w:left="72"/>
              <w:rPr>
                <w:sz w:val="24"/>
                <w:szCs w:val="24"/>
              </w:rPr>
            </w:pPr>
            <w:r w:rsidRPr="008410CC">
              <w:rPr>
                <w:color w:val="000000"/>
                <w:w w:val="97"/>
                <w:sz w:val="24"/>
                <w:szCs w:val="24"/>
              </w:rPr>
              <w:t>Роман «Герой нашего времени»</w:t>
            </w:r>
            <w:r w:rsidRPr="008410CC">
              <w:rPr>
                <w:b/>
                <w:color w:val="000000"/>
                <w:w w:val="97"/>
                <w:sz w:val="24"/>
                <w:szCs w:val="24"/>
              </w:rPr>
              <w:t xml:space="preserve"> </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20EEA5" w14:textId="77777777" w:rsidR="007C62D1" w:rsidRPr="008410CC" w:rsidRDefault="007C62D1" w:rsidP="007C62D1">
            <w:pPr>
              <w:ind w:left="72"/>
              <w:jc w:val="center"/>
              <w:rPr>
                <w:sz w:val="24"/>
                <w:szCs w:val="24"/>
              </w:rPr>
            </w:pPr>
            <w:r w:rsidRPr="008410CC">
              <w:rPr>
                <w:color w:val="000000"/>
                <w:w w:val="97"/>
                <w:sz w:val="24"/>
                <w:szCs w:val="24"/>
              </w:rPr>
              <w:t>11</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60701205"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670411A" w14:textId="77777777" w:rsidR="007C62D1" w:rsidRPr="008410CC" w:rsidRDefault="007C62D1" w:rsidP="007C62D1">
            <w:pPr>
              <w:jc w:val="center"/>
              <w:rPr>
                <w:sz w:val="24"/>
                <w:szCs w:val="24"/>
              </w:rPr>
            </w:pPr>
            <w:r w:rsidRPr="008410CC">
              <w:rPr>
                <w:sz w:val="24"/>
                <w:szCs w:val="24"/>
              </w:rPr>
              <w:t>11</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B7E62E0" w14:textId="77777777" w:rsidR="007C62D1" w:rsidRPr="008410CC" w:rsidRDefault="007C62D1" w:rsidP="007C62D1">
            <w:pPr>
              <w:jc w:val="center"/>
              <w:rPr>
                <w:sz w:val="24"/>
                <w:szCs w:val="24"/>
              </w:rPr>
            </w:pPr>
            <w:r w:rsidRPr="008410CC">
              <w:rPr>
                <w:sz w:val="24"/>
                <w:szCs w:val="24"/>
              </w:rPr>
              <w:t>https://edu.ismart.org/</w:t>
            </w:r>
          </w:p>
        </w:tc>
      </w:tr>
      <w:tr w:rsidR="007C62D1" w:rsidRPr="008410CC" w14:paraId="544335A4"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D84D92" w14:textId="77777777" w:rsidR="007C62D1" w:rsidRPr="008410CC" w:rsidRDefault="007C62D1" w:rsidP="007C62D1">
            <w:pPr>
              <w:spacing w:before="76"/>
              <w:jc w:val="center"/>
              <w:rPr>
                <w:sz w:val="24"/>
                <w:szCs w:val="24"/>
              </w:rPr>
            </w:pPr>
            <w:r w:rsidRPr="008410CC">
              <w:rPr>
                <w:color w:val="000000"/>
                <w:w w:val="97"/>
                <w:sz w:val="24"/>
                <w:szCs w:val="24"/>
              </w:rPr>
              <w:lastRenderedPageBreak/>
              <w:t>3.10.</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624A2DE" w14:textId="77777777" w:rsidR="007C62D1" w:rsidRPr="008410CC" w:rsidRDefault="007C62D1" w:rsidP="007C62D1">
            <w:pPr>
              <w:spacing w:before="76"/>
              <w:ind w:left="72"/>
              <w:rPr>
                <w:sz w:val="24"/>
                <w:szCs w:val="24"/>
              </w:rPr>
            </w:pPr>
            <w:r w:rsidRPr="008410CC">
              <w:rPr>
                <w:b/>
                <w:color w:val="000000"/>
                <w:w w:val="97"/>
                <w:sz w:val="24"/>
                <w:szCs w:val="24"/>
              </w:rPr>
              <w:t>Развитие речи</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6890DC4" w14:textId="77777777" w:rsidR="007C62D1" w:rsidRPr="008410CC" w:rsidRDefault="007C62D1" w:rsidP="007C62D1">
            <w:pPr>
              <w:ind w:left="72"/>
              <w:jc w:val="center"/>
              <w:rPr>
                <w:sz w:val="24"/>
                <w:szCs w:val="24"/>
              </w:rPr>
            </w:pPr>
            <w:r w:rsidRPr="008410CC">
              <w:rPr>
                <w:color w:val="000000"/>
                <w:w w:val="97"/>
                <w:sz w:val="24"/>
                <w:szCs w:val="24"/>
              </w:rPr>
              <w:t>2</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02E2006F" w14:textId="77777777" w:rsidR="007C62D1" w:rsidRPr="008410CC" w:rsidRDefault="007C62D1" w:rsidP="007C62D1">
            <w:pPr>
              <w:jc w:val="center"/>
              <w:rPr>
                <w:sz w:val="24"/>
                <w:szCs w:val="24"/>
              </w:rPr>
            </w:pPr>
            <w:r w:rsidRPr="008410CC">
              <w:rPr>
                <w:sz w:val="24"/>
                <w:szCs w:val="24"/>
              </w:rPr>
              <w:t>2</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33748EA" w14:textId="77777777" w:rsidR="007C62D1" w:rsidRPr="008410CC" w:rsidRDefault="007C62D1" w:rsidP="007C62D1">
            <w:pPr>
              <w:jc w:val="center"/>
              <w:rPr>
                <w:sz w:val="24"/>
                <w:szCs w:val="24"/>
              </w:rPr>
            </w:pP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AF50163" w14:textId="77777777" w:rsidR="007C62D1" w:rsidRPr="008410CC" w:rsidRDefault="007C62D1" w:rsidP="007C62D1">
            <w:pPr>
              <w:jc w:val="center"/>
              <w:rPr>
                <w:sz w:val="24"/>
                <w:szCs w:val="24"/>
              </w:rPr>
            </w:pPr>
            <w:r w:rsidRPr="008410CC">
              <w:rPr>
                <w:sz w:val="24"/>
                <w:szCs w:val="24"/>
              </w:rPr>
              <w:t>https://edu.ismart.org/</w:t>
            </w:r>
          </w:p>
        </w:tc>
      </w:tr>
      <w:tr w:rsidR="007C62D1" w:rsidRPr="008410CC" w14:paraId="25C2EF66"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6DA607" w14:textId="77777777" w:rsidR="007C62D1" w:rsidRPr="008410CC" w:rsidRDefault="007C62D1" w:rsidP="007C62D1">
            <w:pPr>
              <w:spacing w:before="78"/>
              <w:jc w:val="center"/>
              <w:rPr>
                <w:sz w:val="24"/>
                <w:szCs w:val="24"/>
              </w:rPr>
            </w:pPr>
            <w:r w:rsidRPr="008410CC">
              <w:rPr>
                <w:color w:val="000000"/>
                <w:w w:val="97"/>
                <w:sz w:val="24"/>
                <w:szCs w:val="24"/>
              </w:rPr>
              <w:t>3.11.</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871F07" w14:textId="77777777" w:rsidR="007C62D1" w:rsidRPr="008410CC" w:rsidRDefault="007C62D1" w:rsidP="007C62D1">
            <w:pPr>
              <w:spacing w:before="78"/>
              <w:ind w:left="72"/>
              <w:rPr>
                <w:sz w:val="24"/>
                <w:szCs w:val="24"/>
              </w:rPr>
            </w:pPr>
            <w:r w:rsidRPr="008410CC">
              <w:rPr>
                <w:b/>
                <w:color w:val="000000"/>
                <w:w w:val="97"/>
                <w:sz w:val="24"/>
                <w:szCs w:val="24"/>
              </w:rPr>
              <w:t>Внеклассное чтение</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BE2A22" w14:textId="77777777" w:rsidR="007C62D1" w:rsidRPr="008410CC" w:rsidRDefault="007C62D1" w:rsidP="007C62D1">
            <w:pPr>
              <w:ind w:left="72"/>
              <w:jc w:val="center"/>
              <w:rPr>
                <w:sz w:val="24"/>
                <w:szCs w:val="24"/>
              </w:rPr>
            </w:pPr>
            <w:r w:rsidRPr="008410CC">
              <w:rPr>
                <w:color w:val="000000"/>
                <w:w w:val="97"/>
                <w:sz w:val="24"/>
                <w:szCs w:val="24"/>
              </w:rPr>
              <w:t>1</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6324FB"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8E87BA" w14:textId="77777777" w:rsidR="007C62D1" w:rsidRPr="008410CC" w:rsidRDefault="007C62D1" w:rsidP="007C62D1">
            <w:pPr>
              <w:jc w:val="center"/>
              <w:rPr>
                <w:sz w:val="24"/>
                <w:szCs w:val="24"/>
              </w:rPr>
            </w:pPr>
            <w:r w:rsidRPr="008410CC">
              <w:rPr>
                <w:sz w:val="24"/>
                <w:szCs w:val="24"/>
              </w:rPr>
              <w:t>1</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6F9BC8B" w14:textId="77777777" w:rsidR="007C62D1" w:rsidRPr="008410CC" w:rsidRDefault="007C62D1" w:rsidP="007C62D1">
            <w:pPr>
              <w:jc w:val="center"/>
              <w:rPr>
                <w:sz w:val="24"/>
                <w:szCs w:val="24"/>
              </w:rPr>
            </w:pPr>
            <w:r w:rsidRPr="008410CC">
              <w:rPr>
                <w:sz w:val="24"/>
                <w:szCs w:val="24"/>
              </w:rPr>
              <w:t>https://edu.ismart.org/</w:t>
            </w:r>
          </w:p>
        </w:tc>
      </w:tr>
      <w:tr w:rsidR="007C62D1" w:rsidRPr="008410CC" w14:paraId="46D74218"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266D9CC" w14:textId="77777777" w:rsidR="007C62D1" w:rsidRPr="008410CC" w:rsidRDefault="007C62D1" w:rsidP="007C62D1">
            <w:pPr>
              <w:spacing w:before="78"/>
              <w:jc w:val="center"/>
              <w:rPr>
                <w:sz w:val="24"/>
                <w:szCs w:val="24"/>
              </w:rPr>
            </w:pPr>
            <w:r w:rsidRPr="008410CC">
              <w:rPr>
                <w:color w:val="000000"/>
                <w:w w:val="97"/>
                <w:sz w:val="24"/>
                <w:szCs w:val="24"/>
              </w:rPr>
              <w:t>3.12.</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BE345B" w14:textId="77777777" w:rsidR="007C62D1" w:rsidRPr="00505A38" w:rsidRDefault="007C62D1" w:rsidP="007C62D1">
            <w:pPr>
              <w:spacing w:before="78"/>
              <w:ind w:left="72"/>
              <w:rPr>
                <w:sz w:val="24"/>
                <w:szCs w:val="24"/>
              </w:rPr>
            </w:pPr>
            <w:r w:rsidRPr="00505A38">
              <w:rPr>
                <w:b/>
                <w:color w:val="000000"/>
                <w:w w:val="97"/>
                <w:sz w:val="24"/>
                <w:szCs w:val="24"/>
              </w:rPr>
              <w:t xml:space="preserve">Н. В. Гоголь. </w:t>
            </w:r>
            <w:r w:rsidRPr="00505A38">
              <w:rPr>
                <w:color w:val="000000"/>
                <w:w w:val="97"/>
                <w:sz w:val="24"/>
                <w:szCs w:val="24"/>
              </w:rPr>
              <w:t>Поэма «Мёртвые души»</w:t>
            </w:r>
            <w:r w:rsidRPr="00505A38">
              <w:rPr>
                <w:b/>
                <w:color w:val="000000"/>
                <w:w w:val="97"/>
                <w:sz w:val="24"/>
                <w:szCs w:val="24"/>
              </w:rPr>
              <w:t xml:space="preserve"> </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EB91AD" w14:textId="77777777" w:rsidR="007C62D1" w:rsidRPr="008410CC" w:rsidRDefault="007C62D1" w:rsidP="007C62D1">
            <w:pPr>
              <w:ind w:left="72"/>
              <w:jc w:val="center"/>
              <w:rPr>
                <w:sz w:val="24"/>
                <w:szCs w:val="24"/>
              </w:rPr>
            </w:pPr>
            <w:r w:rsidRPr="008410CC">
              <w:rPr>
                <w:color w:val="000000"/>
                <w:w w:val="97"/>
                <w:sz w:val="24"/>
                <w:szCs w:val="24"/>
              </w:rPr>
              <w:t>8</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25407530"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4DC7606" w14:textId="77777777" w:rsidR="007C62D1" w:rsidRPr="008410CC" w:rsidRDefault="007C62D1" w:rsidP="007C62D1">
            <w:pPr>
              <w:jc w:val="center"/>
              <w:rPr>
                <w:sz w:val="24"/>
                <w:szCs w:val="24"/>
              </w:rPr>
            </w:pPr>
            <w:r w:rsidRPr="008410CC">
              <w:rPr>
                <w:sz w:val="24"/>
                <w:szCs w:val="24"/>
              </w:rPr>
              <w:t>8</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8A897E1" w14:textId="77777777" w:rsidR="007C62D1" w:rsidRPr="008410CC" w:rsidRDefault="007C62D1" w:rsidP="007C62D1">
            <w:pPr>
              <w:jc w:val="center"/>
              <w:rPr>
                <w:sz w:val="24"/>
                <w:szCs w:val="24"/>
              </w:rPr>
            </w:pPr>
            <w:r w:rsidRPr="008410CC">
              <w:rPr>
                <w:sz w:val="24"/>
                <w:szCs w:val="24"/>
              </w:rPr>
              <w:t>https://edu.ismart.org/</w:t>
            </w:r>
          </w:p>
        </w:tc>
      </w:tr>
      <w:tr w:rsidR="007C62D1" w:rsidRPr="008410CC" w14:paraId="6265C225"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0F64C4" w14:textId="77777777" w:rsidR="007C62D1" w:rsidRPr="008410CC" w:rsidRDefault="007C62D1" w:rsidP="007C62D1">
            <w:pPr>
              <w:spacing w:before="78"/>
              <w:jc w:val="center"/>
              <w:rPr>
                <w:sz w:val="24"/>
                <w:szCs w:val="24"/>
              </w:rPr>
            </w:pPr>
            <w:r w:rsidRPr="008410CC">
              <w:rPr>
                <w:color w:val="000000"/>
                <w:w w:val="97"/>
                <w:sz w:val="24"/>
                <w:szCs w:val="24"/>
              </w:rPr>
              <w:t>3.13.</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998913" w14:textId="77777777" w:rsidR="007C62D1" w:rsidRPr="008410CC" w:rsidRDefault="007C62D1" w:rsidP="007C62D1">
            <w:pPr>
              <w:spacing w:before="78"/>
              <w:ind w:left="72"/>
              <w:rPr>
                <w:sz w:val="24"/>
                <w:szCs w:val="24"/>
              </w:rPr>
            </w:pPr>
            <w:r w:rsidRPr="008410CC">
              <w:rPr>
                <w:b/>
                <w:color w:val="000000"/>
                <w:w w:val="97"/>
                <w:sz w:val="24"/>
                <w:szCs w:val="24"/>
              </w:rPr>
              <w:t>Развитие речи</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52C5786" w14:textId="77777777" w:rsidR="007C62D1" w:rsidRPr="008410CC" w:rsidRDefault="007C62D1" w:rsidP="007C62D1">
            <w:pPr>
              <w:ind w:left="72"/>
              <w:jc w:val="center"/>
              <w:rPr>
                <w:sz w:val="24"/>
                <w:szCs w:val="24"/>
              </w:rPr>
            </w:pPr>
            <w:r w:rsidRPr="008410CC">
              <w:rPr>
                <w:color w:val="000000"/>
                <w:w w:val="97"/>
                <w:sz w:val="24"/>
                <w:szCs w:val="24"/>
              </w:rPr>
              <w:t>2</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31267D4E" w14:textId="77777777" w:rsidR="007C62D1" w:rsidRPr="008410CC" w:rsidRDefault="007C62D1" w:rsidP="007C62D1">
            <w:pPr>
              <w:jc w:val="center"/>
              <w:rPr>
                <w:sz w:val="24"/>
                <w:szCs w:val="24"/>
              </w:rPr>
            </w:pPr>
            <w:r w:rsidRPr="008410CC">
              <w:rPr>
                <w:sz w:val="24"/>
                <w:szCs w:val="24"/>
              </w:rPr>
              <w:t>2</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A1FA12" w14:textId="77777777" w:rsidR="007C62D1" w:rsidRPr="008410CC" w:rsidRDefault="007C62D1" w:rsidP="007C62D1">
            <w:pPr>
              <w:jc w:val="center"/>
              <w:rPr>
                <w:sz w:val="24"/>
                <w:szCs w:val="24"/>
              </w:rPr>
            </w:pP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034B1F" w14:textId="77777777" w:rsidR="007C62D1" w:rsidRPr="008410CC" w:rsidRDefault="007C62D1" w:rsidP="007C62D1">
            <w:pPr>
              <w:jc w:val="center"/>
              <w:rPr>
                <w:sz w:val="24"/>
                <w:szCs w:val="24"/>
              </w:rPr>
            </w:pPr>
            <w:r w:rsidRPr="008410CC">
              <w:rPr>
                <w:sz w:val="24"/>
                <w:szCs w:val="24"/>
              </w:rPr>
              <w:t>https://edu.ismart.org/</w:t>
            </w:r>
          </w:p>
        </w:tc>
      </w:tr>
      <w:tr w:rsidR="007C62D1" w:rsidRPr="008410CC" w14:paraId="64E21CC1"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D5F621" w14:textId="77777777" w:rsidR="007C62D1" w:rsidRPr="008410CC" w:rsidRDefault="007C62D1" w:rsidP="007C62D1">
            <w:pPr>
              <w:spacing w:before="78"/>
              <w:jc w:val="center"/>
              <w:rPr>
                <w:sz w:val="24"/>
                <w:szCs w:val="24"/>
              </w:rPr>
            </w:pPr>
            <w:r w:rsidRPr="008410CC">
              <w:rPr>
                <w:color w:val="000000"/>
                <w:w w:val="97"/>
                <w:sz w:val="24"/>
                <w:szCs w:val="24"/>
              </w:rPr>
              <w:t>3.14.</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505762" w14:textId="77777777" w:rsidR="007C62D1" w:rsidRPr="008410CC" w:rsidRDefault="007C62D1" w:rsidP="007C62D1">
            <w:pPr>
              <w:spacing w:before="78"/>
              <w:ind w:left="72"/>
              <w:rPr>
                <w:sz w:val="24"/>
                <w:szCs w:val="24"/>
              </w:rPr>
            </w:pPr>
            <w:r w:rsidRPr="008410CC">
              <w:rPr>
                <w:b/>
                <w:color w:val="000000"/>
                <w:w w:val="97"/>
                <w:sz w:val="24"/>
                <w:szCs w:val="24"/>
              </w:rPr>
              <w:t>Внеклассное чтение</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8352D22" w14:textId="77777777" w:rsidR="007C62D1" w:rsidRPr="008410CC" w:rsidRDefault="007C62D1" w:rsidP="007C62D1">
            <w:pPr>
              <w:ind w:left="72"/>
              <w:jc w:val="center"/>
              <w:rPr>
                <w:sz w:val="24"/>
                <w:szCs w:val="24"/>
              </w:rPr>
            </w:pPr>
            <w:r w:rsidRPr="008410CC">
              <w:rPr>
                <w:color w:val="000000"/>
                <w:w w:val="97"/>
                <w:sz w:val="24"/>
                <w:szCs w:val="24"/>
              </w:rPr>
              <w:t>1</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0B1145B9"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0AC91EA" w14:textId="77777777" w:rsidR="007C62D1" w:rsidRPr="008410CC" w:rsidRDefault="007C62D1" w:rsidP="007C62D1">
            <w:pPr>
              <w:jc w:val="center"/>
              <w:rPr>
                <w:sz w:val="24"/>
                <w:szCs w:val="24"/>
              </w:rPr>
            </w:pPr>
            <w:r w:rsidRPr="008410CC">
              <w:rPr>
                <w:sz w:val="24"/>
                <w:szCs w:val="24"/>
              </w:rPr>
              <w:t>1</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7669153" w14:textId="77777777" w:rsidR="007C62D1" w:rsidRPr="008410CC" w:rsidRDefault="007C62D1" w:rsidP="007C62D1">
            <w:pPr>
              <w:jc w:val="center"/>
              <w:rPr>
                <w:sz w:val="24"/>
                <w:szCs w:val="24"/>
              </w:rPr>
            </w:pPr>
            <w:r w:rsidRPr="008410CC">
              <w:rPr>
                <w:sz w:val="24"/>
                <w:szCs w:val="24"/>
              </w:rPr>
              <w:t>https://edu.ismart.org/</w:t>
            </w:r>
          </w:p>
        </w:tc>
      </w:tr>
      <w:tr w:rsidR="007C62D1" w:rsidRPr="008410CC" w14:paraId="1FBFD446" w14:textId="77777777" w:rsidTr="007C62D1">
        <w:trPr>
          <w:trHeight w:hRule="exact" w:val="697"/>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175FEC4" w14:textId="77777777" w:rsidR="007C62D1" w:rsidRPr="008410CC" w:rsidRDefault="007C62D1" w:rsidP="007C62D1">
            <w:pPr>
              <w:spacing w:before="78"/>
              <w:jc w:val="center"/>
              <w:rPr>
                <w:sz w:val="24"/>
                <w:szCs w:val="24"/>
              </w:rPr>
            </w:pPr>
            <w:r w:rsidRPr="008410CC">
              <w:rPr>
                <w:color w:val="000000"/>
                <w:w w:val="97"/>
                <w:sz w:val="24"/>
                <w:szCs w:val="24"/>
              </w:rPr>
              <w:t>3.15</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6BB7933" w14:textId="77777777" w:rsidR="007C62D1" w:rsidRPr="00505A38" w:rsidRDefault="007C62D1" w:rsidP="007C62D1">
            <w:pPr>
              <w:rPr>
                <w:sz w:val="24"/>
                <w:szCs w:val="24"/>
              </w:rPr>
            </w:pPr>
            <w:r w:rsidRPr="008410CC">
              <w:rPr>
                <w:b/>
                <w:color w:val="000000"/>
                <w:w w:val="97"/>
                <w:sz w:val="24"/>
                <w:szCs w:val="24"/>
              </w:rPr>
              <w:t xml:space="preserve"> </w:t>
            </w:r>
            <w:r w:rsidRPr="00505A38">
              <w:rPr>
                <w:b/>
                <w:color w:val="000000"/>
                <w:w w:val="97"/>
                <w:sz w:val="24"/>
                <w:szCs w:val="24"/>
              </w:rPr>
              <w:t xml:space="preserve">Отечественная проза первой половины </w:t>
            </w:r>
            <w:r w:rsidRPr="008410CC">
              <w:rPr>
                <w:b/>
                <w:color w:val="000000"/>
                <w:w w:val="97"/>
                <w:sz w:val="24"/>
                <w:szCs w:val="24"/>
              </w:rPr>
              <w:t>XIX</w:t>
            </w:r>
            <w:r w:rsidRPr="00505A38">
              <w:rPr>
                <w:b/>
                <w:color w:val="000000"/>
                <w:w w:val="97"/>
                <w:sz w:val="24"/>
                <w:szCs w:val="24"/>
              </w:rPr>
              <w:t xml:space="preserve"> в. </w:t>
            </w:r>
            <w:r w:rsidRPr="00505A38">
              <w:rPr>
                <w:b/>
                <w:color w:val="000000"/>
                <w:sz w:val="24"/>
                <w:szCs w:val="24"/>
              </w:rPr>
              <w:t xml:space="preserve">Антоний Погорельский </w:t>
            </w:r>
            <w:r w:rsidRPr="00505A38">
              <w:rPr>
                <w:color w:val="000000"/>
                <w:sz w:val="24"/>
                <w:szCs w:val="24"/>
              </w:rPr>
              <w:t xml:space="preserve">«Лафертовская маковница» </w:t>
            </w:r>
          </w:p>
          <w:p w14:paraId="512564C1" w14:textId="77777777" w:rsidR="007C62D1" w:rsidRPr="00505A38" w:rsidRDefault="007C62D1" w:rsidP="007C62D1">
            <w:pPr>
              <w:spacing w:before="20"/>
              <w:ind w:left="72" w:right="144"/>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297280A" w14:textId="77777777" w:rsidR="007C62D1" w:rsidRPr="008410CC" w:rsidRDefault="007C62D1" w:rsidP="007C62D1">
            <w:pPr>
              <w:ind w:left="72"/>
              <w:jc w:val="center"/>
              <w:rPr>
                <w:sz w:val="24"/>
                <w:szCs w:val="24"/>
              </w:rPr>
            </w:pPr>
            <w:r w:rsidRPr="008410CC">
              <w:rPr>
                <w:color w:val="000000"/>
                <w:w w:val="97"/>
                <w:sz w:val="24"/>
                <w:szCs w:val="24"/>
              </w:rPr>
              <w:t>2</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1BE7DF00"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962D4E6" w14:textId="77777777" w:rsidR="007C62D1" w:rsidRPr="008410CC" w:rsidRDefault="007C62D1" w:rsidP="007C62D1">
            <w:pPr>
              <w:jc w:val="center"/>
              <w:rPr>
                <w:sz w:val="24"/>
                <w:szCs w:val="24"/>
              </w:rPr>
            </w:pPr>
            <w:r w:rsidRPr="008410CC">
              <w:rPr>
                <w:sz w:val="24"/>
                <w:szCs w:val="24"/>
              </w:rPr>
              <w:t>2</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8E437C" w14:textId="77777777" w:rsidR="007C62D1" w:rsidRPr="008410CC" w:rsidRDefault="007C62D1" w:rsidP="007C62D1">
            <w:pPr>
              <w:jc w:val="center"/>
              <w:rPr>
                <w:sz w:val="24"/>
                <w:szCs w:val="24"/>
              </w:rPr>
            </w:pPr>
            <w:r w:rsidRPr="008410CC">
              <w:rPr>
                <w:sz w:val="24"/>
                <w:szCs w:val="24"/>
              </w:rPr>
              <w:t>https://edu.ismart.org/</w:t>
            </w:r>
          </w:p>
        </w:tc>
      </w:tr>
      <w:tr w:rsidR="007C62D1" w:rsidRPr="008410CC" w14:paraId="2304B8DF" w14:textId="77777777" w:rsidTr="007C62D1">
        <w:trPr>
          <w:trHeight w:hRule="exact" w:val="355"/>
        </w:trPr>
        <w:tc>
          <w:tcPr>
            <w:tcW w:w="607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D3F4E4F" w14:textId="77777777" w:rsidR="007C62D1" w:rsidRPr="008410CC" w:rsidRDefault="007C62D1" w:rsidP="007C62D1">
            <w:pPr>
              <w:spacing w:before="76"/>
              <w:ind w:left="72"/>
              <w:rPr>
                <w:b/>
                <w:sz w:val="24"/>
                <w:szCs w:val="24"/>
              </w:rPr>
            </w:pPr>
            <w:r w:rsidRPr="008410CC">
              <w:rPr>
                <w:b/>
                <w:color w:val="000000"/>
                <w:w w:val="97"/>
                <w:sz w:val="24"/>
                <w:szCs w:val="24"/>
              </w:rPr>
              <w:t>Итого по разделу</w:t>
            </w:r>
          </w:p>
        </w:tc>
        <w:tc>
          <w:tcPr>
            <w:tcW w:w="676"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0ABEE1D" w14:textId="77777777" w:rsidR="007C62D1" w:rsidRPr="008410CC" w:rsidRDefault="007C62D1" w:rsidP="007C62D1">
            <w:pPr>
              <w:ind w:left="72"/>
              <w:jc w:val="center"/>
              <w:rPr>
                <w:b/>
                <w:sz w:val="24"/>
                <w:szCs w:val="24"/>
              </w:rPr>
            </w:pPr>
            <w:r w:rsidRPr="008410CC">
              <w:rPr>
                <w:b/>
                <w:color w:val="000000"/>
                <w:w w:val="97"/>
                <w:sz w:val="24"/>
                <w:szCs w:val="24"/>
              </w:rPr>
              <w:t>61</w:t>
            </w:r>
          </w:p>
        </w:tc>
        <w:tc>
          <w:tcPr>
            <w:tcW w:w="3809"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7EDA97F6" w14:textId="77777777" w:rsidR="007C62D1" w:rsidRPr="008410CC" w:rsidRDefault="007C62D1" w:rsidP="007C62D1">
            <w:pPr>
              <w:jc w:val="center"/>
              <w:rPr>
                <w:b/>
                <w:sz w:val="24"/>
                <w:szCs w:val="24"/>
              </w:rPr>
            </w:pPr>
          </w:p>
        </w:tc>
      </w:tr>
      <w:tr w:rsidR="007C62D1" w:rsidRPr="008410CC" w14:paraId="18D7C8F1" w14:textId="77777777" w:rsidTr="007C62D1">
        <w:trPr>
          <w:trHeight w:hRule="exact" w:val="355"/>
        </w:trPr>
        <w:tc>
          <w:tcPr>
            <w:tcW w:w="10565"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07350A46" w14:textId="77777777" w:rsidR="007C62D1" w:rsidRPr="008410CC" w:rsidRDefault="007C62D1" w:rsidP="007C62D1">
            <w:pPr>
              <w:ind w:left="72"/>
              <w:jc w:val="center"/>
              <w:rPr>
                <w:sz w:val="24"/>
                <w:szCs w:val="24"/>
              </w:rPr>
            </w:pPr>
            <w:r w:rsidRPr="008410CC">
              <w:rPr>
                <w:color w:val="000000"/>
                <w:w w:val="97"/>
                <w:sz w:val="24"/>
                <w:szCs w:val="24"/>
              </w:rPr>
              <w:t xml:space="preserve">Раздел 4. </w:t>
            </w:r>
            <w:r w:rsidRPr="008410CC">
              <w:rPr>
                <w:b/>
                <w:color w:val="000000"/>
                <w:w w:val="97"/>
                <w:sz w:val="24"/>
                <w:szCs w:val="24"/>
              </w:rPr>
              <w:t>Зарубежная литература</w:t>
            </w:r>
          </w:p>
        </w:tc>
      </w:tr>
      <w:tr w:rsidR="007C62D1" w:rsidRPr="008410CC" w14:paraId="464ED3C8" w14:textId="77777777" w:rsidTr="007C62D1">
        <w:trPr>
          <w:trHeight w:hRule="exact" w:val="2244"/>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9449128" w14:textId="77777777" w:rsidR="007C62D1" w:rsidRPr="008410CC" w:rsidRDefault="007C62D1" w:rsidP="007C62D1">
            <w:pPr>
              <w:jc w:val="center"/>
              <w:rPr>
                <w:color w:val="000000"/>
                <w:w w:val="97"/>
                <w:sz w:val="24"/>
                <w:szCs w:val="24"/>
              </w:rPr>
            </w:pPr>
            <w:r w:rsidRPr="008410CC">
              <w:rPr>
                <w:color w:val="000000"/>
                <w:w w:val="97"/>
                <w:sz w:val="24"/>
                <w:szCs w:val="24"/>
              </w:rPr>
              <w:t>4.1.</w:t>
            </w:r>
          </w:p>
          <w:p w14:paraId="46816992" w14:textId="77777777" w:rsidR="007C62D1" w:rsidRPr="008410CC" w:rsidRDefault="007C62D1" w:rsidP="007C62D1">
            <w:pPr>
              <w:jc w:val="center"/>
              <w:rPr>
                <w:sz w:val="24"/>
                <w:szCs w:val="24"/>
              </w:rPr>
            </w:pP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BBEF29" w14:textId="77777777" w:rsidR="007C62D1" w:rsidRPr="00505A38" w:rsidRDefault="007C62D1" w:rsidP="007C62D1">
            <w:pPr>
              <w:rPr>
                <w:color w:val="000000"/>
                <w:sz w:val="24"/>
                <w:szCs w:val="24"/>
              </w:rPr>
            </w:pPr>
            <w:r w:rsidRPr="00505A38">
              <w:rPr>
                <w:b/>
                <w:color w:val="000000"/>
                <w:sz w:val="24"/>
                <w:szCs w:val="24"/>
              </w:rPr>
              <w:t>Данте.</w:t>
            </w:r>
            <w:r w:rsidRPr="00505A38">
              <w:rPr>
                <w:color w:val="000000"/>
                <w:sz w:val="24"/>
                <w:szCs w:val="24"/>
              </w:rPr>
              <w:t xml:space="preserve"> «Божественная комедия» </w:t>
            </w:r>
            <w:r w:rsidRPr="008410CC">
              <w:rPr>
                <w:color w:val="000000"/>
                <w:sz w:val="24"/>
                <w:szCs w:val="24"/>
              </w:rPr>
              <w:t>(два</w:t>
            </w:r>
            <w:r w:rsidRPr="00505A38">
              <w:rPr>
                <w:color w:val="000000"/>
                <w:sz w:val="24"/>
                <w:szCs w:val="24"/>
              </w:rPr>
              <w:t xml:space="preserve"> фрагмент</w:t>
            </w:r>
            <w:r w:rsidRPr="008410CC">
              <w:rPr>
                <w:color w:val="000000"/>
                <w:sz w:val="24"/>
                <w:szCs w:val="24"/>
              </w:rPr>
              <w:t>а)</w:t>
            </w:r>
            <w:r w:rsidRPr="00505A38">
              <w:rPr>
                <w:color w:val="000000"/>
                <w:sz w:val="24"/>
                <w:szCs w:val="24"/>
              </w:rPr>
              <w:t>.</w:t>
            </w:r>
          </w:p>
          <w:p w14:paraId="5DD2F207" w14:textId="77777777" w:rsidR="007C62D1" w:rsidRPr="00505A38" w:rsidRDefault="007C62D1" w:rsidP="007C62D1">
            <w:pPr>
              <w:rPr>
                <w:sz w:val="24"/>
                <w:szCs w:val="24"/>
              </w:rPr>
            </w:pPr>
            <w:r w:rsidRPr="00505A38">
              <w:rPr>
                <w:b/>
                <w:color w:val="000000"/>
                <w:sz w:val="24"/>
                <w:szCs w:val="24"/>
              </w:rPr>
              <w:t>У. Шекспир.</w:t>
            </w:r>
            <w:r w:rsidRPr="00505A38">
              <w:rPr>
                <w:color w:val="000000"/>
                <w:sz w:val="24"/>
                <w:szCs w:val="24"/>
              </w:rPr>
              <w:t xml:space="preserve"> Трагедия «Гамлет» (фрагменты).</w:t>
            </w:r>
          </w:p>
          <w:p w14:paraId="009BD362" w14:textId="77777777" w:rsidR="007C62D1" w:rsidRPr="008410CC" w:rsidRDefault="007C62D1" w:rsidP="007C62D1">
            <w:pPr>
              <w:rPr>
                <w:sz w:val="24"/>
                <w:szCs w:val="24"/>
              </w:rPr>
            </w:pPr>
            <w:r w:rsidRPr="00505A38">
              <w:rPr>
                <w:b/>
                <w:color w:val="000000"/>
                <w:sz w:val="24"/>
                <w:szCs w:val="24"/>
              </w:rPr>
              <w:t>И.В. Гёте.</w:t>
            </w:r>
            <w:r w:rsidRPr="00505A38">
              <w:rPr>
                <w:color w:val="000000"/>
                <w:sz w:val="24"/>
                <w:szCs w:val="24"/>
              </w:rPr>
              <w:t xml:space="preserve">  Трагедия  «Фауст»  </w:t>
            </w:r>
            <w:r w:rsidRPr="008410CC">
              <w:rPr>
                <w:color w:val="000000"/>
                <w:sz w:val="24"/>
                <w:szCs w:val="24"/>
              </w:rPr>
              <w:t>(два</w:t>
            </w:r>
            <w:r w:rsidRPr="00505A38">
              <w:rPr>
                <w:color w:val="000000"/>
                <w:sz w:val="24"/>
                <w:szCs w:val="24"/>
              </w:rPr>
              <w:t xml:space="preserve"> фрагмент</w:t>
            </w:r>
            <w:r w:rsidRPr="008410CC">
              <w:rPr>
                <w:color w:val="000000"/>
                <w:sz w:val="24"/>
                <w:szCs w:val="24"/>
              </w:rPr>
              <w:t>а)</w:t>
            </w:r>
            <w:r w:rsidRPr="00505A38">
              <w:rPr>
                <w:color w:val="000000"/>
                <w:sz w:val="24"/>
                <w:szCs w:val="24"/>
              </w:rPr>
              <w:t>.</w:t>
            </w:r>
            <w:r w:rsidRPr="008410CC">
              <w:rPr>
                <w:color w:val="000000"/>
                <w:sz w:val="24"/>
                <w:szCs w:val="24"/>
              </w:rPr>
              <w:t xml:space="preserve"> </w:t>
            </w:r>
          </w:p>
          <w:p w14:paraId="75090C19" w14:textId="77777777" w:rsidR="007C62D1" w:rsidRPr="00505A38" w:rsidRDefault="007C62D1" w:rsidP="007C62D1">
            <w:pPr>
              <w:rPr>
                <w:sz w:val="24"/>
                <w:szCs w:val="24"/>
              </w:rPr>
            </w:pPr>
            <w:r w:rsidRPr="00505A38">
              <w:rPr>
                <w:b/>
                <w:color w:val="000000"/>
                <w:sz w:val="24"/>
                <w:szCs w:val="24"/>
              </w:rPr>
              <w:t xml:space="preserve">Дж. Г. Байрон. </w:t>
            </w:r>
            <w:r w:rsidRPr="00505A38">
              <w:rPr>
                <w:color w:val="000000"/>
                <w:sz w:val="24"/>
                <w:szCs w:val="24"/>
              </w:rPr>
              <w:t>Стихотворени</w:t>
            </w:r>
            <w:r w:rsidRPr="008410CC">
              <w:rPr>
                <w:color w:val="000000"/>
                <w:sz w:val="24"/>
                <w:szCs w:val="24"/>
              </w:rPr>
              <w:t>е</w:t>
            </w:r>
            <w:r w:rsidRPr="00505A38">
              <w:rPr>
                <w:color w:val="000000"/>
                <w:sz w:val="24"/>
                <w:szCs w:val="24"/>
              </w:rPr>
              <w:t xml:space="preserve"> «Душа моя мрачна. Скорей, певец, скорей!..»</w:t>
            </w:r>
            <w:r w:rsidRPr="008410CC">
              <w:rPr>
                <w:color w:val="000000"/>
                <w:sz w:val="24"/>
                <w:szCs w:val="24"/>
              </w:rPr>
              <w:t>.</w:t>
            </w:r>
            <w:r w:rsidRPr="00505A38">
              <w:rPr>
                <w:color w:val="000000"/>
                <w:sz w:val="24"/>
                <w:szCs w:val="24"/>
              </w:rPr>
              <w:t xml:space="preserve"> Поэма «Паломничество Чайльд-Гарольда» (</w:t>
            </w:r>
            <w:r w:rsidRPr="008410CC">
              <w:rPr>
                <w:color w:val="000000"/>
                <w:sz w:val="24"/>
                <w:szCs w:val="24"/>
              </w:rPr>
              <w:t>фрагмент</w:t>
            </w:r>
            <w:r w:rsidRPr="00505A38">
              <w:rPr>
                <w:color w:val="000000"/>
                <w:sz w:val="24"/>
                <w:szCs w:val="24"/>
              </w:rPr>
              <w:t>).</w:t>
            </w:r>
          </w:p>
          <w:p w14:paraId="77220F72" w14:textId="77777777" w:rsidR="007C62D1" w:rsidRPr="00505A38" w:rsidRDefault="007C62D1" w:rsidP="007C62D1">
            <w:pPr>
              <w:rPr>
                <w:color w:val="000000"/>
                <w:w w:val="97"/>
                <w:sz w:val="24"/>
                <w:szCs w:val="24"/>
              </w:rPr>
            </w:pPr>
            <w:r>
              <w:rPr>
                <w:b/>
                <w:color w:val="000000"/>
                <w:w w:val="97"/>
                <w:sz w:val="24"/>
                <w:szCs w:val="24"/>
              </w:rPr>
              <w:t>Э</w:t>
            </w:r>
            <w:r w:rsidRPr="00505A38">
              <w:rPr>
                <w:b/>
                <w:color w:val="000000"/>
                <w:w w:val="97"/>
                <w:sz w:val="24"/>
                <w:szCs w:val="24"/>
              </w:rPr>
              <w:t xml:space="preserve">. Т. А. Гофман. </w:t>
            </w:r>
            <w:r w:rsidRPr="00505A38">
              <w:rPr>
                <w:color w:val="000000"/>
                <w:w w:val="97"/>
                <w:sz w:val="24"/>
                <w:szCs w:val="24"/>
              </w:rPr>
              <w:t>«Крошка Цахес, по прозванию Циннобер» (фрагменты)</w:t>
            </w:r>
          </w:p>
          <w:p w14:paraId="70B7713C" w14:textId="77777777" w:rsidR="007C62D1" w:rsidRPr="00505A38" w:rsidRDefault="007C62D1" w:rsidP="007C62D1">
            <w:pPr>
              <w:rPr>
                <w:sz w:val="24"/>
                <w:szCs w:val="24"/>
              </w:rPr>
            </w:pPr>
            <w:r w:rsidRPr="00505A38">
              <w:rPr>
                <w:b/>
                <w:sz w:val="24"/>
                <w:szCs w:val="24"/>
              </w:rPr>
              <w:t>Э. По.</w:t>
            </w:r>
            <w:r w:rsidRPr="00505A38">
              <w:rPr>
                <w:sz w:val="24"/>
                <w:szCs w:val="24"/>
              </w:rPr>
              <w:t xml:space="preserve"> «Ворон» (фрагменты)</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800F7F" w14:textId="77777777" w:rsidR="007C62D1" w:rsidRPr="008410CC" w:rsidRDefault="007C62D1" w:rsidP="007C62D1">
            <w:pPr>
              <w:jc w:val="center"/>
              <w:rPr>
                <w:sz w:val="24"/>
                <w:szCs w:val="24"/>
              </w:rPr>
            </w:pPr>
            <w:r w:rsidRPr="008410CC">
              <w:rPr>
                <w:color w:val="000000"/>
                <w:w w:val="97"/>
                <w:sz w:val="24"/>
                <w:szCs w:val="24"/>
              </w:rPr>
              <w:t>10</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DF48FC" w14:textId="77777777" w:rsidR="007C62D1" w:rsidRPr="008410CC" w:rsidRDefault="007C62D1" w:rsidP="007C62D1">
            <w:pPr>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FFE12F" w14:textId="77777777" w:rsidR="007C62D1" w:rsidRPr="008410CC" w:rsidRDefault="007C62D1" w:rsidP="007C62D1">
            <w:pPr>
              <w:jc w:val="center"/>
              <w:rPr>
                <w:sz w:val="24"/>
                <w:szCs w:val="24"/>
              </w:rPr>
            </w:pPr>
            <w:r w:rsidRPr="008410CC">
              <w:rPr>
                <w:sz w:val="24"/>
                <w:szCs w:val="24"/>
              </w:rPr>
              <w:t>10</w:t>
            </w: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6EA8CF" w14:textId="77777777" w:rsidR="007C62D1" w:rsidRPr="008410CC" w:rsidRDefault="007C62D1" w:rsidP="007C62D1">
            <w:pPr>
              <w:jc w:val="center"/>
              <w:rPr>
                <w:sz w:val="24"/>
                <w:szCs w:val="24"/>
              </w:rPr>
            </w:pPr>
            <w:r w:rsidRPr="008410CC">
              <w:rPr>
                <w:sz w:val="24"/>
                <w:szCs w:val="24"/>
              </w:rPr>
              <w:t>https://edu.ismart.org/</w:t>
            </w:r>
          </w:p>
        </w:tc>
      </w:tr>
      <w:tr w:rsidR="007C62D1" w:rsidRPr="003D6017" w14:paraId="188851A5"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1F7D8A" w14:textId="77777777" w:rsidR="007C62D1" w:rsidRPr="003D6017" w:rsidRDefault="007C62D1" w:rsidP="007C62D1">
            <w:pPr>
              <w:jc w:val="center"/>
              <w:rPr>
                <w:b/>
                <w:sz w:val="24"/>
                <w:szCs w:val="24"/>
              </w:rPr>
            </w:pPr>
            <w:r w:rsidRPr="003D6017">
              <w:rPr>
                <w:b/>
                <w:color w:val="000000"/>
                <w:w w:val="97"/>
                <w:sz w:val="24"/>
                <w:szCs w:val="24"/>
              </w:rPr>
              <w:t>4.2.</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2007D4" w14:textId="77777777" w:rsidR="007C62D1" w:rsidRPr="003D6017" w:rsidRDefault="007C62D1" w:rsidP="007C62D1">
            <w:pPr>
              <w:ind w:left="72"/>
              <w:rPr>
                <w:b/>
                <w:sz w:val="24"/>
                <w:szCs w:val="24"/>
              </w:rPr>
            </w:pPr>
            <w:r w:rsidRPr="003D6017">
              <w:rPr>
                <w:b/>
                <w:color w:val="000000"/>
                <w:w w:val="97"/>
                <w:sz w:val="24"/>
                <w:szCs w:val="24"/>
              </w:rPr>
              <w:t>Развитие речи</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FD90AAF" w14:textId="77777777" w:rsidR="007C62D1" w:rsidRPr="003D6017" w:rsidRDefault="007C62D1" w:rsidP="007C62D1">
            <w:pPr>
              <w:ind w:left="72"/>
              <w:jc w:val="center"/>
              <w:rPr>
                <w:b/>
                <w:sz w:val="24"/>
                <w:szCs w:val="24"/>
              </w:rPr>
            </w:pPr>
            <w:r w:rsidRPr="003D6017">
              <w:rPr>
                <w:b/>
                <w:color w:val="000000"/>
                <w:w w:val="97"/>
                <w:sz w:val="24"/>
                <w:szCs w:val="24"/>
              </w:rPr>
              <w:t>1</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747BBE07" w14:textId="77777777" w:rsidR="007C62D1" w:rsidRPr="003D6017" w:rsidRDefault="007C62D1" w:rsidP="007C62D1">
            <w:pPr>
              <w:jc w:val="center"/>
              <w:rPr>
                <w:b/>
                <w:sz w:val="24"/>
                <w:szCs w:val="24"/>
              </w:rPr>
            </w:pPr>
            <w:r w:rsidRPr="003D6017">
              <w:rPr>
                <w:b/>
                <w:sz w:val="24"/>
                <w:szCs w:val="24"/>
              </w:rPr>
              <w:t>1</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A360675" w14:textId="77777777" w:rsidR="007C62D1" w:rsidRPr="003D6017" w:rsidRDefault="007C62D1" w:rsidP="007C62D1">
            <w:pPr>
              <w:jc w:val="center"/>
              <w:rPr>
                <w:b/>
                <w:sz w:val="24"/>
                <w:szCs w:val="24"/>
              </w:rPr>
            </w:pP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5A29059" w14:textId="77777777" w:rsidR="007C62D1" w:rsidRPr="003D6017" w:rsidRDefault="007C62D1" w:rsidP="007C62D1">
            <w:pPr>
              <w:rPr>
                <w:b/>
                <w:sz w:val="24"/>
                <w:szCs w:val="24"/>
              </w:rPr>
            </w:pPr>
          </w:p>
        </w:tc>
      </w:tr>
      <w:tr w:rsidR="007C62D1" w:rsidRPr="003D6017" w14:paraId="3AAC3679" w14:textId="77777777" w:rsidTr="007C62D1">
        <w:trPr>
          <w:trHeight w:hRule="exact" w:val="357"/>
        </w:trPr>
        <w:tc>
          <w:tcPr>
            <w:tcW w:w="607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0B0D9F8" w14:textId="77777777" w:rsidR="007C62D1" w:rsidRPr="003D6017" w:rsidRDefault="007C62D1" w:rsidP="007C62D1">
            <w:pPr>
              <w:ind w:left="72"/>
              <w:rPr>
                <w:b/>
                <w:sz w:val="24"/>
                <w:szCs w:val="24"/>
              </w:rPr>
            </w:pPr>
            <w:r w:rsidRPr="003D6017">
              <w:rPr>
                <w:b/>
                <w:color w:val="000000"/>
                <w:w w:val="97"/>
                <w:sz w:val="24"/>
                <w:szCs w:val="24"/>
              </w:rPr>
              <w:lastRenderedPageBreak/>
              <w:t>Итого по разделу</w:t>
            </w:r>
          </w:p>
        </w:tc>
        <w:tc>
          <w:tcPr>
            <w:tcW w:w="676"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5BA6CD51" w14:textId="77777777" w:rsidR="007C62D1" w:rsidRPr="003D6017" w:rsidRDefault="007C62D1" w:rsidP="007C62D1">
            <w:pPr>
              <w:ind w:left="72"/>
              <w:jc w:val="center"/>
              <w:rPr>
                <w:b/>
                <w:sz w:val="24"/>
                <w:szCs w:val="24"/>
              </w:rPr>
            </w:pPr>
            <w:r w:rsidRPr="003D6017">
              <w:rPr>
                <w:b/>
                <w:color w:val="000000"/>
                <w:w w:val="97"/>
                <w:sz w:val="24"/>
                <w:szCs w:val="24"/>
              </w:rPr>
              <w:t>11</w:t>
            </w:r>
          </w:p>
        </w:tc>
        <w:tc>
          <w:tcPr>
            <w:tcW w:w="3809"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91F8E8B" w14:textId="77777777" w:rsidR="007C62D1" w:rsidRPr="003D6017" w:rsidRDefault="007C62D1" w:rsidP="007C62D1">
            <w:pPr>
              <w:jc w:val="center"/>
              <w:rPr>
                <w:b/>
                <w:sz w:val="24"/>
                <w:szCs w:val="24"/>
              </w:rPr>
            </w:pPr>
          </w:p>
        </w:tc>
      </w:tr>
      <w:tr w:rsidR="007C62D1" w:rsidRPr="003D6017" w14:paraId="0ED12CA1" w14:textId="77777777" w:rsidTr="007C62D1">
        <w:trPr>
          <w:trHeight w:hRule="exact" w:val="355"/>
        </w:trPr>
        <w:tc>
          <w:tcPr>
            <w:tcW w:w="10565" w:type="dxa"/>
            <w:gridSpan w:val="6"/>
            <w:tcBorders>
              <w:top w:val="single" w:sz="4" w:space="0" w:color="000000"/>
              <w:left w:val="single" w:sz="4" w:space="0" w:color="000000"/>
              <w:bottom w:val="single" w:sz="4" w:space="0" w:color="000000"/>
              <w:right w:val="single" w:sz="4" w:space="0" w:color="000000"/>
            </w:tcBorders>
            <w:shd w:val="clear" w:color="auto" w:fill="B2A1C7" w:themeFill="accent4" w:themeFillTint="99"/>
            <w:tcMar>
              <w:left w:w="0" w:type="dxa"/>
              <w:right w:w="0" w:type="dxa"/>
            </w:tcMar>
          </w:tcPr>
          <w:p w14:paraId="7BB2A0D6" w14:textId="77777777" w:rsidR="007C62D1" w:rsidRPr="003D6017" w:rsidRDefault="007C62D1" w:rsidP="007C62D1">
            <w:pPr>
              <w:ind w:left="72"/>
              <w:jc w:val="center"/>
              <w:rPr>
                <w:sz w:val="24"/>
                <w:szCs w:val="24"/>
              </w:rPr>
            </w:pPr>
            <w:r w:rsidRPr="003D6017">
              <w:rPr>
                <w:color w:val="000000"/>
                <w:w w:val="97"/>
                <w:sz w:val="24"/>
                <w:szCs w:val="24"/>
              </w:rPr>
              <w:t xml:space="preserve">Раздел 5. </w:t>
            </w:r>
            <w:r w:rsidRPr="003D6017">
              <w:rPr>
                <w:b/>
                <w:color w:val="000000"/>
                <w:w w:val="97"/>
                <w:sz w:val="24"/>
                <w:szCs w:val="24"/>
              </w:rPr>
              <w:t>Итоговый контроль</w:t>
            </w:r>
          </w:p>
        </w:tc>
      </w:tr>
      <w:tr w:rsidR="007C62D1" w:rsidRPr="003D6017" w14:paraId="092CDE97" w14:textId="77777777" w:rsidTr="007C62D1">
        <w:trPr>
          <w:trHeight w:hRule="exact" w:val="355"/>
        </w:trPr>
        <w:tc>
          <w:tcPr>
            <w:tcW w:w="3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9A9CBC6" w14:textId="77777777" w:rsidR="007C62D1" w:rsidRPr="003D6017" w:rsidRDefault="007C62D1" w:rsidP="007C62D1">
            <w:pPr>
              <w:spacing w:before="76"/>
              <w:jc w:val="center"/>
              <w:rPr>
                <w:sz w:val="24"/>
                <w:szCs w:val="24"/>
              </w:rPr>
            </w:pPr>
            <w:r w:rsidRPr="003D6017">
              <w:rPr>
                <w:color w:val="000000"/>
                <w:w w:val="97"/>
                <w:sz w:val="24"/>
                <w:szCs w:val="24"/>
              </w:rPr>
              <w:t>5.1.</w:t>
            </w:r>
          </w:p>
        </w:tc>
        <w:tc>
          <w:tcPr>
            <w:tcW w:w="57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FB0FA5" w14:textId="77777777" w:rsidR="007C62D1" w:rsidRPr="003D6017" w:rsidRDefault="007C62D1" w:rsidP="007C62D1">
            <w:pPr>
              <w:ind w:left="72"/>
              <w:rPr>
                <w:sz w:val="24"/>
                <w:szCs w:val="24"/>
              </w:rPr>
            </w:pPr>
            <w:r w:rsidRPr="003D6017">
              <w:rPr>
                <w:color w:val="000000"/>
                <w:w w:val="97"/>
                <w:sz w:val="24"/>
                <w:szCs w:val="24"/>
              </w:rPr>
              <w:t>Итоговые контрольные работы</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79406EF" w14:textId="77777777" w:rsidR="007C62D1" w:rsidRPr="003D6017" w:rsidRDefault="007C62D1" w:rsidP="007C62D1">
            <w:pPr>
              <w:ind w:left="72"/>
              <w:jc w:val="center"/>
              <w:rPr>
                <w:sz w:val="24"/>
                <w:szCs w:val="24"/>
              </w:rPr>
            </w:pPr>
            <w:r w:rsidRPr="003D6017">
              <w:rPr>
                <w:color w:val="000000"/>
                <w:w w:val="97"/>
                <w:sz w:val="24"/>
                <w:szCs w:val="24"/>
              </w:rPr>
              <w:t>4</w:t>
            </w:r>
          </w:p>
        </w:tc>
        <w:tc>
          <w:tcPr>
            <w:tcW w:w="772" w:type="dxa"/>
            <w:tcBorders>
              <w:top w:val="single" w:sz="4" w:space="0" w:color="000000"/>
              <w:left w:val="single" w:sz="4" w:space="0" w:color="000000"/>
              <w:bottom w:val="single" w:sz="4" w:space="0" w:color="000000"/>
              <w:right w:val="single" w:sz="4" w:space="0" w:color="000000"/>
            </w:tcBorders>
            <w:tcMar>
              <w:left w:w="0" w:type="dxa"/>
              <w:right w:w="0" w:type="dxa"/>
            </w:tcMar>
          </w:tcPr>
          <w:p w14:paraId="74DAB811" w14:textId="77777777" w:rsidR="007C62D1" w:rsidRPr="003D6017" w:rsidRDefault="007C62D1" w:rsidP="007C62D1">
            <w:pPr>
              <w:jc w:val="center"/>
              <w:rPr>
                <w:sz w:val="24"/>
                <w:szCs w:val="24"/>
              </w:rPr>
            </w:pPr>
            <w:r w:rsidRPr="003D6017">
              <w:rPr>
                <w:sz w:val="24"/>
                <w:szCs w:val="24"/>
              </w:rPr>
              <w:t>4</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5D45BB1" w14:textId="77777777" w:rsidR="007C62D1" w:rsidRPr="003D6017" w:rsidRDefault="007C62D1" w:rsidP="007C62D1">
            <w:pPr>
              <w:jc w:val="center"/>
              <w:rPr>
                <w:sz w:val="24"/>
                <w:szCs w:val="24"/>
              </w:rPr>
            </w:pPr>
          </w:p>
        </w:tc>
        <w:tc>
          <w:tcPr>
            <w:tcW w:w="23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CE3DFD" w14:textId="77777777" w:rsidR="007C62D1" w:rsidRPr="003D6017" w:rsidRDefault="007C62D1" w:rsidP="007C62D1">
            <w:pPr>
              <w:rPr>
                <w:sz w:val="24"/>
                <w:szCs w:val="24"/>
              </w:rPr>
            </w:pPr>
          </w:p>
        </w:tc>
      </w:tr>
      <w:tr w:rsidR="007C62D1" w:rsidRPr="003D6017" w14:paraId="4483D6B5" w14:textId="77777777" w:rsidTr="007C62D1">
        <w:trPr>
          <w:trHeight w:hRule="exact" w:val="355"/>
        </w:trPr>
        <w:tc>
          <w:tcPr>
            <w:tcW w:w="6079"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19640BDE" w14:textId="77777777" w:rsidR="007C62D1" w:rsidRPr="003D6017" w:rsidRDefault="007C62D1" w:rsidP="007C62D1">
            <w:pPr>
              <w:ind w:left="72"/>
              <w:rPr>
                <w:b/>
                <w:sz w:val="24"/>
                <w:szCs w:val="24"/>
              </w:rPr>
            </w:pPr>
            <w:r w:rsidRPr="003D6017">
              <w:rPr>
                <w:b/>
                <w:color w:val="000000"/>
                <w:w w:val="97"/>
                <w:sz w:val="24"/>
                <w:szCs w:val="24"/>
              </w:rPr>
              <w:t>Итого по разделу</w:t>
            </w:r>
          </w:p>
        </w:tc>
        <w:tc>
          <w:tcPr>
            <w:tcW w:w="676"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2E28024A" w14:textId="77777777" w:rsidR="007C62D1" w:rsidRPr="003D6017" w:rsidRDefault="007C62D1" w:rsidP="007C62D1">
            <w:pPr>
              <w:ind w:left="72"/>
              <w:jc w:val="center"/>
              <w:rPr>
                <w:b/>
                <w:sz w:val="24"/>
                <w:szCs w:val="24"/>
              </w:rPr>
            </w:pPr>
            <w:r w:rsidRPr="003D6017">
              <w:rPr>
                <w:b/>
                <w:color w:val="000000"/>
                <w:w w:val="97"/>
                <w:sz w:val="24"/>
                <w:szCs w:val="24"/>
              </w:rPr>
              <w:t>4</w:t>
            </w:r>
          </w:p>
        </w:tc>
        <w:tc>
          <w:tcPr>
            <w:tcW w:w="3809" w:type="dxa"/>
            <w:gridSpan w:val="3"/>
            <w:tcBorders>
              <w:top w:val="single" w:sz="4" w:space="0" w:color="000000"/>
              <w:left w:val="single" w:sz="4" w:space="0" w:color="000000"/>
              <w:bottom w:val="single" w:sz="4" w:space="0" w:color="000000"/>
              <w:right w:val="single" w:sz="4" w:space="0" w:color="000000"/>
            </w:tcBorders>
            <w:shd w:val="clear" w:color="auto" w:fill="E5DFEC" w:themeFill="accent4" w:themeFillTint="33"/>
            <w:tcMar>
              <w:left w:w="0" w:type="dxa"/>
              <w:right w:w="0" w:type="dxa"/>
            </w:tcMar>
          </w:tcPr>
          <w:p w14:paraId="4FECA507" w14:textId="77777777" w:rsidR="007C62D1" w:rsidRPr="003D6017" w:rsidRDefault="007C62D1" w:rsidP="007C62D1">
            <w:pPr>
              <w:jc w:val="center"/>
              <w:rPr>
                <w:b/>
                <w:sz w:val="24"/>
                <w:szCs w:val="24"/>
              </w:rPr>
            </w:pPr>
          </w:p>
        </w:tc>
      </w:tr>
      <w:tr w:rsidR="007C62D1" w:rsidRPr="003D6017" w14:paraId="2D380163" w14:textId="77777777" w:rsidTr="007C62D1">
        <w:trPr>
          <w:trHeight w:hRule="exact" w:val="355"/>
        </w:trPr>
        <w:tc>
          <w:tcPr>
            <w:tcW w:w="607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0D0BD71" w14:textId="77777777" w:rsidR="007C62D1" w:rsidRPr="003D6017" w:rsidRDefault="007C62D1" w:rsidP="007C62D1">
            <w:pPr>
              <w:ind w:left="72"/>
              <w:rPr>
                <w:sz w:val="24"/>
                <w:szCs w:val="24"/>
              </w:rPr>
            </w:pPr>
            <w:r w:rsidRPr="003D6017">
              <w:rPr>
                <w:color w:val="000000"/>
                <w:w w:val="97"/>
                <w:sz w:val="24"/>
                <w:szCs w:val="24"/>
              </w:rPr>
              <w:t>Резервное время</w:t>
            </w:r>
          </w:p>
        </w:tc>
        <w:tc>
          <w:tcPr>
            <w:tcW w:w="6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30049CE" w14:textId="77777777" w:rsidR="007C62D1" w:rsidRPr="003D6017" w:rsidRDefault="007C62D1" w:rsidP="007C62D1">
            <w:pPr>
              <w:ind w:left="72"/>
              <w:jc w:val="center"/>
              <w:rPr>
                <w:sz w:val="24"/>
                <w:szCs w:val="24"/>
              </w:rPr>
            </w:pPr>
            <w:r w:rsidRPr="003D6017">
              <w:rPr>
                <w:color w:val="000000"/>
                <w:w w:val="97"/>
                <w:sz w:val="24"/>
                <w:szCs w:val="24"/>
              </w:rPr>
              <w:t>15</w:t>
            </w:r>
          </w:p>
        </w:tc>
        <w:tc>
          <w:tcPr>
            <w:tcW w:w="3809"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2D1C2EB1" w14:textId="77777777" w:rsidR="007C62D1" w:rsidRPr="003D6017" w:rsidRDefault="007C62D1" w:rsidP="007C62D1">
            <w:pPr>
              <w:jc w:val="center"/>
              <w:rPr>
                <w:sz w:val="24"/>
                <w:szCs w:val="24"/>
              </w:rPr>
            </w:pPr>
          </w:p>
        </w:tc>
      </w:tr>
      <w:tr w:rsidR="007C62D1" w:rsidRPr="00201C73" w14:paraId="2B8A86FA" w14:textId="77777777" w:rsidTr="007C62D1">
        <w:trPr>
          <w:trHeight w:hRule="exact" w:val="334"/>
        </w:trPr>
        <w:tc>
          <w:tcPr>
            <w:tcW w:w="6079" w:type="dxa"/>
            <w:gridSpan w:val="2"/>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5899F892" w14:textId="77777777" w:rsidR="007C62D1" w:rsidRPr="00505A38" w:rsidRDefault="007C62D1" w:rsidP="007C62D1">
            <w:pPr>
              <w:ind w:left="72"/>
              <w:rPr>
                <w:b/>
                <w:sz w:val="24"/>
                <w:szCs w:val="24"/>
              </w:rPr>
            </w:pPr>
            <w:r w:rsidRPr="00505A38">
              <w:rPr>
                <w:b/>
                <w:color w:val="000000"/>
                <w:w w:val="97"/>
                <w:sz w:val="24"/>
                <w:szCs w:val="24"/>
              </w:rPr>
              <w:t>ОБЩЕЕ КОЛИЧЕСТВО ЧАСОВ ПО ПРОГРАММЕ</w:t>
            </w:r>
          </w:p>
        </w:tc>
        <w:tc>
          <w:tcPr>
            <w:tcW w:w="676"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25E1EF6D" w14:textId="77777777" w:rsidR="007C62D1" w:rsidRPr="00201C73" w:rsidRDefault="007C62D1" w:rsidP="007C62D1">
            <w:pPr>
              <w:ind w:left="72"/>
              <w:jc w:val="center"/>
              <w:rPr>
                <w:b/>
                <w:sz w:val="24"/>
                <w:szCs w:val="24"/>
              </w:rPr>
            </w:pPr>
            <w:r w:rsidRPr="00201C73">
              <w:rPr>
                <w:b/>
                <w:color w:val="000000"/>
                <w:w w:val="97"/>
                <w:sz w:val="24"/>
                <w:szCs w:val="24"/>
              </w:rPr>
              <w:t>102</w:t>
            </w:r>
          </w:p>
        </w:tc>
        <w:tc>
          <w:tcPr>
            <w:tcW w:w="772"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67AB0223" w14:textId="77777777" w:rsidR="007C62D1" w:rsidRPr="00201C73" w:rsidRDefault="007C62D1" w:rsidP="007C62D1">
            <w:pPr>
              <w:ind w:left="72"/>
              <w:jc w:val="center"/>
              <w:rPr>
                <w:b/>
                <w:sz w:val="24"/>
                <w:szCs w:val="24"/>
              </w:rPr>
            </w:pPr>
            <w:r w:rsidRPr="00201C73">
              <w:rPr>
                <w:b/>
                <w:color w:val="000000"/>
                <w:w w:val="97"/>
                <w:sz w:val="24"/>
                <w:szCs w:val="24"/>
              </w:rPr>
              <w:t>10</w:t>
            </w:r>
          </w:p>
        </w:tc>
        <w:tc>
          <w:tcPr>
            <w:tcW w:w="676"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267DD4E1" w14:textId="77777777" w:rsidR="007C62D1" w:rsidRPr="00201C73" w:rsidRDefault="007C62D1" w:rsidP="007C62D1">
            <w:pPr>
              <w:jc w:val="center"/>
              <w:rPr>
                <w:b/>
                <w:sz w:val="24"/>
                <w:szCs w:val="24"/>
              </w:rPr>
            </w:pPr>
          </w:p>
        </w:tc>
        <w:tc>
          <w:tcPr>
            <w:tcW w:w="2360" w:type="dxa"/>
            <w:tcBorders>
              <w:top w:val="single" w:sz="4" w:space="0" w:color="000000"/>
              <w:left w:val="single" w:sz="4" w:space="0" w:color="000000"/>
              <w:bottom w:val="single" w:sz="4" w:space="0" w:color="000000"/>
              <w:right w:val="single" w:sz="4" w:space="0" w:color="000000"/>
            </w:tcBorders>
            <w:shd w:val="clear" w:color="auto" w:fill="5F497A" w:themeFill="accent4" w:themeFillShade="BF"/>
            <w:tcMar>
              <w:left w:w="0" w:type="dxa"/>
              <w:right w:w="0" w:type="dxa"/>
            </w:tcMar>
          </w:tcPr>
          <w:p w14:paraId="445C7F40" w14:textId="77777777" w:rsidR="007C62D1" w:rsidRPr="00201C73" w:rsidRDefault="007C62D1" w:rsidP="007C62D1">
            <w:pPr>
              <w:rPr>
                <w:b/>
                <w:sz w:val="24"/>
                <w:szCs w:val="24"/>
              </w:rPr>
            </w:pPr>
          </w:p>
        </w:tc>
      </w:tr>
    </w:tbl>
    <w:p w14:paraId="4215FC4C" w14:textId="77777777" w:rsidR="00F430D2" w:rsidRPr="00005DA0" w:rsidRDefault="00F430D2" w:rsidP="00005DA0">
      <w:pPr>
        <w:pStyle w:val="a5"/>
        <w:ind w:firstLine="567"/>
        <w:jc w:val="both"/>
        <w:rPr>
          <w:color w:val="000000"/>
        </w:rPr>
      </w:pPr>
    </w:p>
    <w:sectPr w:rsidR="00F430D2" w:rsidRPr="00005DA0">
      <w:pgSz w:w="12020" w:h="7830" w:orient="landscape"/>
      <w:pgMar w:top="700" w:right="62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172CF" w14:textId="77777777" w:rsidR="0092010A" w:rsidRDefault="0092010A" w:rsidP="00D14992">
      <w:r>
        <w:separator/>
      </w:r>
    </w:p>
  </w:endnote>
  <w:endnote w:type="continuationSeparator" w:id="0">
    <w:p w14:paraId="23B7A5A0" w14:textId="77777777" w:rsidR="0092010A" w:rsidRDefault="0092010A" w:rsidP="00D1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718393838"/>
      <w:docPartObj>
        <w:docPartGallery w:val="Page Numbers (Bottom of Page)"/>
        <w:docPartUnique/>
      </w:docPartObj>
    </w:sdtPr>
    <w:sdtEndPr/>
    <w:sdtContent>
      <w:p w14:paraId="155684B5" w14:textId="03144F9E" w:rsidR="00F430D2" w:rsidRPr="00105318" w:rsidRDefault="00F430D2">
        <w:pPr>
          <w:pStyle w:val="af3"/>
          <w:rPr>
            <w:sz w:val="20"/>
            <w:szCs w:val="20"/>
          </w:rPr>
        </w:pPr>
        <w:r w:rsidRPr="00105318">
          <w:rPr>
            <w:sz w:val="20"/>
            <w:szCs w:val="20"/>
          </w:rPr>
          <w:fldChar w:fldCharType="begin"/>
        </w:r>
        <w:r w:rsidRPr="00105318">
          <w:rPr>
            <w:sz w:val="20"/>
            <w:szCs w:val="20"/>
          </w:rPr>
          <w:instrText>PAGE   \* MERGEFORMAT</w:instrText>
        </w:r>
        <w:r w:rsidRPr="00105318">
          <w:rPr>
            <w:sz w:val="20"/>
            <w:szCs w:val="20"/>
          </w:rPr>
          <w:fldChar w:fldCharType="separate"/>
        </w:r>
        <w:r>
          <w:rPr>
            <w:noProof/>
            <w:sz w:val="20"/>
            <w:szCs w:val="20"/>
          </w:rPr>
          <w:t>4</w:t>
        </w:r>
        <w:r w:rsidRPr="00105318">
          <w:rPr>
            <w:sz w:val="20"/>
            <w:szCs w:val="20"/>
          </w:rPr>
          <w:fldChar w:fldCharType="end"/>
        </w:r>
        <w:r w:rsidRPr="00105318">
          <w:rPr>
            <w:sz w:val="20"/>
            <w:szCs w:val="20"/>
          </w:rPr>
          <w:t xml:space="preserve"> </w:t>
        </w:r>
        <w:r>
          <w:rPr>
            <w:sz w:val="20"/>
            <w:szCs w:val="20"/>
          </w:rPr>
          <w:tab/>
          <w:t xml:space="preserve">          </w:t>
        </w:r>
        <w:r w:rsidRPr="00105318">
          <w:rPr>
            <w:sz w:val="20"/>
            <w:szCs w:val="20"/>
          </w:rPr>
          <w:t>Примерная рабочая программа</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756040"/>
      <w:docPartObj>
        <w:docPartGallery w:val="Page Numbers (Bottom of Page)"/>
        <w:docPartUnique/>
      </w:docPartObj>
    </w:sdtPr>
    <w:sdtEndPr/>
    <w:sdtContent>
      <w:p w14:paraId="5BD2ECD4" w14:textId="6F9B26EE" w:rsidR="00F430D2" w:rsidRDefault="00F430D2">
        <w:pPr>
          <w:pStyle w:val="af3"/>
          <w:jc w:val="center"/>
        </w:pPr>
        <w:r>
          <w:fldChar w:fldCharType="begin"/>
        </w:r>
        <w:r>
          <w:instrText>PAGE   \* MERGEFORMAT</w:instrText>
        </w:r>
        <w:r>
          <w:fldChar w:fldCharType="separate"/>
        </w:r>
        <w:r w:rsidR="00220897">
          <w:rPr>
            <w:noProof/>
          </w:rPr>
          <w:t>148</w:t>
        </w:r>
        <w:r>
          <w:fldChar w:fldCharType="end"/>
        </w:r>
      </w:p>
    </w:sdtContent>
  </w:sdt>
  <w:p w14:paraId="7D4C9F18" w14:textId="24F16596" w:rsidR="00F430D2" w:rsidRPr="00105318" w:rsidRDefault="00F430D2" w:rsidP="00105318">
    <w:pPr>
      <w:pStyle w:val="af3"/>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C1021" w14:textId="77777777" w:rsidR="0092010A" w:rsidRDefault="0092010A" w:rsidP="00D14992">
      <w:r>
        <w:separator/>
      </w:r>
    </w:p>
  </w:footnote>
  <w:footnote w:type="continuationSeparator" w:id="0">
    <w:p w14:paraId="53C7F122" w14:textId="77777777" w:rsidR="0092010A" w:rsidRDefault="0092010A" w:rsidP="00D14992">
      <w:r>
        <w:continuationSeparator/>
      </w:r>
    </w:p>
  </w:footnote>
  <w:footnote w:id="1">
    <w:p w14:paraId="3E515D21" w14:textId="77777777" w:rsidR="00F430D2" w:rsidRDefault="00F430D2" w:rsidP="00D14992">
      <w:pPr>
        <w:pStyle w:val="aa"/>
        <w:jc w:val="both"/>
      </w:pPr>
      <w:r>
        <w:rPr>
          <w:rStyle w:val="ac"/>
        </w:rPr>
        <w:footnoteRef/>
      </w:r>
      <w:r>
        <w:t xml:space="preserve"> </w:t>
      </w:r>
      <w:r w:rsidRPr="00D14992">
        <w:rPr>
          <w:color w:val="000000"/>
          <w:sz w:val="18"/>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013076A"/>
    <w:multiLevelType w:val="hybridMultilevel"/>
    <w:tmpl w:val="2534B5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0359207B"/>
    <w:multiLevelType w:val="hybridMultilevel"/>
    <w:tmpl w:val="9DC639C2"/>
    <w:lvl w:ilvl="0" w:tplc="12B4F58A">
      <w:start w:val="1"/>
      <w:numFmt w:val="decimal"/>
      <w:lvlText w:val="%1)"/>
      <w:lvlJc w:val="left"/>
      <w:pPr>
        <w:ind w:left="117" w:hanging="240"/>
      </w:pPr>
      <w:rPr>
        <w:rFonts w:ascii="Times New Roman" w:eastAsia="Times New Roman" w:hAnsi="Times New Roman" w:cs="Times New Roman" w:hint="default"/>
        <w:color w:val="231F20"/>
        <w:w w:val="114"/>
        <w:sz w:val="20"/>
        <w:szCs w:val="20"/>
        <w:lang w:val="ru-RU" w:eastAsia="en-US" w:bidi="ar-SA"/>
      </w:rPr>
    </w:lvl>
    <w:lvl w:ilvl="1" w:tplc="48A2D508">
      <w:numFmt w:val="bullet"/>
      <w:lvlText w:val="•"/>
      <w:lvlJc w:val="left"/>
      <w:pPr>
        <w:ind w:left="766" w:hanging="240"/>
      </w:pPr>
      <w:rPr>
        <w:rFonts w:hint="default"/>
        <w:lang w:val="ru-RU" w:eastAsia="en-US" w:bidi="ar-SA"/>
      </w:rPr>
    </w:lvl>
    <w:lvl w:ilvl="2" w:tplc="4248511A">
      <w:numFmt w:val="bullet"/>
      <w:lvlText w:val="•"/>
      <w:lvlJc w:val="left"/>
      <w:pPr>
        <w:ind w:left="1412" w:hanging="240"/>
      </w:pPr>
      <w:rPr>
        <w:rFonts w:hint="default"/>
        <w:lang w:val="ru-RU" w:eastAsia="en-US" w:bidi="ar-SA"/>
      </w:rPr>
    </w:lvl>
    <w:lvl w:ilvl="3" w:tplc="B58666D8">
      <w:numFmt w:val="bullet"/>
      <w:lvlText w:val="•"/>
      <w:lvlJc w:val="left"/>
      <w:pPr>
        <w:ind w:left="2059" w:hanging="240"/>
      </w:pPr>
      <w:rPr>
        <w:rFonts w:hint="default"/>
        <w:lang w:val="ru-RU" w:eastAsia="en-US" w:bidi="ar-SA"/>
      </w:rPr>
    </w:lvl>
    <w:lvl w:ilvl="4" w:tplc="0CC41964">
      <w:numFmt w:val="bullet"/>
      <w:lvlText w:val="•"/>
      <w:lvlJc w:val="left"/>
      <w:pPr>
        <w:ind w:left="2705" w:hanging="240"/>
      </w:pPr>
      <w:rPr>
        <w:rFonts w:hint="default"/>
        <w:lang w:val="ru-RU" w:eastAsia="en-US" w:bidi="ar-SA"/>
      </w:rPr>
    </w:lvl>
    <w:lvl w:ilvl="5" w:tplc="64B6264E">
      <w:numFmt w:val="bullet"/>
      <w:lvlText w:val="•"/>
      <w:lvlJc w:val="left"/>
      <w:pPr>
        <w:ind w:left="3351" w:hanging="240"/>
      </w:pPr>
      <w:rPr>
        <w:rFonts w:hint="default"/>
        <w:lang w:val="ru-RU" w:eastAsia="en-US" w:bidi="ar-SA"/>
      </w:rPr>
    </w:lvl>
    <w:lvl w:ilvl="6" w:tplc="DC6468F8">
      <w:numFmt w:val="bullet"/>
      <w:lvlText w:val="•"/>
      <w:lvlJc w:val="left"/>
      <w:pPr>
        <w:ind w:left="3998" w:hanging="240"/>
      </w:pPr>
      <w:rPr>
        <w:rFonts w:hint="default"/>
        <w:lang w:val="ru-RU" w:eastAsia="en-US" w:bidi="ar-SA"/>
      </w:rPr>
    </w:lvl>
    <w:lvl w:ilvl="7" w:tplc="672C9710">
      <w:numFmt w:val="bullet"/>
      <w:lvlText w:val="•"/>
      <w:lvlJc w:val="left"/>
      <w:pPr>
        <w:ind w:left="4644" w:hanging="240"/>
      </w:pPr>
      <w:rPr>
        <w:rFonts w:hint="default"/>
        <w:lang w:val="ru-RU" w:eastAsia="en-US" w:bidi="ar-SA"/>
      </w:rPr>
    </w:lvl>
    <w:lvl w:ilvl="8" w:tplc="EA046360">
      <w:numFmt w:val="bullet"/>
      <w:lvlText w:val="•"/>
      <w:lvlJc w:val="left"/>
      <w:pPr>
        <w:ind w:left="5290" w:hanging="240"/>
      </w:pPr>
      <w:rPr>
        <w:rFonts w:hint="default"/>
        <w:lang w:val="ru-RU" w:eastAsia="en-US" w:bidi="ar-SA"/>
      </w:rPr>
    </w:lvl>
  </w:abstractNum>
  <w:abstractNum w:abstractNumId="11">
    <w:nsid w:val="03E34E11"/>
    <w:multiLevelType w:val="hybridMultilevel"/>
    <w:tmpl w:val="3CB20C80"/>
    <w:lvl w:ilvl="0" w:tplc="1062C524">
      <w:start w:val="1"/>
      <w:numFmt w:val="decimal"/>
      <w:lvlText w:val="%1)"/>
      <w:lvlJc w:val="left"/>
      <w:pPr>
        <w:ind w:left="117" w:hanging="240"/>
      </w:pPr>
      <w:rPr>
        <w:rFonts w:ascii="Times New Roman" w:eastAsia="Times New Roman" w:hAnsi="Times New Roman" w:cs="Times New Roman" w:hint="default"/>
        <w:color w:val="231F20"/>
        <w:w w:val="114"/>
        <w:sz w:val="20"/>
        <w:szCs w:val="20"/>
        <w:lang w:val="ru-RU" w:eastAsia="en-US" w:bidi="ar-SA"/>
      </w:rPr>
    </w:lvl>
    <w:lvl w:ilvl="1" w:tplc="97AE846A">
      <w:numFmt w:val="bullet"/>
      <w:lvlText w:val="•"/>
      <w:lvlJc w:val="left"/>
      <w:pPr>
        <w:ind w:left="766" w:hanging="240"/>
      </w:pPr>
      <w:rPr>
        <w:rFonts w:hint="default"/>
        <w:lang w:val="ru-RU" w:eastAsia="en-US" w:bidi="ar-SA"/>
      </w:rPr>
    </w:lvl>
    <w:lvl w:ilvl="2" w:tplc="80189584">
      <w:numFmt w:val="bullet"/>
      <w:lvlText w:val="•"/>
      <w:lvlJc w:val="left"/>
      <w:pPr>
        <w:ind w:left="1412" w:hanging="240"/>
      </w:pPr>
      <w:rPr>
        <w:rFonts w:hint="default"/>
        <w:lang w:val="ru-RU" w:eastAsia="en-US" w:bidi="ar-SA"/>
      </w:rPr>
    </w:lvl>
    <w:lvl w:ilvl="3" w:tplc="6102F740">
      <w:numFmt w:val="bullet"/>
      <w:lvlText w:val="•"/>
      <w:lvlJc w:val="left"/>
      <w:pPr>
        <w:ind w:left="2059" w:hanging="240"/>
      </w:pPr>
      <w:rPr>
        <w:rFonts w:hint="default"/>
        <w:lang w:val="ru-RU" w:eastAsia="en-US" w:bidi="ar-SA"/>
      </w:rPr>
    </w:lvl>
    <w:lvl w:ilvl="4" w:tplc="0FA69B50">
      <w:numFmt w:val="bullet"/>
      <w:lvlText w:val="•"/>
      <w:lvlJc w:val="left"/>
      <w:pPr>
        <w:ind w:left="2705" w:hanging="240"/>
      </w:pPr>
      <w:rPr>
        <w:rFonts w:hint="default"/>
        <w:lang w:val="ru-RU" w:eastAsia="en-US" w:bidi="ar-SA"/>
      </w:rPr>
    </w:lvl>
    <w:lvl w:ilvl="5" w:tplc="EF5A0652">
      <w:numFmt w:val="bullet"/>
      <w:lvlText w:val="•"/>
      <w:lvlJc w:val="left"/>
      <w:pPr>
        <w:ind w:left="3351" w:hanging="240"/>
      </w:pPr>
      <w:rPr>
        <w:rFonts w:hint="default"/>
        <w:lang w:val="ru-RU" w:eastAsia="en-US" w:bidi="ar-SA"/>
      </w:rPr>
    </w:lvl>
    <w:lvl w:ilvl="6" w:tplc="C7AC8F40">
      <w:numFmt w:val="bullet"/>
      <w:lvlText w:val="•"/>
      <w:lvlJc w:val="left"/>
      <w:pPr>
        <w:ind w:left="3998" w:hanging="240"/>
      </w:pPr>
      <w:rPr>
        <w:rFonts w:hint="default"/>
        <w:lang w:val="ru-RU" w:eastAsia="en-US" w:bidi="ar-SA"/>
      </w:rPr>
    </w:lvl>
    <w:lvl w:ilvl="7" w:tplc="0A781550">
      <w:numFmt w:val="bullet"/>
      <w:lvlText w:val="•"/>
      <w:lvlJc w:val="left"/>
      <w:pPr>
        <w:ind w:left="4644" w:hanging="240"/>
      </w:pPr>
      <w:rPr>
        <w:rFonts w:hint="default"/>
        <w:lang w:val="ru-RU" w:eastAsia="en-US" w:bidi="ar-SA"/>
      </w:rPr>
    </w:lvl>
    <w:lvl w:ilvl="8" w:tplc="0D40CEC4">
      <w:numFmt w:val="bullet"/>
      <w:lvlText w:val="•"/>
      <w:lvlJc w:val="left"/>
      <w:pPr>
        <w:ind w:left="5290" w:hanging="240"/>
      </w:pPr>
      <w:rPr>
        <w:rFonts w:hint="default"/>
        <w:lang w:val="ru-RU" w:eastAsia="en-US" w:bidi="ar-SA"/>
      </w:rPr>
    </w:lvl>
  </w:abstractNum>
  <w:abstractNum w:abstractNumId="12">
    <w:nsid w:val="0693570B"/>
    <w:multiLevelType w:val="hybridMultilevel"/>
    <w:tmpl w:val="556208C2"/>
    <w:lvl w:ilvl="0" w:tplc="416E976E">
      <w:start w:val="1"/>
      <w:numFmt w:val="decimal"/>
      <w:lvlText w:val="%1)"/>
      <w:lvlJc w:val="left"/>
      <w:pPr>
        <w:ind w:left="117" w:hanging="240"/>
      </w:pPr>
      <w:rPr>
        <w:rFonts w:ascii="Times New Roman" w:eastAsia="Times New Roman" w:hAnsi="Times New Roman" w:cs="Times New Roman" w:hint="default"/>
        <w:color w:val="231F20"/>
        <w:w w:val="114"/>
        <w:sz w:val="20"/>
        <w:szCs w:val="20"/>
        <w:lang w:val="ru-RU" w:eastAsia="en-US" w:bidi="ar-SA"/>
      </w:rPr>
    </w:lvl>
    <w:lvl w:ilvl="1" w:tplc="BE00A4FE">
      <w:numFmt w:val="bullet"/>
      <w:lvlText w:val="•"/>
      <w:lvlJc w:val="left"/>
      <w:pPr>
        <w:ind w:left="766" w:hanging="240"/>
      </w:pPr>
      <w:rPr>
        <w:rFonts w:hint="default"/>
        <w:lang w:val="ru-RU" w:eastAsia="en-US" w:bidi="ar-SA"/>
      </w:rPr>
    </w:lvl>
    <w:lvl w:ilvl="2" w:tplc="269A263C">
      <w:numFmt w:val="bullet"/>
      <w:lvlText w:val="•"/>
      <w:lvlJc w:val="left"/>
      <w:pPr>
        <w:ind w:left="1412" w:hanging="240"/>
      </w:pPr>
      <w:rPr>
        <w:rFonts w:hint="default"/>
        <w:lang w:val="ru-RU" w:eastAsia="en-US" w:bidi="ar-SA"/>
      </w:rPr>
    </w:lvl>
    <w:lvl w:ilvl="3" w:tplc="45960924">
      <w:numFmt w:val="bullet"/>
      <w:lvlText w:val="•"/>
      <w:lvlJc w:val="left"/>
      <w:pPr>
        <w:ind w:left="2059" w:hanging="240"/>
      </w:pPr>
      <w:rPr>
        <w:rFonts w:hint="default"/>
        <w:lang w:val="ru-RU" w:eastAsia="en-US" w:bidi="ar-SA"/>
      </w:rPr>
    </w:lvl>
    <w:lvl w:ilvl="4" w:tplc="21C4B688">
      <w:numFmt w:val="bullet"/>
      <w:lvlText w:val="•"/>
      <w:lvlJc w:val="left"/>
      <w:pPr>
        <w:ind w:left="2705" w:hanging="240"/>
      </w:pPr>
      <w:rPr>
        <w:rFonts w:hint="default"/>
        <w:lang w:val="ru-RU" w:eastAsia="en-US" w:bidi="ar-SA"/>
      </w:rPr>
    </w:lvl>
    <w:lvl w:ilvl="5" w:tplc="3752C7C8">
      <w:numFmt w:val="bullet"/>
      <w:lvlText w:val="•"/>
      <w:lvlJc w:val="left"/>
      <w:pPr>
        <w:ind w:left="3351" w:hanging="240"/>
      </w:pPr>
      <w:rPr>
        <w:rFonts w:hint="default"/>
        <w:lang w:val="ru-RU" w:eastAsia="en-US" w:bidi="ar-SA"/>
      </w:rPr>
    </w:lvl>
    <w:lvl w:ilvl="6" w:tplc="CFAC7740">
      <w:numFmt w:val="bullet"/>
      <w:lvlText w:val="•"/>
      <w:lvlJc w:val="left"/>
      <w:pPr>
        <w:ind w:left="3998" w:hanging="240"/>
      </w:pPr>
      <w:rPr>
        <w:rFonts w:hint="default"/>
        <w:lang w:val="ru-RU" w:eastAsia="en-US" w:bidi="ar-SA"/>
      </w:rPr>
    </w:lvl>
    <w:lvl w:ilvl="7" w:tplc="70502D82">
      <w:numFmt w:val="bullet"/>
      <w:lvlText w:val="•"/>
      <w:lvlJc w:val="left"/>
      <w:pPr>
        <w:ind w:left="4644" w:hanging="240"/>
      </w:pPr>
      <w:rPr>
        <w:rFonts w:hint="default"/>
        <w:lang w:val="ru-RU" w:eastAsia="en-US" w:bidi="ar-SA"/>
      </w:rPr>
    </w:lvl>
    <w:lvl w:ilvl="8" w:tplc="56B61FB8">
      <w:numFmt w:val="bullet"/>
      <w:lvlText w:val="•"/>
      <w:lvlJc w:val="left"/>
      <w:pPr>
        <w:ind w:left="5290" w:hanging="240"/>
      </w:pPr>
      <w:rPr>
        <w:rFonts w:hint="default"/>
        <w:lang w:val="ru-RU" w:eastAsia="en-US" w:bidi="ar-SA"/>
      </w:rPr>
    </w:lvl>
  </w:abstractNum>
  <w:abstractNum w:abstractNumId="13">
    <w:nsid w:val="14CF755B"/>
    <w:multiLevelType w:val="hybridMultilevel"/>
    <w:tmpl w:val="F1141616"/>
    <w:lvl w:ilvl="0" w:tplc="86D40E76">
      <w:start w:val="1"/>
      <w:numFmt w:val="decimal"/>
      <w:lvlText w:val="%1)"/>
      <w:lvlJc w:val="left"/>
      <w:pPr>
        <w:ind w:left="117" w:hanging="267"/>
      </w:pPr>
      <w:rPr>
        <w:rFonts w:ascii="Times New Roman" w:eastAsia="Times New Roman" w:hAnsi="Times New Roman" w:cs="Times New Roman" w:hint="default"/>
        <w:color w:val="231F20"/>
        <w:w w:val="114"/>
        <w:sz w:val="20"/>
        <w:szCs w:val="20"/>
        <w:lang w:val="ru-RU" w:eastAsia="en-US" w:bidi="ar-SA"/>
      </w:rPr>
    </w:lvl>
    <w:lvl w:ilvl="1" w:tplc="499C3734">
      <w:numFmt w:val="bullet"/>
      <w:lvlText w:val="•"/>
      <w:lvlJc w:val="left"/>
      <w:pPr>
        <w:ind w:left="766" w:hanging="267"/>
      </w:pPr>
      <w:rPr>
        <w:rFonts w:hint="default"/>
        <w:lang w:val="ru-RU" w:eastAsia="en-US" w:bidi="ar-SA"/>
      </w:rPr>
    </w:lvl>
    <w:lvl w:ilvl="2" w:tplc="18E8F4F4">
      <w:numFmt w:val="bullet"/>
      <w:lvlText w:val="•"/>
      <w:lvlJc w:val="left"/>
      <w:pPr>
        <w:ind w:left="1412" w:hanging="267"/>
      </w:pPr>
      <w:rPr>
        <w:rFonts w:hint="default"/>
        <w:lang w:val="ru-RU" w:eastAsia="en-US" w:bidi="ar-SA"/>
      </w:rPr>
    </w:lvl>
    <w:lvl w:ilvl="3" w:tplc="C74E7A46">
      <w:numFmt w:val="bullet"/>
      <w:lvlText w:val="•"/>
      <w:lvlJc w:val="left"/>
      <w:pPr>
        <w:ind w:left="2059" w:hanging="267"/>
      </w:pPr>
      <w:rPr>
        <w:rFonts w:hint="default"/>
        <w:lang w:val="ru-RU" w:eastAsia="en-US" w:bidi="ar-SA"/>
      </w:rPr>
    </w:lvl>
    <w:lvl w:ilvl="4" w:tplc="5C627496">
      <w:numFmt w:val="bullet"/>
      <w:lvlText w:val="•"/>
      <w:lvlJc w:val="left"/>
      <w:pPr>
        <w:ind w:left="2705" w:hanging="267"/>
      </w:pPr>
      <w:rPr>
        <w:rFonts w:hint="default"/>
        <w:lang w:val="ru-RU" w:eastAsia="en-US" w:bidi="ar-SA"/>
      </w:rPr>
    </w:lvl>
    <w:lvl w:ilvl="5" w:tplc="12FA680C">
      <w:numFmt w:val="bullet"/>
      <w:lvlText w:val="•"/>
      <w:lvlJc w:val="left"/>
      <w:pPr>
        <w:ind w:left="3351" w:hanging="267"/>
      </w:pPr>
      <w:rPr>
        <w:rFonts w:hint="default"/>
        <w:lang w:val="ru-RU" w:eastAsia="en-US" w:bidi="ar-SA"/>
      </w:rPr>
    </w:lvl>
    <w:lvl w:ilvl="6" w:tplc="1BCA6EE8">
      <w:numFmt w:val="bullet"/>
      <w:lvlText w:val="•"/>
      <w:lvlJc w:val="left"/>
      <w:pPr>
        <w:ind w:left="3998" w:hanging="267"/>
      </w:pPr>
      <w:rPr>
        <w:rFonts w:hint="default"/>
        <w:lang w:val="ru-RU" w:eastAsia="en-US" w:bidi="ar-SA"/>
      </w:rPr>
    </w:lvl>
    <w:lvl w:ilvl="7" w:tplc="1B22487C">
      <w:numFmt w:val="bullet"/>
      <w:lvlText w:val="•"/>
      <w:lvlJc w:val="left"/>
      <w:pPr>
        <w:ind w:left="4644" w:hanging="267"/>
      </w:pPr>
      <w:rPr>
        <w:rFonts w:hint="default"/>
        <w:lang w:val="ru-RU" w:eastAsia="en-US" w:bidi="ar-SA"/>
      </w:rPr>
    </w:lvl>
    <w:lvl w:ilvl="8" w:tplc="4954A938">
      <w:numFmt w:val="bullet"/>
      <w:lvlText w:val="•"/>
      <w:lvlJc w:val="left"/>
      <w:pPr>
        <w:ind w:left="5290" w:hanging="267"/>
      </w:pPr>
      <w:rPr>
        <w:rFonts w:hint="default"/>
        <w:lang w:val="ru-RU" w:eastAsia="en-US" w:bidi="ar-SA"/>
      </w:rPr>
    </w:lvl>
  </w:abstractNum>
  <w:abstractNum w:abstractNumId="14">
    <w:nsid w:val="181228C1"/>
    <w:multiLevelType w:val="hybridMultilevel"/>
    <w:tmpl w:val="68BA36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1D6270E4"/>
    <w:multiLevelType w:val="hybridMultilevel"/>
    <w:tmpl w:val="6C3C91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B40826"/>
    <w:multiLevelType w:val="hybridMultilevel"/>
    <w:tmpl w:val="A21215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5D50559"/>
    <w:multiLevelType w:val="hybridMultilevel"/>
    <w:tmpl w:val="30C44368"/>
    <w:lvl w:ilvl="0" w:tplc="0419000F">
      <w:start w:val="1"/>
      <w:numFmt w:val="decimal"/>
      <w:lvlText w:val="%1."/>
      <w:lvlJc w:val="left"/>
      <w:pPr>
        <w:ind w:left="156" w:hanging="267"/>
      </w:pPr>
      <w:rPr>
        <w:rFonts w:hint="default"/>
        <w:w w:val="114"/>
        <w:sz w:val="20"/>
        <w:szCs w:val="20"/>
        <w:lang w:val="ru-RU" w:eastAsia="en-US" w:bidi="ar-SA"/>
      </w:rPr>
    </w:lvl>
    <w:lvl w:ilvl="1" w:tplc="1934498E">
      <w:numFmt w:val="bullet"/>
      <w:lvlText w:val="•"/>
      <w:lvlJc w:val="left"/>
      <w:pPr>
        <w:ind w:left="810" w:hanging="267"/>
      </w:pPr>
      <w:rPr>
        <w:rFonts w:hint="default"/>
        <w:lang w:val="ru-RU" w:eastAsia="en-US" w:bidi="ar-SA"/>
      </w:rPr>
    </w:lvl>
    <w:lvl w:ilvl="2" w:tplc="603EBBD8">
      <w:numFmt w:val="bullet"/>
      <w:lvlText w:val="•"/>
      <w:lvlJc w:val="left"/>
      <w:pPr>
        <w:ind w:left="1460" w:hanging="267"/>
      </w:pPr>
      <w:rPr>
        <w:rFonts w:hint="default"/>
        <w:lang w:val="ru-RU" w:eastAsia="en-US" w:bidi="ar-SA"/>
      </w:rPr>
    </w:lvl>
    <w:lvl w:ilvl="3" w:tplc="0188F8F2">
      <w:numFmt w:val="bullet"/>
      <w:lvlText w:val="•"/>
      <w:lvlJc w:val="left"/>
      <w:pPr>
        <w:ind w:left="2111" w:hanging="267"/>
      </w:pPr>
      <w:rPr>
        <w:rFonts w:hint="default"/>
        <w:lang w:val="ru-RU" w:eastAsia="en-US" w:bidi="ar-SA"/>
      </w:rPr>
    </w:lvl>
    <w:lvl w:ilvl="4" w:tplc="24F65C8C">
      <w:numFmt w:val="bullet"/>
      <w:lvlText w:val="•"/>
      <w:lvlJc w:val="left"/>
      <w:pPr>
        <w:ind w:left="2761" w:hanging="267"/>
      </w:pPr>
      <w:rPr>
        <w:rFonts w:hint="default"/>
        <w:lang w:val="ru-RU" w:eastAsia="en-US" w:bidi="ar-SA"/>
      </w:rPr>
    </w:lvl>
    <w:lvl w:ilvl="5" w:tplc="CA721B06">
      <w:numFmt w:val="bullet"/>
      <w:lvlText w:val="•"/>
      <w:lvlJc w:val="left"/>
      <w:pPr>
        <w:ind w:left="3411" w:hanging="267"/>
      </w:pPr>
      <w:rPr>
        <w:rFonts w:hint="default"/>
        <w:lang w:val="ru-RU" w:eastAsia="en-US" w:bidi="ar-SA"/>
      </w:rPr>
    </w:lvl>
    <w:lvl w:ilvl="6" w:tplc="00BCA3E6">
      <w:numFmt w:val="bullet"/>
      <w:lvlText w:val="•"/>
      <w:lvlJc w:val="left"/>
      <w:pPr>
        <w:ind w:left="4062" w:hanging="267"/>
      </w:pPr>
      <w:rPr>
        <w:rFonts w:hint="default"/>
        <w:lang w:val="ru-RU" w:eastAsia="en-US" w:bidi="ar-SA"/>
      </w:rPr>
    </w:lvl>
    <w:lvl w:ilvl="7" w:tplc="3F46C2FE">
      <w:numFmt w:val="bullet"/>
      <w:lvlText w:val="•"/>
      <w:lvlJc w:val="left"/>
      <w:pPr>
        <w:ind w:left="4712" w:hanging="267"/>
      </w:pPr>
      <w:rPr>
        <w:rFonts w:hint="default"/>
        <w:lang w:val="ru-RU" w:eastAsia="en-US" w:bidi="ar-SA"/>
      </w:rPr>
    </w:lvl>
    <w:lvl w:ilvl="8" w:tplc="1E4A4EAA">
      <w:numFmt w:val="bullet"/>
      <w:lvlText w:val="•"/>
      <w:lvlJc w:val="left"/>
      <w:pPr>
        <w:ind w:left="5362" w:hanging="267"/>
      </w:pPr>
      <w:rPr>
        <w:rFonts w:hint="default"/>
        <w:lang w:val="ru-RU" w:eastAsia="en-US" w:bidi="ar-SA"/>
      </w:rPr>
    </w:lvl>
  </w:abstractNum>
  <w:abstractNum w:abstractNumId="18">
    <w:nsid w:val="266D6779"/>
    <w:multiLevelType w:val="hybridMultilevel"/>
    <w:tmpl w:val="C582BC82"/>
    <w:lvl w:ilvl="0" w:tplc="5CE63636">
      <w:start w:val="5"/>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FE7EB836">
      <w:numFmt w:val="bullet"/>
      <w:lvlText w:val="•"/>
      <w:lvlJc w:val="left"/>
      <w:pPr>
        <w:ind w:left="300" w:hanging="194"/>
      </w:pPr>
      <w:rPr>
        <w:rFonts w:hint="default"/>
        <w:lang w:val="ru-RU" w:eastAsia="en-US" w:bidi="ar-SA"/>
      </w:rPr>
    </w:lvl>
    <w:lvl w:ilvl="2" w:tplc="7D164838">
      <w:numFmt w:val="bullet"/>
      <w:lvlText w:val="•"/>
      <w:lvlJc w:val="left"/>
      <w:pPr>
        <w:ind w:left="1419" w:hanging="194"/>
      </w:pPr>
      <w:rPr>
        <w:rFonts w:hint="default"/>
        <w:lang w:val="ru-RU" w:eastAsia="en-US" w:bidi="ar-SA"/>
      </w:rPr>
    </w:lvl>
    <w:lvl w:ilvl="3" w:tplc="E5E89118">
      <w:numFmt w:val="bullet"/>
      <w:lvlText w:val="•"/>
      <w:lvlJc w:val="left"/>
      <w:pPr>
        <w:ind w:left="2539" w:hanging="194"/>
      </w:pPr>
      <w:rPr>
        <w:rFonts w:hint="default"/>
        <w:lang w:val="ru-RU" w:eastAsia="en-US" w:bidi="ar-SA"/>
      </w:rPr>
    </w:lvl>
    <w:lvl w:ilvl="4" w:tplc="F1585B86">
      <w:numFmt w:val="bullet"/>
      <w:lvlText w:val="•"/>
      <w:lvlJc w:val="left"/>
      <w:pPr>
        <w:ind w:left="3659" w:hanging="194"/>
      </w:pPr>
      <w:rPr>
        <w:rFonts w:hint="default"/>
        <w:lang w:val="ru-RU" w:eastAsia="en-US" w:bidi="ar-SA"/>
      </w:rPr>
    </w:lvl>
    <w:lvl w:ilvl="5" w:tplc="AF5CCC82">
      <w:numFmt w:val="bullet"/>
      <w:lvlText w:val="•"/>
      <w:lvlJc w:val="left"/>
      <w:pPr>
        <w:ind w:left="4779" w:hanging="194"/>
      </w:pPr>
      <w:rPr>
        <w:rFonts w:hint="default"/>
        <w:lang w:val="ru-RU" w:eastAsia="en-US" w:bidi="ar-SA"/>
      </w:rPr>
    </w:lvl>
    <w:lvl w:ilvl="6" w:tplc="2DAA1AC6">
      <w:numFmt w:val="bullet"/>
      <w:lvlText w:val="•"/>
      <w:lvlJc w:val="left"/>
      <w:pPr>
        <w:ind w:left="5899" w:hanging="194"/>
      </w:pPr>
      <w:rPr>
        <w:rFonts w:hint="default"/>
        <w:lang w:val="ru-RU" w:eastAsia="en-US" w:bidi="ar-SA"/>
      </w:rPr>
    </w:lvl>
    <w:lvl w:ilvl="7" w:tplc="6444DAAA">
      <w:numFmt w:val="bullet"/>
      <w:lvlText w:val="•"/>
      <w:lvlJc w:val="left"/>
      <w:pPr>
        <w:ind w:left="7019" w:hanging="194"/>
      </w:pPr>
      <w:rPr>
        <w:rFonts w:hint="default"/>
        <w:lang w:val="ru-RU" w:eastAsia="en-US" w:bidi="ar-SA"/>
      </w:rPr>
    </w:lvl>
    <w:lvl w:ilvl="8" w:tplc="43E4D86C">
      <w:numFmt w:val="bullet"/>
      <w:lvlText w:val="•"/>
      <w:lvlJc w:val="left"/>
      <w:pPr>
        <w:ind w:left="8139" w:hanging="194"/>
      </w:pPr>
      <w:rPr>
        <w:rFonts w:hint="default"/>
        <w:lang w:val="ru-RU" w:eastAsia="en-US" w:bidi="ar-SA"/>
      </w:rPr>
    </w:lvl>
  </w:abstractNum>
  <w:abstractNum w:abstractNumId="19">
    <w:nsid w:val="27FB0FB9"/>
    <w:multiLevelType w:val="hybridMultilevel"/>
    <w:tmpl w:val="98B6F91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286E3926"/>
    <w:multiLevelType w:val="hybridMultilevel"/>
    <w:tmpl w:val="41A26D34"/>
    <w:lvl w:ilvl="0" w:tplc="CA06F732">
      <w:start w:val="1"/>
      <w:numFmt w:val="decimal"/>
      <w:lvlText w:val="%1)"/>
      <w:lvlJc w:val="left"/>
      <w:pPr>
        <w:ind w:left="117" w:hanging="240"/>
      </w:pPr>
      <w:rPr>
        <w:rFonts w:ascii="Times New Roman" w:eastAsia="Times New Roman" w:hAnsi="Times New Roman" w:cs="Times New Roman" w:hint="default"/>
        <w:color w:val="231F20"/>
        <w:w w:val="114"/>
        <w:sz w:val="20"/>
        <w:szCs w:val="20"/>
        <w:lang w:val="ru-RU" w:eastAsia="en-US" w:bidi="ar-SA"/>
      </w:rPr>
    </w:lvl>
    <w:lvl w:ilvl="1" w:tplc="D6B8D7F4">
      <w:numFmt w:val="bullet"/>
      <w:lvlText w:val="•"/>
      <w:lvlJc w:val="left"/>
      <w:pPr>
        <w:ind w:left="766" w:hanging="240"/>
      </w:pPr>
      <w:rPr>
        <w:rFonts w:hint="default"/>
        <w:lang w:val="ru-RU" w:eastAsia="en-US" w:bidi="ar-SA"/>
      </w:rPr>
    </w:lvl>
    <w:lvl w:ilvl="2" w:tplc="6AC22584">
      <w:numFmt w:val="bullet"/>
      <w:lvlText w:val="•"/>
      <w:lvlJc w:val="left"/>
      <w:pPr>
        <w:ind w:left="1412" w:hanging="240"/>
      </w:pPr>
      <w:rPr>
        <w:rFonts w:hint="default"/>
        <w:lang w:val="ru-RU" w:eastAsia="en-US" w:bidi="ar-SA"/>
      </w:rPr>
    </w:lvl>
    <w:lvl w:ilvl="3" w:tplc="C07C0D38">
      <w:numFmt w:val="bullet"/>
      <w:lvlText w:val="•"/>
      <w:lvlJc w:val="left"/>
      <w:pPr>
        <w:ind w:left="2059" w:hanging="240"/>
      </w:pPr>
      <w:rPr>
        <w:rFonts w:hint="default"/>
        <w:lang w:val="ru-RU" w:eastAsia="en-US" w:bidi="ar-SA"/>
      </w:rPr>
    </w:lvl>
    <w:lvl w:ilvl="4" w:tplc="8DF22250">
      <w:numFmt w:val="bullet"/>
      <w:lvlText w:val="•"/>
      <w:lvlJc w:val="left"/>
      <w:pPr>
        <w:ind w:left="2705" w:hanging="240"/>
      </w:pPr>
      <w:rPr>
        <w:rFonts w:hint="default"/>
        <w:lang w:val="ru-RU" w:eastAsia="en-US" w:bidi="ar-SA"/>
      </w:rPr>
    </w:lvl>
    <w:lvl w:ilvl="5" w:tplc="C542EA1C">
      <w:numFmt w:val="bullet"/>
      <w:lvlText w:val="•"/>
      <w:lvlJc w:val="left"/>
      <w:pPr>
        <w:ind w:left="3351" w:hanging="240"/>
      </w:pPr>
      <w:rPr>
        <w:rFonts w:hint="default"/>
        <w:lang w:val="ru-RU" w:eastAsia="en-US" w:bidi="ar-SA"/>
      </w:rPr>
    </w:lvl>
    <w:lvl w:ilvl="6" w:tplc="C44C1B00">
      <w:numFmt w:val="bullet"/>
      <w:lvlText w:val="•"/>
      <w:lvlJc w:val="left"/>
      <w:pPr>
        <w:ind w:left="3998" w:hanging="240"/>
      </w:pPr>
      <w:rPr>
        <w:rFonts w:hint="default"/>
        <w:lang w:val="ru-RU" w:eastAsia="en-US" w:bidi="ar-SA"/>
      </w:rPr>
    </w:lvl>
    <w:lvl w:ilvl="7" w:tplc="33860EEA">
      <w:numFmt w:val="bullet"/>
      <w:lvlText w:val="•"/>
      <w:lvlJc w:val="left"/>
      <w:pPr>
        <w:ind w:left="4644" w:hanging="240"/>
      </w:pPr>
      <w:rPr>
        <w:rFonts w:hint="default"/>
        <w:lang w:val="ru-RU" w:eastAsia="en-US" w:bidi="ar-SA"/>
      </w:rPr>
    </w:lvl>
    <w:lvl w:ilvl="8" w:tplc="835850A4">
      <w:numFmt w:val="bullet"/>
      <w:lvlText w:val="•"/>
      <w:lvlJc w:val="left"/>
      <w:pPr>
        <w:ind w:left="5290" w:hanging="240"/>
      </w:pPr>
      <w:rPr>
        <w:rFonts w:hint="default"/>
        <w:lang w:val="ru-RU" w:eastAsia="en-US" w:bidi="ar-SA"/>
      </w:rPr>
    </w:lvl>
  </w:abstractNum>
  <w:abstractNum w:abstractNumId="21">
    <w:nsid w:val="287D0C3B"/>
    <w:multiLevelType w:val="hybridMultilevel"/>
    <w:tmpl w:val="D2024DE6"/>
    <w:lvl w:ilvl="0" w:tplc="0A8C0870">
      <w:start w:val="5"/>
      <w:numFmt w:val="decimal"/>
      <w:lvlText w:val="%1"/>
      <w:lvlJc w:val="left"/>
      <w:pPr>
        <w:ind w:left="308" w:hanging="194"/>
      </w:pPr>
      <w:rPr>
        <w:rFonts w:ascii="Trebuchet MS" w:eastAsia="Trebuchet MS" w:hAnsi="Trebuchet MS" w:cs="Trebuchet MS" w:hint="default"/>
        <w:color w:val="231F20"/>
        <w:w w:val="98"/>
        <w:sz w:val="22"/>
        <w:szCs w:val="22"/>
        <w:lang w:val="ru-RU" w:eastAsia="en-US" w:bidi="ar-SA"/>
      </w:rPr>
    </w:lvl>
    <w:lvl w:ilvl="1" w:tplc="3056C470">
      <w:numFmt w:val="bullet"/>
      <w:lvlText w:val="•"/>
      <w:lvlJc w:val="left"/>
      <w:pPr>
        <w:ind w:left="300" w:hanging="194"/>
      </w:pPr>
      <w:rPr>
        <w:rFonts w:hint="default"/>
        <w:lang w:val="ru-RU" w:eastAsia="en-US" w:bidi="ar-SA"/>
      </w:rPr>
    </w:lvl>
    <w:lvl w:ilvl="2" w:tplc="B07C233A">
      <w:numFmt w:val="bullet"/>
      <w:lvlText w:val="•"/>
      <w:lvlJc w:val="left"/>
      <w:pPr>
        <w:ind w:left="1419" w:hanging="194"/>
      </w:pPr>
      <w:rPr>
        <w:rFonts w:hint="default"/>
        <w:lang w:val="ru-RU" w:eastAsia="en-US" w:bidi="ar-SA"/>
      </w:rPr>
    </w:lvl>
    <w:lvl w:ilvl="3" w:tplc="B9A0B4AC">
      <w:numFmt w:val="bullet"/>
      <w:lvlText w:val="•"/>
      <w:lvlJc w:val="left"/>
      <w:pPr>
        <w:ind w:left="2539" w:hanging="194"/>
      </w:pPr>
      <w:rPr>
        <w:rFonts w:hint="default"/>
        <w:lang w:val="ru-RU" w:eastAsia="en-US" w:bidi="ar-SA"/>
      </w:rPr>
    </w:lvl>
    <w:lvl w:ilvl="4" w:tplc="B15E17C6">
      <w:numFmt w:val="bullet"/>
      <w:lvlText w:val="•"/>
      <w:lvlJc w:val="left"/>
      <w:pPr>
        <w:ind w:left="3659" w:hanging="194"/>
      </w:pPr>
      <w:rPr>
        <w:rFonts w:hint="default"/>
        <w:lang w:val="ru-RU" w:eastAsia="en-US" w:bidi="ar-SA"/>
      </w:rPr>
    </w:lvl>
    <w:lvl w:ilvl="5" w:tplc="44B43F40">
      <w:numFmt w:val="bullet"/>
      <w:lvlText w:val="•"/>
      <w:lvlJc w:val="left"/>
      <w:pPr>
        <w:ind w:left="4779" w:hanging="194"/>
      </w:pPr>
      <w:rPr>
        <w:rFonts w:hint="default"/>
        <w:lang w:val="ru-RU" w:eastAsia="en-US" w:bidi="ar-SA"/>
      </w:rPr>
    </w:lvl>
    <w:lvl w:ilvl="6" w:tplc="D66C6B8E">
      <w:numFmt w:val="bullet"/>
      <w:lvlText w:val="•"/>
      <w:lvlJc w:val="left"/>
      <w:pPr>
        <w:ind w:left="5899" w:hanging="194"/>
      </w:pPr>
      <w:rPr>
        <w:rFonts w:hint="default"/>
        <w:lang w:val="ru-RU" w:eastAsia="en-US" w:bidi="ar-SA"/>
      </w:rPr>
    </w:lvl>
    <w:lvl w:ilvl="7" w:tplc="9CFA9788">
      <w:numFmt w:val="bullet"/>
      <w:lvlText w:val="•"/>
      <w:lvlJc w:val="left"/>
      <w:pPr>
        <w:ind w:left="7019" w:hanging="194"/>
      </w:pPr>
      <w:rPr>
        <w:rFonts w:hint="default"/>
        <w:lang w:val="ru-RU" w:eastAsia="en-US" w:bidi="ar-SA"/>
      </w:rPr>
    </w:lvl>
    <w:lvl w:ilvl="8" w:tplc="D18C7BD0">
      <w:numFmt w:val="bullet"/>
      <w:lvlText w:val="•"/>
      <w:lvlJc w:val="left"/>
      <w:pPr>
        <w:ind w:left="8139" w:hanging="194"/>
      </w:pPr>
      <w:rPr>
        <w:rFonts w:hint="default"/>
        <w:lang w:val="ru-RU" w:eastAsia="en-US" w:bidi="ar-SA"/>
      </w:rPr>
    </w:lvl>
  </w:abstractNum>
  <w:abstractNum w:abstractNumId="22">
    <w:nsid w:val="2BD00C4B"/>
    <w:multiLevelType w:val="hybridMultilevel"/>
    <w:tmpl w:val="471EACFC"/>
    <w:lvl w:ilvl="0" w:tplc="5E3822B2">
      <w:start w:val="1"/>
      <w:numFmt w:val="decimal"/>
      <w:lvlText w:val="%1)"/>
      <w:lvlJc w:val="left"/>
      <w:pPr>
        <w:ind w:left="156" w:hanging="240"/>
      </w:pPr>
      <w:rPr>
        <w:rFonts w:ascii="Times New Roman" w:eastAsia="Times New Roman" w:hAnsi="Times New Roman" w:cs="Times New Roman" w:hint="default"/>
        <w:w w:val="114"/>
        <w:sz w:val="20"/>
        <w:szCs w:val="20"/>
        <w:lang w:val="ru-RU" w:eastAsia="en-US" w:bidi="ar-SA"/>
      </w:rPr>
    </w:lvl>
    <w:lvl w:ilvl="1" w:tplc="8658548E">
      <w:numFmt w:val="bullet"/>
      <w:lvlText w:val="•"/>
      <w:lvlJc w:val="left"/>
      <w:pPr>
        <w:ind w:left="810" w:hanging="240"/>
      </w:pPr>
      <w:rPr>
        <w:rFonts w:hint="default"/>
        <w:lang w:val="ru-RU" w:eastAsia="en-US" w:bidi="ar-SA"/>
      </w:rPr>
    </w:lvl>
    <w:lvl w:ilvl="2" w:tplc="1D906FD4">
      <w:numFmt w:val="bullet"/>
      <w:lvlText w:val="•"/>
      <w:lvlJc w:val="left"/>
      <w:pPr>
        <w:ind w:left="1460" w:hanging="240"/>
      </w:pPr>
      <w:rPr>
        <w:rFonts w:hint="default"/>
        <w:lang w:val="ru-RU" w:eastAsia="en-US" w:bidi="ar-SA"/>
      </w:rPr>
    </w:lvl>
    <w:lvl w:ilvl="3" w:tplc="9AA06ADC">
      <w:numFmt w:val="bullet"/>
      <w:lvlText w:val="•"/>
      <w:lvlJc w:val="left"/>
      <w:pPr>
        <w:ind w:left="2111" w:hanging="240"/>
      </w:pPr>
      <w:rPr>
        <w:rFonts w:hint="default"/>
        <w:lang w:val="ru-RU" w:eastAsia="en-US" w:bidi="ar-SA"/>
      </w:rPr>
    </w:lvl>
    <w:lvl w:ilvl="4" w:tplc="D124FE44">
      <w:numFmt w:val="bullet"/>
      <w:lvlText w:val="•"/>
      <w:lvlJc w:val="left"/>
      <w:pPr>
        <w:ind w:left="2761" w:hanging="240"/>
      </w:pPr>
      <w:rPr>
        <w:rFonts w:hint="default"/>
        <w:lang w:val="ru-RU" w:eastAsia="en-US" w:bidi="ar-SA"/>
      </w:rPr>
    </w:lvl>
    <w:lvl w:ilvl="5" w:tplc="13645D64">
      <w:numFmt w:val="bullet"/>
      <w:lvlText w:val="•"/>
      <w:lvlJc w:val="left"/>
      <w:pPr>
        <w:ind w:left="3411" w:hanging="240"/>
      </w:pPr>
      <w:rPr>
        <w:rFonts w:hint="default"/>
        <w:lang w:val="ru-RU" w:eastAsia="en-US" w:bidi="ar-SA"/>
      </w:rPr>
    </w:lvl>
    <w:lvl w:ilvl="6" w:tplc="2E747708">
      <w:numFmt w:val="bullet"/>
      <w:lvlText w:val="•"/>
      <w:lvlJc w:val="left"/>
      <w:pPr>
        <w:ind w:left="4062" w:hanging="240"/>
      </w:pPr>
      <w:rPr>
        <w:rFonts w:hint="default"/>
        <w:lang w:val="ru-RU" w:eastAsia="en-US" w:bidi="ar-SA"/>
      </w:rPr>
    </w:lvl>
    <w:lvl w:ilvl="7" w:tplc="0B2E230C">
      <w:numFmt w:val="bullet"/>
      <w:lvlText w:val="•"/>
      <w:lvlJc w:val="left"/>
      <w:pPr>
        <w:ind w:left="4712" w:hanging="240"/>
      </w:pPr>
      <w:rPr>
        <w:rFonts w:hint="default"/>
        <w:lang w:val="ru-RU" w:eastAsia="en-US" w:bidi="ar-SA"/>
      </w:rPr>
    </w:lvl>
    <w:lvl w:ilvl="8" w:tplc="F5C0538C">
      <w:numFmt w:val="bullet"/>
      <w:lvlText w:val="•"/>
      <w:lvlJc w:val="left"/>
      <w:pPr>
        <w:ind w:left="5362" w:hanging="240"/>
      </w:pPr>
      <w:rPr>
        <w:rFonts w:hint="default"/>
        <w:lang w:val="ru-RU" w:eastAsia="en-US" w:bidi="ar-SA"/>
      </w:rPr>
    </w:lvl>
  </w:abstractNum>
  <w:abstractNum w:abstractNumId="23">
    <w:nsid w:val="2E3F577E"/>
    <w:multiLevelType w:val="hybridMultilevel"/>
    <w:tmpl w:val="96E665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9F940AC"/>
    <w:multiLevelType w:val="hybridMultilevel"/>
    <w:tmpl w:val="851E552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3A75541A"/>
    <w:multiLevelType w:val="hybridMultilevel"/>
    <w:tmpl w:val="556208C2"/>
    <w:lvl w:ilvl="0" w:tplc="416E976E">
      <w:start w:val="1"/>
      <w:numFmt w:val="decimal"/>
      <w:lvlText w:val="%1)"/>
      <w:lvlJc w:val="left"/>
      <w:pPr>
        <w:ind w:left="117" w:hanging="240"/>
      </w:pPr>
      <w:rPr>
        <w:rFonts w:ascii="Times New Roman" w:eastAsia="Times New Roman" w:hAnsi="Times New Roman" w:cs="Times New Roman" w:hint="default"/>
        <w:color w:val="231F20"/>
        <w:w w:val="114"/>
        <w:sz w:val="20"/>
        <w:szCs w:val="20"/>
        <w:lang w:val="ru-RU" w:eastAsia="en-US" w:bidi="ar-SA"/>
      </w:rPr>
    </w:lvl>
    <w:lvl w:ilvl="1" w:tplc="BE00A4FE">
      <w:numFmt w:val="bullet"/>
      <w:lvlText w:val="•"/>
      <w:lvlJc w:val="left"/>
      <w:pPr>
        <w:ind w:left="766" w:hanging="240"/>
      </w:pPr>
      <w:rPr>
        <w:rFonts w:hint="default"/>
        <w:lang w:val="ru-RU" w:eastAsia="en-US" w:bidi="ar-SA"/>
      </w:rPr>
    </w:lvl>
    <w:lvl w:ilvl="2" w:tplc="269A263C">
      <w:numFmt w:val="bullet"/>
      <w:lvlText w:val="•"/>
      <w:lvlJc w:val="left"/>
      <w:pPr>
        <w:ind w:left="1412" w:hanging="240"/>
      </w:pPr>
      <w:rPr>
        <w:rFonts w:hint="default"/>
        <w:lang w:val="ru-RU" w:eastAsia="en-US" w:bidi="ar-SA"/>
      </w:rPr>
    </w:lvl>
    <w:lvl w:ilvl="3" w:tplc="45960924">
      <w:numFmt w:val="bullet"/>
      <w:lvlText w:val="•"/>
      <w:lvlJc w:val="left"/>
      <w:pPr>
        <w:ind w:left="2059" w:hanging="240"/>
      </w:pPr>
      <w:rPr>
        <w:rFonts w:hint="default"/>
        <w:lang w:val="ru-RU" w:eastAsia="en-US" w:bidi="ar-SA"/>
      </w:rPr>
    </w:lvl>
    <w:lvl w:ilvl="4" w:tplc="21C4B688">
      <w:numFmt w:val="bullet"/>
      <w:lvlText w:val="•"/>
      <w:lvlJc w:val="left"/>
      <w:pPr>
        <w:ind w:left="2705" w:hanging="240"/>
      </w:pPr>
      <w:rPr>
        <w:rFonts w:hint="default"/>
        <w:lang w:val="ru-RU" w:eastAsia="en-US" w:bidi="ar-SA"/>
      </w:rPr>
    </w:lvl>
    <w:lvl w:ilvl="5" w:tplc="3752C7C8">
      <w:numFmt w:val="bullet"/>
      <w:lvlText w:val="•"/>
      <w:lvlJc w:val="left"/>
      <w:pPr>
        <w:ind w:left="3351" w:hanging="240"/>
      </w:pPr>
      <w:rPr>
        <w:rFonts w:hint="default"/>
        <w:lang w:val="ru-RU" w:eastAsia="en-US" w:bidi="ar-SA"/>
      </w:rPr>
    </w:lvl>
    <w:lvl w:ilvl="6" w:tplc="CFAC7740">
      <w:numFmt w:val="bullet"/>
      <w:lvlText w:val="•"/>
      <w:lvlJc w:val="left"/>
      <w:pPr>
        <w:ind w:left="3998" w:hanging="240"/>
      </w:pPr>
      <w:rPr>
        <w:rFonts w:hint="default"/>
        <w:lang w:val="ru-RU" w:eastAsia="en-US" w:bidi="ar-SA"/>
      </w:rPr>
    </w:lvl>
    <w:lvl w:ilvl="7" w:tplc="70502D82">
      <w:numFmt w:val="bullet"/>
      <w:lvlText w:val="•"/>
      <w:lvlJc w:val="left"/>
      <w:pPr>
        <w:ind w:left="4644" w:hanging="240"/>
      </w:pPr>
      <w:rPr>
        <w:rFonts w:hint="default"/>
        <w:lang w:val="ru-RU" w:eastAsia="en-US" w:bidi="ar-SA"/>
      </w:rPr>
    </w:lvl>
    <w:lvl w:ilvl="8" w:tplc="56B61FB8">
      <w:numFmt w:val="bullet"/>
      <w:lvlText w:val="•"/>
      <w:lvlJc w:val="left"/>
      <w:pPr>
        <w:ind w:left="5290" w:hanging="240"/>
      </w:pPr>
      <w:rPr>
        <w:rFonts w:hint="default"/>
        <w:lang w:val="ru-RU" w:eastAsia="en-US" w:bidi="ar-SA"/>
      </w:rPr>
    </w:lvl>
  </w:abstractNum>
  <w:abstractNum w:abstractNumId="26">
    <w:nsid w:val="40425C44"/>
    <w:multiLevelType w:val="hybridMultilevel"/>
    <w:tmpl w:val="60C009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C34155"/>
    <w:multiLevelType w:val="hybridMultilevel"/>
    <w:tmpl w:val="3CB20C80"/>
    <w:lvl w:ilvl="0" w:tplc="1062C524">
      <w:start w:val="1"/>
      <w:numFmt w:val="decimal"/>
      <w:lvlText w:val="%1)"/>
      <w:lvlJc w:val="left"/>
      <w:pPr>
        <w:ind w:left="117" w:hanging="240"/>
      </w:pPr>
      <w:rPr>
        <w:rFonts w:ascii="Times New Roman" w:eastAsia="Times New Roman" w:hAnsi="Times New Roman" w:cs="Times New Roman" w:hint="default"/>
        <w:color w:val="231F20"/>
        <w:w w:val="114"/>
        <w:sz w:val="20"/>
        <w:szCs w:val="20"/>
        <w:lang w:val="ru-RU" w:eastAsia="en-US" w:bidi="ar-SA"/>
      </w:rPr>
    </w:lvl>
    <w:lvl w:ilvl="1" w:tplc="97AE846A">
      <w:numFmt w:val="bullet"/>
      <w:lvlText w:val="•"/>
      <w:lvlJc w:val="left"/>
      <w:pPr>
        <w:ind w:left="766" w:hanging="240"/>
      </w:pPr>
      <w:rPr>
        <w:rFonts w:hint="default"/>
        <w:lang w:val="ru-RU" w:eastAsia="en-US" w:bidi="ar-SA"/>
      </w:rPr>
    </w:lvl>
    <w:lvl w:ilvl="2" w:tplc="80189584">
      <w:numFmt w:val="bullet"/>
      <w:lvlText w:val="•"/>
      <w:lvlJc w:val="left"/>
      <w:pPr>
        <w:ind w:left="1412" w:hanging="240"/>
      </w:pPr>
      <w:rPr>
        <w:rFonts w:hint="default"/>
        <w:lang w:val="ru-RU" w:eastAsia="en-US" w:bidi="ar-SA"/>
      </w:rPr>
    </w:lvl>
    <w:lvl w:ilvl="3" w:tplc="6102F740">
      <w:numFmt w:val="bullet"/>
      <w:lvlText w:val="•"/>
      <w:lvlJc w:val="left"/>
      <w:pPr>
        <w:ind w:left="2059" w:hanging="240"/>
      </w:pPr>
      <w:rPr>
        <w:rFonts w:hint="default"/>
        <w:lang w:val="ru-RU" w:eastAsia="en-US" w:bidi="ar-SA"/>
      </w:rPr>
    </w:lvl>
    <w:lvl w:ilvl="4" w:tplc="0FA69B50">
      <w:numFmt w:val="bullet"/>
      <w:lvlText w:val="•"/>
      <w:lvlJc w:val="left"/>
      <w:pPr>
        <w:ind w:left="2705" w:hanging="240"/>
      </w:pPr>
      <w:rPr>
        <w:rFonts w:hint="default"/>
        <w:lang w:val="ru-RU" w:eastAsia="en-US" w:bidi="ar-SA"/>
      </w:rPr>
    </w:lvl>
    <w:lvl w:ilvl="5" w:tplc="EF5A0652">
      <w:numFmt w:val="bullet"/>
      <w:lvlText w:val="•"/>
      <w:lvlJc w:val="left"/>
      <w:pPr>
        <w:ind w:left="3351" w:hanging="240"/>
      </w:pPr>
      <w:rPr>
        <w:rFonts w:hint="default"/>
        <w:lang w:val="ru-RU" w:eastAsia="en-US" w:bidi="ar-SA"/>
      </w:rPr>
    </w:lvl>
    <w:lvl w:ilvl="6" w:tplc="C7AC8F40">
      <w:numFmt w:val="bullet"/>
      <w:lvlText w:val="•"/>
      <w:lvlJc w:val="left"/>
      <w:pPr>
        <w:ind w:left="3998" w:hanging="240"/>
      </w:pPr>
      <w:rPr>
        <w:rFonts w:hint="default"/>
        <w:lang w:val="ru-RU" w:eastAsia="en-US" w:bidi="ar-SA"/>
      </w:rPr>
    </w:lvl>
    <w:lvl w:ilvl="7" w:tplc="0A781550">
      <w:numFmt w:val="bullet"/>
      <w:lvlText w:val="•"/>
      <w:lvlJc w:val="left"/>
      <w:pPr>
        <w:ind w:left="4644" w:hanging="240"/>
      </w:pPr>
      <w:rPr>
        <w:rFonts w:hint="default"/>
        <w:lang w:val="ru-RU" w:eastAsia="en-US" w:bidi="ar-SA"/>
      </w:rPr>
    </w:lvl>
    <w:lvl w:ilvl="8" w:tplc="0D40CEC4">
      <w:numFmt w:val="bullet"/>
      <w:lvlText w:val="•"/>
      <w:lvlJc w:val="left"/>
      <w:pPr>
        <w:ind w:left="5290" w:hanging="240"/>
      </w:pPr>
      <w:rPr>
        <w:rFonts w:hint="default"/>
        <w:lang w:val="ru-RU" w:eastAsia="en-US" w:bidi="ar-SA"/>
      </w:rPr>
    </w:lvl>
  </w:abstractNum>
  <w:abstractNum w:abstractNumId="28">
    <w:nsid w:val="41E53E46"/>
    <w:multiLevelType w:val="hybridMultilevel"/>
    <w:tmpl w:val="9DC639C2"/>
    <w:lvl w:ilvl="0" w:tplc="12B4F58A">
      <w:start w:val="1"/>
      <w:numFmt w:val="decimal"/>
      <w:lvlText w:val="%1)"/>
      <w:lvlJc w:val="left"/>
      <w:pPr>
        <w:ind w:left="117" w:hanging="240"/>
      </w:pPr>
      <w:rPr>
        <w:rFonts w:ascii="Times New Roman" w:eastAsia="Times New Roman" w:hAnsi="Times New Roman" w:cs="Times New Roman" w:hint="default"/>
        <w:color w:val="231F20"/>
        <w:w w:val="114"/>
        <w:sz w:val="20"/>
        <w:szCs w:val="20"/>
        <w:lang w:val="ru-RU" w:eastAsia="en-US" w:bidi="ar-SA"/>
      </w:rPr>
    </w:lvl>
    <w:lvl w:ilvl="1" w:tplc="48A2D508">
      <w:numFmt w:val="bullet"/>
      <w:lvlText w:val="•"/>
      <w:lvlJc w:val="left"/>
      <w:pPr>
        <w:ind w:left="766" w:hanging="240"/>
      </w:pPr>
      <w:rPr>
        <w:rFonts w:hint="default"/>
        <w:lang w:val="ru-RU" w:eastAsia="en-US" w:bidi="ar-SA"/>
      </w:rPr>
    </w:lvl>
    <w:lvl w:ilvl="2" w:tplc="4248511A">
      <w:numFmt w:val="bullet"/>
      <w:lvlText w:val="•"/>
      <w:lvlJc w:val="left"/>
      <w:pPr>
        <w:ind w:left="1412" w:hanging="240"/>
      </w:pPr>
      <w:rPr>
        <w:rFonts w:hint="default"/>
        <w:lang w:val="ru-RU" w:eastAsia="en-US" w:bidi="ar-SA"/>
      </w:rPr>
    </w:lvl>
    <w:lvl w:ilvl="3" w:tplc="B58666D8">
      <w:numFmt w:val="bullet"/>
      <w:lvlText w:val="•"/>
      <w:lvlJc w:val="left"/>
      <w:pPr>
        <w:ind w:left="2059" w:hanging="240"/>
      </w:pPr>
      <w:rPr>
        <w:rFonts w:hint="default"/>
        <w:lang w:val="ru-RU" w:eastAsia="en-US" w:bidi="ar-SA"/>
      </w:rPr>
    </w:lvl>
    <w:lvl w:ilvl="4" w:tplc="0CC41964">
      <w:numFmt w:val="bullet"/>
      <w:lvlText w:val="•"/>
      <w:lvlJc w:val="left"/>
      <w:pPr>
        <w:ind w:left="2705" w:hanging="240"/>
      </w:pPr>
      <w:rPr>
        <w:rFonts w:hint="default"/>
        <w:lang w:val="ru-RU" w:eastAsia="en-US" w:bidi="ar-SA"/>
      </w:rPr>
    </w:lvl>
    <w:lvl w:ilvl="5" w:tplc="64B6264E">
      <w:numFmt w:val="bullet"/>
      <w:lvlText w:val="•"/>
      <w:lvlJc w:val="left"/>
      <w:pPr>
        <w:ind w:left="3351" w:hanging="240"/>
      </w:pPr>
      <w:rPr>
        <w:rFonts w:hint="default"/>
        <w:lang w:val="ru-RU" w:eastAsia="en-US" w:bidi="ar-SA"/>
      </w:rPr>
    </w:lvl>
    <w:lvl w:ilvl="6" w:tplc="DC6468F8">
      <w:numFmt w:val="bullet"/>
      <w:lvlText w:val="•"/>
      <w:lvlJc w:val="left"/>
      <w:pPr>
        <w:ind w:left="3998" w:hanging="240"/>
      </w:pPr>
      <w:rPr>
        <w:rFonts w:hint="default"/>
        <w:lang w:val="ru-RU" w:eastAsia="en-US" w:bidi="ar-SA"/>
      </w:rPr>
    </w:lvl>
    <w:lvl w:ilvl="7" w:tplc="672C9710">
      <w:numFmt w:val="bullet"/>
      <w:lvlText w:val="•"/>
      <w:lvlJc w:val="left"/>
      <w:pPr>
        <w:ind w:left="4644" w:hanging="240"/>
      </w:pPr>
      <w:rPr>
        <w:rFonts w:hint="default"/>
        <w:lang w:val="ru-RU" w:eastAsia="en-US" w:bidi="ar-SA"/>
      </w:rPr>
    </w:lvl>
    <w:lvl w:ilvl="8" w:tplc="EA046360">
      <w:numFmt w:val="bullet"/>
      <w:lvlText w:val="•"/>
      <w:lvlJc w:val="left"/>
      <w:pPr>
        <w:ind w:left="5290" w:hanging="240"/>
      </w:pPr>
      <w:rPr>
        <w:rFonts w:hint="default"/>
        <w:lang w:val="ru-RU" w:eastAsia="en-US" w:bidi="ar-SA"/>
      </w:rPr>
    </w:lvl>
  </w:abstractNum>
  <w:abstractNum w:abstractNumId="29">
    <w:nsid w:val="493658F6"/>
    <w:multiLevelType w:val="hybridMultilevel"/>
    <w:tmpl w:val="3BB62AE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49F73C7C"/>
    <w:multiLevelType w:val="hybridMultilevel"/>
    <w:tmpl w:val="45C869CE"/>
    <w:lvl w:ilvl="0" w:tplc="77E27870">
      <w:start w:val="1"/>
      <w:numFmt w:val="decimal"/>
      <w:lvlText w:val="%1)"/>
      <w:lvlJc w:val="left"/>
      <w:pPr>
        <w:ind w:left="156" w:hanging="240"/>
      </w:pPr>
      <w:rPr>
        <w:rFonts w:ascii="Times New Roman" w:eastAsia="Times New Roman" w:hAnsi="Times New Roman" w:cs="Times New Roman" w:hint="default"/>
        <w:w w:val="114"/>
        <w:sz w:val="20"/>
        <w:szCs w:val="20"/>
        <w:lang w:val="ru-RU" w:eastAsia="en-US" w:bidi="ar-SA"/>
      </w:rPr>
    </w:lvl>
    <w:lvl w:ilvl="1" w:tplc="E4E83BE0">
      <w:numFmt w:val="bullet"/>
      <w:lvlText w:val="•"/>
      <w:lvlJc w:val="left"/>
      <w:pPr>
        <w:ind w:left="810" w:hanging="240"/>
      </w:pPr>
      <w:rPr>
        <w:rFonts w:hint="default"/>
        <w:lang w:val="ru-RU" w:eastAsia="en-US" w:bidi="ar-SA"/>
      </w:rPr>
    </w:lvl>
    <w:lvl w:ilvl="2" w:tplc="56E4F9D2">
      <w:numFmt w:val="bullet"/>
      <w:lvlText w:val="•"/>
      <w:lvlJc w:val="left"/>
      <w:pPr>
        <w:ind w:left="1460" w:hanging="240"/>
      </w:pPr>
      <w:rPr>
        <w:rFonts w:hint="default"/>
        <w:lang w:val="ru-RU" w:eastAsia="en-US" w:bidi="ar-SA"/>
      </w:rPr>
    </w:lvl>
    <w:lvl w:ilvl="3" w:tplc="8FD6667A">
      <w:numFmt w:val="bullet"/>
      <w:lvlText w:val="•"/>
      <w:lvlJc w:val="left"/>
      <w:pPr>
        <w:ind w:left="2111" w:hanging="240"/>
      </w:pPr>
      <w:rPr>
        <w:rFonts w:hint="default"/>
        <w:lang w:val="ru-RU" w:eastAsia="en-US" w:bidi="ar-SA"/>
      </w:rPr>
    </w:lvl>
    <w:lvl w:ilvl="4" w:tplc="CCE64E42">
      <w:numFmt w:val="bullet"/>
      <w:lvlText w:val="•"/>
      <w:lvlJc w:val="left"/>
      <w:pPr>
        <w:ind w:left="2761" w:hanging="240"/>
      </w:pPr>
      <w:rPr>
        <w:rFonts w:hint="default"/>
        <w:lang w:val="ru-RU" w:eastAsia="en-US" w:bidi="ar-SA"/>
      </w:rPr>
    </w:lvl>
    <w:lvl w:ilvl="5" w:tplc="B27A65D8">
      <w:numFmt w:val="bullet"/>
      <w:lvlText w:val="•"/>
      <w:lvlJc w:val="left"/>
      <w:pPr>
        <w:ind w:left="3411" w:hanging="240"/>
      </w:pPr>
      <w:rPr>
        <w:rFonts w:hint="default"/>
        <w:lang w:val="ru-RU" w:eastAsia="en-US" w:bidi="ar-SA"/>
      </w:rPr>
    </w:lvl>
    <w:lvl w:ilvl="6" w:tplc="7548A8B6">
      <w:numFmt w:val="bullet"/>
      <w:lvlText w:val="•"/>
      <w:lvlJc w:val="left"/>
      <w:pPr>
        <w:ind w:left="4062" w:hanging="240"/>
      </w:pPr>
      <w:rPr>
        <w:rFonts w:hint="default"/>
        <w:lang w:val="ru-RU" w:eastAsia="en-US" w:bidi="ar-SA"/>
      </w:rPr>
    </w:lvl>
    <w:lvl w:ilvl="7" w:tplc="F336FB7C">
      <w:numFmt w:val="bullet"/>
      <w:lvlText w:val="•"/>
      <w:lvlJc w:val="left"/>
      <w:pPr>
        <w:ind w:left="4712" w:hanging="240"/>
      </w:pPr>
      <w:rPr>
        <w:rFonts w:hint="default"/>
        <w:lang w:val="ru-RU" w:eastAsia="en-US" w:bidi="ar-SA"/>
      </w:rPr>
    </w:lvl>
    <w:lvl w:ilvl="8" w:tplc="5704B9B0">
      <w:numFmt w:val="bullet"/>
      <w:lvlText w:val="•"/>
      <w:lvlJc w:val="left"/>
      <w:pPr>
        <w:ind w:left="5362" w:hanging="240"/>
      </w:pPr>
      <w:rPr>
        <w:rFonts w:hint="default"/>
        <w:lang w:val="ru-RU" w:eastAsia="en-US" w:bidi="ar-SA"/>
      </w:rPr>
    </w:lvl>
  </w:abstractNum>
  <w:abstractNum w:abstractNumId="31">
    <w:nsid w:val="4A1F587D"/>
    <w:multiLevelType w:val="hybridMultilevel"/>
    <w:tmpl w:val="D12C35E2"/>
    <w:lvl w:ilvl="0" w:tplc="5E3822B2">
      <w:start w:val="1"/>
      <w:numFmt w:val="decimal"/>
      <w:lvlText w:val="%1)"/>
      <w:lvlJc w:val="left"/>
      <w:pPr>
        <w:ind w:left="156" w:hanging="240"/>
      </w:pPr>
      <w:rPr>
        <w:rFonts w:ascii="Times New Roman" w:eastAsia="Times New Roman" w:hAnsi="Times New Roman" w:cs="Times New Roman" w:hint="default"/>
        <w:w w:val="114"/>
        <w:sz w:val="20"/>
        <w:szCs w:val="20"/>
        <w:lang w:val="ru-RU" w:eastAsia="en-US" w:bidi="ar-SA"/>
      </w:rPr>
    </w:lvl>
    <w:lvl w:ilvl="1" w:tplc="8658548E">
      <w:numFmt w:val="bullet"/>
      <w:lvlText w:val="•"/>
      <w:lvlJc w:val="left"/>
      <w:pPr>
        <w:ind w:left="810" w:hanging="240"/>
      </w:pPr>
      <w:rPr>
        <w:rFonts w:hint="default"/>
        <w:lang w:val="ru-RU" w:eastAsia="en-US" w:bidi="ar-SA"/>
      </w:rPr>
    </w:lvl>
    <w:lvl w:ilvl="2" w:tplc="1D906FD4">
      <w:numFmt w:val="bullet"/>
      <w:lvlText w:val="•"/>
      <w:lvlJc w:val="left"/>
      <w:pPr>
        <w:ind w:left="1460" w:hanging="240"/>
      </w:pPr>
      <w:rPr>
        <w:rFonts w:hint="default"/>
        <w:lang w:val="ru-RU" w:eastAsia="en-US" w:bidi="ar-SA"/>
      </w:rPr>
    </w:lvl>
    <w:lvl w:ilvl="3" w:tplc="9AA06ADC">
      <w:numFmt w:val="bullet"/>
      <w:lvlText w:val="•"/>
      <w:lvlJc w:val="left"/>
      <w:pPr>
        <w:ind w:left="2111" w:hanging="240"/>
      </w:pPr>
      <w:rPr>
        <w:rFonts w:hint="default"/>
        <w:lang w:val="ru-RU" w:eastAsia="en-US" w:bidi="ar-SA"/>
      </w:rPr>
    </w:lvl>
    <w:lvl w:ilvl="4" w:tplc="D124FE44">
      <w:numFmt w:val="bullet"/>
      <w:lvlText w:val="•"/>
      <w:lvlJc w:val="left"/>
      <w:pPr>
        <w:ind w:left="2761" w:hanging="240"/>
      </w:pPr>
      <w:rPr>
        <w:rFonts w:hint="default"/>
        <w:lang w:val="ru-RU" w:eastAsia="en-US" w:bidi="ar-SA"/>
      </w:rPr>
    </w:lvl>
    <w:lvl w:ilvl="5" w:tplc="13645D64">
      <w:numFmt w:val="bullet"/>
      <w:lvlText w:val="•"/>
      <w:lvlJc w:val="left"/>
      <w:pPr>
        <w:ind w:left="3411" w:hanging="240"/>
      </w:pPr>
      <w:rPr>
        <w:rFonts w:hint="default"/>
        <w:lang w:val="ru-RU" w:eastAsia="en-US" w:bidi="ar-SA"/>
      </w:rPr>
    </w:lvl>
    <w:lvl w:ilvl="6" w:tplc="2E747708">
      <w:numFmt w:val="bullet"/>
      <w:lvlText w:val="•"/>
      <w:lvlJc w:val="left"/>
      <w:pPr>
        <w:ind w:left="4062" w:hanging="240"/>
      </w:pPr>
      <w:rPr>
        <w:rFonts w:hint="default"/>
        <w:lang w:val="ru-RU" w:eastAsia="en-US" w:bidi="ar-SA"/>
      </w:rPr>
    </w:lvl>
    <w:lvl w:ilvl="7" w:tplc="0B2E230C">
      <w:numFmt w:val="bullet"/>
      <w:lvlText w:val="•"/>
      <w:lvlJc w:val="left"/>
      <w:pPr>
        <w:ind w:left="4712" w:hanging="240"/>
      </w:pPr>
      <w:rPr>
        <w:rFonts w:hint="default"/>
        <w:lang w:val="ru-RU" w:eastAsia="en-US" w:bidi="ar-SA"/>
      </w:rPr>
    </w:lvl>
    <w:lvl w:ilvl="8" w:tplc="F5C0538C">
      <w:numFmt w:val="bullet"/>
      <w:lvlText w:val="•"/>
      <w:lvlJc w:val="left"/>
      <w:pPr>
        <w:ind w:left="5362" w:hanging="240"/>
      </w:pPr>
      <w:rPr>
        <w:rFonts w:hint="default"/>
        <w:lang w:val="ru-RU" w:eastAsia="en-US" w:bidi="ar-SA"/>
      </w:rPr>
    </w:lvl>
  </w:abstractNum>
  <w:abstractNum w:abstractNumId="32">
    <w:nsid w:val="4D92295F"/>
    <w:multiLevelType w:val="hybridMultilevel"/>
    <w:tmpl w:val="D20E20A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512532BF"/>
    <w:multiLevelType w:val="hybridMultilevel"/>
    <w:tmpl w:val="F9EA3E3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5BF51BC8"/>
    <w:multiLevelType w:val="hybridMultilevel"/>
    <w:tmpl w:val="D822497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5C236262"/>
    <w:multiLevelType w:val="hybridMultilevel"/>
    <w:tmpl w:val="14A69842"/>
    <w:lvl w:ilvl="0" w:tplc="A0B6CD3C">
      <w:start w:val="1"/>
      <w:numFmt w:val="decimal"/>
      <w:lvlText w:val="%1)"/>
      <w:lvlJc w:val="left"/>
      <w:pPr>
        <w:ind w:left="117" w:hanging="240"/>
      </w:pPr>
      <w:rPr>
        <w:rFonts w:ascii="Times New Roman" w:eastAsia="Times New Roman" w:hAnsi="Times New Roman" w:cs="Times New Roman" w:hint="default"/>
        <w:color w:val="231F20"/>
        <w:w w:val="114"/>
        <w:sz w:val="20"/>
        <w:szCs w:val="20"/>
        <w:lang w:val="ru-RU" w:eastAsia="en-US" w:bidi="ar-SA"/>
      </w:rPr>
    </w:lvl>
    <w:lvl w:ilvl="1" w:tplc="1F6246D6">
      <w:numFmt w:val="bullet"/>
      <w:lvlText w:val="•"/>
      <w:lvlJc w:val="left"/>
      <w:pPr>
        <w:ind w:left="766" w:hanging="240"/>
      </w:pPr>
      <w:rPr>
        <w:rFonts w:hint="default"/>
        <w:lang w:val="ru-RU" w:eastAsia="en-US" w:bidi="ar-SA"/>
      </w:rPr>
    </w:lvl>
    <w:lvl w:ilvl="2" w:tplc="084815DC">
      <w:numFmt w:val="bullet"/>
      <w:lvlText w:val="•"/>
      <w:lvlJc w:val="left"/>
      <w:pPr>
        <w:ind w:left="1412" w:hanging="240"/>
      </w:pPr>
      <w:rPr>
        <w:rFonts w:hint="default"/>
        <w:lang w:val="ru-RU" w:eastAsia="en-US" w:bidi="ar-SA"/>
      </w:rPr>
    </w:lvl>
    <w:lvl w:ilvl="3" w:tplc="F618BAAE">
      <w:numFmt w:val="bullet"/>
      <w:lvlText w:val="•"/>
      <w:lvlJc w:val="left"/>
      <w:pPr>
        <w:ind w:left="2059" w:hanging="240"/>
      </w:pPr>
      <w:rPr>
        <w:rFonts w:hint="default"/>
        <w:lang w:val="ru-RU" w:eastAsia="en-US" w:bidi="ar-SA"/>
      </w:rPr>
    </w:lvl>
    <w:lvl w:ilvl="4" w:tplc="2F3EC1D0">
      <w:numFmt w:val="bullet"/>
      <w:lvlText w:val="•"/>
      <w:lvlJc w:val="left"/>
      <w:pPr>
        <w:ind w:left="2705" w:hanging="240"/>
      </w:pPr>
      <w:rPr>
        <w:rFonts w:hint="default"/>
        <w:lang w:val="ru-RU" w:eastAsia="en-US" w:bidi="ar-SA"/>
      </w:rPr>
    </w:lvl>
    <w:lvl w:ilvl="5" w:tplc="DB3048CA">
      <w:numFmt w:val="bullet"/>
      <w:lvlText w:val="•"/>
      <w:lvlJc w:val="left"/>
      <w:pPr>
        <w:ind w:left="3351" w:hanging="240"/>
      </w:pPr>
      <w:rPr>
        <w:rFonts w:hint="default"/>
        <w:lang w:val="ru-RU" w:eastAsia="en-US" w:bidi="ar-SA"/>
      </w:rPr>
    </w:lvl>
    <w:lvl w:ilvl="6" w:tplc="CDACFC9A">
      <w:numFmt w:val="bullet"/>
      <w:lvlText w:val="•"/>
      <w:lvlJc w:val="left"/>
      <w:pPr>
        <w:ind w:left="3998" w:hanging="240"/>
      </w:pPr>
      <w:rPr>
        <w:rFonts w:hint="default"/>
        <w:lang w:val="ru-RU" w:eastAsia="en-US" w:bidi="ar-SA"/>
      </w:rPr>
    </w:lvl>
    <w:lvl w:ilvl="7" w:tplc="58869B20">
      <w:numFmt w:val="bullet"/>
      <w:lvlText w:val="•"/>
      <w:lvlJc w:val="left"/>
      <w:pPr>
        <w:ind w:left="4644" w:hanging="240"/>
      </w:pPr>
      <w:rPr>
        <w:rFonts w:hint="default"/>
        <w:lang w:val="ru-RU" w:eastAsia="en-US" w:bidi="ar-SA"/>
      </w:rPr>
    </w:lvl>
    <w:lvl w:ilvl="8" w:tplc="9F96C2E6">
      <w:numFmt w:val="bullet"/>
      <w:lvlText w:val="•"/>
      <w:lvlJc w:val="left"/>
      <w:pPr>
        <w:ind w:left="5290" w:hanging="240"/>
      </w:pPr>
      <w:rPr>
        <w:rFonts w:hint="default"/>
        <w:lang w:val="ru-RU" w:eastAsia="en-US" w:bidi="ar-SA"/>
      </w:rPr>
    </w:lvl>
  </w:abstractNum>
  <w:abstractNum w:abstractNumId="36">
    <w:nsid w:val="5C6E410E"/>
    <w:multiLevelType w:val="hybridMultilevel"/>
    <w:tmpl w:val="14A69842"/>
    <w:lvl w:ilvl="0" w:tplc="A0B6CD3C">
      <w:start w:val="1"/>
      <w:numFmt w:val="decimal"/>
      <w:lvlText w:val="%1)"/>
      <w:lvlJc w:val="left"/>
      <w:pPr>
        <w:ind w:left="117" w:hanging="240"/>
      </w:pPr>
      <w:rPr>
        <w:rFonts w:ascii="Times New Roman" w:eastAsia="Times New Roman" w:hAnsi="Times New Roman" w:cs="Times New Roman" w:hint="default"/>
        <w:color w:val="231F20"/>
        <w:w w:val="114"/>
        <w:sz w:val="20"/>
        <w:szCs w:val="20"/>
        <w:lang w:val="ru-RU" w:eastAsia="en-US" w:bidi="ar-SA"/>
      </w:rPr>
    </w:lvl>
    <w:lvl w:ilvl="1" w:tplc="1F6246D6">
      <w:numFmt w:val="bullet"/>
      <w:lvlText w:val="•"/>
      <w:lvlJc w:val="left"/>
      <w:pPr>
        <w:ind w:left="766" w:hanging="240"/>
      </w:pPr>
      <w:rPr>
        <w:rFonts w:hint="default"/>
        <w:lang w:val="ru-RU" w:eastAsia="en-US" w:bidi="ar-SA"/>
      </w:rPr>
    </w:lvl>
    <w:lvl w:ilvl="2" w:tplc="084815DC">
      <w:numFmt w:val="bullet"/>
      <w:lvlText w:val="•"/>
      <w:lvlJc w:val="left"/>
      <w:pPr>
        <w:ind w:left="1412" w:hanging="240"/>
      </w:pPr>
      <w:rPr>
        <w:rFonts w:hint="default"/>
        <w:lang w:val="ru-RU" w:eastAsia="en-US" w:bidi="ar-SA"/>
      </w:rPr>
    </w:lvl>
    <w:lvl w:ilvl="3" w:tplc="F618BAAE">
      <w:numFmt w:val="bullet"/>
      <w:lvlText w:val="•"/>
      <w:lvlJc w:val="left"/>
      <w:pPr>
        <w:ind w:left="2059" w:hanging="240"/>
      </w:pPr>
      <w:rPr>
        <w:rFonts w:hint="default"/>
        <w:lang w:val="ru-RU" w:eastAsia="en-US" w:bidi="ar-SA"/>
      </w:rPr>
    </w:lvl>
    <w:lvl w:ilvl="4" w:tplc="2F3EC1D0">
      <w:numFmt w:val="bullet"/>
      <w:lvlText w:val="•"/>
      <w:lvlJc w:val="left"/>
      <w:pPr>
        <w:ind w:left="2705" w:hanging="240"/>
      </w:pPr>
      <w:rPr>
        <w:rFonts w:hint="default"/>
        <w:lang w:val="ru-RU" w:eastAsia="en-US" w:bidi="ar-SA"/>
      </w:rPr>
    </w:lvl>
    <w:lvl w:ilvl="5" w:tplc="DB3048CA">
      <w:numFmt w:val="bullet"/>
      <w:lvlText w:val="•"/>
      <w:lvlJc w:val="left"/>
      <w:pPr>
        <w:ind w:left="3351" w:hanging="240"/>
      </w:pPr>
      <w:rPr>
        <w:rFonts w:hint="default"/>
        <w:lang w:val="ru-RU" w:eastAsia="en-US" w:bidi="ar-SA"/>
      </w:rPr>
    </w:lvl>
    <w:lvl w:ilvl="6" w:tplc="CDACFC9A">
      <w:numFmt w:val="bullet"/>
      <w:lvlText w:val="•"/>
      <w:lvlJc w:val="left"/>
      <w:pPr>
        <w:ind w:left="3998" w:hanging="240"/>
      </w:pPr>
      <w:rPr>
        <w:rFonts w:hint="default"/>
        <w:lang w:val="ru-RU" w:eastAsia="en-US" w:bidi="ar-SA"/>
      </w:rPr>
    </w:lvl>
    <w:lvl w:ilvl="7" w:tplc="58869B20">
      <w:numFmt w:val="bullet"/>
      <w:lvlText w:val="•"/>
      <w:lvlJc w:val="left"/>
      <w:pPr>
        <w:ind w:left="4644" w:hanging="240"/>
      </w:pPr>
      <w:rPr>
        <w:rFonts w:hint="default"/>
        <w:lang w:val="ru-RU" w:eastAsia="en-US" w:bidi="ar-SA"/>
      </w:rPr>
    </w:lvl>
    <w:lvl w:ilvl="8" w:tplc="9F96C2E6">
      <w:numFmt w:val="bullet"/>
      <w:lvlText w:val="•"/>
      <w:lvlJc w:val="left"/>
      <w:pPr>
        <w:ind w:left="5290" w:hanging="240"/>
      </w:pPr>
      <w:rPr>
        <w:rFonts w:hint="default"/>
        <w:lang w:val="ru-RU" w:eastAsia="en-US" w:bidi="ar-SA"/>
      </w:rPr>
    </w:lvl>
  </w:abstractNum>
  <w:abstractNum w:abstractNumId="37">
    <w:nsid w:val="61FA07E6"/>
    <w:multiLevelType w:val="hybridMultilevel"/>
    <w:tmpl w:val="4DDED49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2756AC8"/>
    <w:multiLevelType w:val="hybridMultilevel"/>
    <w:tmpl w:val="75328B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F16F0A"/>
    <w:multiLevelType w:val="hybridMultilevel"/>
    <w:tmpl w:val="440870F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6A6B6A56"/>
    <w:multiLevelType w:val="hybridMultilevel"/>
    <w:tmpl w:val="7C24F4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6EB2013B"/>
    <w:multiLevelType w:val="hybridMultilevel"/>
    <w:tmpl w:val="A120B550"/>
    <w:lvl w:ilvl="0" w:tplc="2E7C8FD4">
      <w:start w:val="1"/>
      <w:numFmt w:val="decimal"/>
      <w:lvlText w:val="%1)"/>
      <w:lvlJc w:val="left"/>
      <w:pPr>
        <w:ind w:left="156" w:hanging="240"/>
      </w:pPr>
      <w:rPr>
        <w:rFonts w:ascii="Times New Roman" w:eastAsia="Times New Roman" w:hAnsi="Times New Roman" w:cs="Times New Roman" w:hint="default"/>
        <w:w w:val="114"/>
        <w:sz w:val="20"/>
        <w:szCs w:val="20"/>
        <w:lang w:val="ru-RU" w:eastAsia="en-US" w:bidi="ar-SA"/>
      </w:rPr>
    </w:lvl>
    <w:lvl w:ilvl="1" w:tplc="42B22E78">
      <w:numFmt w:val="bullet"/>
      <w:lvlText w:val="•"/>
      <w:lvlJc w:val="left"/>
      <w:pPr>
        <w:ind w:left="810" w:hanging="240"/>
      </w:pPr>
      <w:rPr>
        <w:rFonts w:hint="default"/>
        <w:lang w:val="ru-RU" w:eastAsia="en-US" w:bidi="ar-SA"/>
      </w:rPr>
    </w:lvl>
    <w:lvl w:ilvl="2" w:tplc="FCC01BEC">
      <w:numFmt w:val="bullet"/>
      <w:lvlText w:val="•"/>
      <w:lvlJc w:val="left"/>
      <w:pPr>
        <w:ind w:left="1460" w:hanging="240"/>
      </w:pPr>
      <w:rPr>
        <w:rFonts w:hint="default"/>
        <w:lang w:val="ru-RU" w:eastAsia="en-US" w:bidi="ar-SA"/>
      </w:rPr>
    </w:lvl>
    <w:lvl w:ilvl="3" w:tplc="90D487AA">
      <w:numFmt w:val="bullet"/>
      <w:lvlText w:val="•"/>
      <w:lvlJc w:val="left"/>
      <w:pPr>
        <w:ind w:left="2111" w:hanging="240"/>
      </w:pPr>
      <w:rPr>
        <w:rFonts w:hint="default"/>
        <w:lang w:val="ru-RU" w:eastAsia="en-US" w:bidi="ar-SA"/>
      </w:rPr>
    </w:lvl>
    <w:lvl w:ilvl="4" w:tplc="F97A8288">
      <w:numFmt w:val="bullet"/>
      <w:lvlText w:val="•"/>
      <w:lvlJc w:val="left"/>
      <w:pPr>
        <w:ind w:left="2761" w:hanging="240"/>
      </w:pPr>
      <w:rPr>
        <w:rFonts w:hint="default"/>
        <w:lang w:val="ru-RU" w:eastAsia="en-US" w:bidi="ar-SA"/>
      </w:rPr>
    </w:lvl>
    <w:lvl w:ilvl="5" w:tplc="0E32E460">
      <w:numFmt w:val="bullet"/>
      <w:lvlText w:val="•"/>
      <w:lvlJc w:val="left"/>
      <w:pPr>
        <w:ind w:left="3411" w:hanging="240"/>
      </w:pPr>
      <w:rPr>
        <w:rFonts w:hint="default"/>
        <w:lang w:val="ru-RU" w:eastAsia="en-US" w:bidi="ar-SA"/>
      </w:rPr>
    </w:lvl>
    <w:lvl w:ilvl="6" w:tplc="DF928448">
      <w:numFmt w:val="bullet"/>
      <w:lvlText w:val="•"/>
      <w:lvlJc w:val="left"/>
      <w:pPr>
        <w:ind w:left="4062" w:hanging="240"/>
      </w:pPr>
      <w:rPr>
        <w:rFonts w:hint="default"/>
        <w:lang w:val="ru-RU" w:eastAsia="en-US" w:bidi="ar-SA"/>
      </w:rPr>
    </w:lvl>
    <w:lvl w:ilvl="7" w:tplc="46D00046">
      <w:numFmt w:val="bullet"/>
      <w:lvlText w:val="•"/>
      <w:lvlJc w:val="left"/>
      <w:pPr>
        <w:ind w:left="4712" w:hanging="240"/>
      </w:pPr>
      <w:rPr>
        <w:rFonts w:hint="default"/>
        <w:lang w:val="ru-RU" w:eastAsia="en-US" w:bidi="ar-SA"/>
      </w:rPr>
    </w:lvl>
    <w:lvl w:ilvl="8" w:tplc="E772B72C">
      <w:numFmt w:val="bullet"/>
      <w:lvlText w:val="•"/>
      <w:lvlJc w:val="left"/>
      <w:pPr>
        <w:ind w:left="5362" w:hanging="240"/>
      </w:pPr>
      <w:rPr>
        <w:rFonts w:hint="default"/>
        <w:lang w:val="ru-RU" w:eastAsia="en-US" w:bidi="ar-SA"/>
      </w:rPr>
    </w:lvl>
  </w:abstractNum>
  <w:abstractNum w:abstractNumId="42">
    <w:nsid w:val="714D684C"/>
    <w:multiLevelType w:val="hybridMultilevel"/>
    <w:tmpl w:val="FFACFA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7AF44F0"/>
    <w:multiLevelType w:val="hybridMultilevel"/>
    <w:tmpl w:val="F1141616"/>
    <w:lvl w:ilvl="0" w:tplc="86D40E76">
      <w:start w:val="1"/>
      <w:numFmt w:val="decimal"/>
      <w:lvlText w:val="%1)"/>
      <w:lvlJc w:val="left"/>
      <w:pPr>
        <w:ind w:left="117" w:hanging="267"/>
      </w:pPr>
      <w:rPr>
        <w:rFonts w:ascii="Times New Roman" w:eastAsia="Times New Roman" w:hAnsi="Times New Roman" w:cs="Times New Roman" w:hint="default"/>
        <w:color w:val="231F20"/>
        <w:w w:val="114"/>
        <w:sz w:val="20"/>
        <w:szCs w:val="20"/>
        <w:lang w:val="ru-RU" w:eastAsia="en-US" w:bidi="ar-SA"/>
      </w:rPr>
    </w:lvl>
    <w:lvl w:ilvl="1" w:tplc="499C3734">
      <w:numFmt w:val="bullet"/>
      <w:lvlText w:val="•"/>
      <w:lvlJc w:val="left"/>
      <w:pPr>
        <w:ind w:left="766" w:hanging="267"/>
      </w:pPr>
      <w:rPr>
        <w:rFonts w:hint="default"/>
        <w:lang w:val="ru-RU" w:eastAsia="en-US" w:bidi="ar-SA"/>
      </w:rPr>
    </w:lvl>
    <w:lvl w:ilvl="2" w:tplc="18E8F4F4">
      <w:numFmt w:val="bullet"/>
      <w:lvlText w:val="•"/>
      <w:lvlJc w:val="left"/>
      <w:pPr>
        <w:ind w:left="1412" w:hanging="267"/>
      </w:pPr>
      <w:rPr>
        <w:rFonts w:hint="default"/>
        <w:lang w:val="ru-RU" w:eastAsia="en-US" w:bidi="ar-SA"/>
      </w:rPr>
    </w:lvl>
    <w:lvl w:ilvl="3" w:tplc="C74E7A46">
      <w:numFmt w:val="bullet"/>
      <w:lvlText w:val="•"/>
      <w:lvlJc w:val="left"/>
      <w:pPr>
        <w:ind w:left="2059" w:hanging="267"/>
      </w:pPr>
      <w:rPr>
        <w:rFonts w:hint="default"/>
        <w:lang w:val="ru-RU" w:eastAsia="en-US" w:bidi="ar-SA"/>
      </w:rPr>
    </w:lvl>
    <w:lvl w:ilvl="4" w:tplc="5C627496">
      <w:numFmt w:val="bullet"/>
      <w:lvlText w:val="•"/>
      <w:lvlJc w:val="left"/>
      <w:pPr>
        <w:ind w:left="2705" w:hanging="267"/>
      </w:pPr>
      <w:rPr>
        <w:rFonts w:hint="default"/>
        <w:lang w:val="ru-RU" w:eastAsia="en-US" w:bidi="ar-SA"/>
      </w:rPr>
    </w:lvl>
    <w:lvl w:ilvl="5" w:tplc="12FA680C">
      <w:numFmt w:val="bullet"/>
      <w:lvlText w:val="•"/>
      <w:lvlJc w:val="left"/>
      <w:pPr>
        <w:ind w:left="3351" w:hanging="267"/>
      </w:pPr>
      <w:rPr>
        <w:rFonts w:hint="default"/>
        <w:lang w:val="ru-RU" w:eastAsia="en-US" w:bidi="ar-SA"/>
      </w:rPr>
    </w:lvl>
    <w:lvl w:ilvl="6" w:tplc="1BCA6EE8">
      <w:numFmt w:val="bullet"/>
      <w:lvlText w:val="•"/>
      <w:lvlJc w:val="left"/>
      <w:pPr>
        <w:ind w:left="3998" w:hanging="267"/>
      </w:pPr>
      <w:rPr>
        <w:rFonts w:hint="default"/>
        <w:lang w:val="ru-RU" w:eastAsia="en-US" w:bidi="ar-SA"/>
      </w:rPr>
    </w:lvl>
    <w:lvl w:ilvl="7" w:tplc="1B22487C">
      <w:numFmt w:val="bullet"/>
      <w:lvlText w:val="•"/>
      <w:lvlJc w:val="left"/>
      <w:pPr>
        <w:ind w:left="4644" w:hanging="267"/>
      </w:pPr>
      <w:rPr>
        <w:rFonts w:hint="default"/>
        <w:lang w:val="ru-RU" w:eastAsia="en-US" w:bidi="ar-SA"/>
      </w:rPr>
    </w:lvl>
    <w:lvl w:ilvl="8" w:tplc="4954A938">
      <w:numFmt w:val="bullet"/>
      <w:lvlText w:val="•"/>
      <w:lvlJc w:val="left"/>
      <w:pPr>
        <w:ind w:left="5290" w:hanging="267"/>
      </w:pPr>
      <w:rPr>
        <w:rFonts w:hint="default"/>
        <w:lang w:val="ru-RU" w:eastAsia="en-US" w:bidi="ar-SA"/>
      </w:rPr>
    </w:lvl>
  </w:abstractNum>
  <w:abstractNum w:abstractNumId="44">
    <w:nsid w:val="78F225BD"/>
    <w:multiLevelType w:val="hybridMultilevel"/>
    <w:tmpl w:val="180E4136"/>
    <w:lvl w:ilvl="0" w:tplc="2702E0CA">
      <w:start w:val="1"/>
      <w:numFmt w:val="decimal"/>
      <w:lvlText w:val="%1)"/>
      <w:lvlJc w:val="left"/>
      <w:pPr>
        <w:ind w:left="156" w:hanging="240"/>
      </w:pPr>
      <w:rPr>
        <w:rFonts w:ascii="Times New Roman" w:eastAsia="Times New Roman" w:hAnsi="Times New Roman" w:cs="Times New Roman" w:hint="default"/>
        <w:w w:val="114"/>
        <w:sz w:val="20"/>
        <w:szCs w:val="20"/>
        <w:lang w:val="ru-RU" w:eastAsia="en-US" w:bidi="ar-SA"/>
      </w:rPr>
    </w:lvl>
    <w:lvl w:ilvl="1" w:tplc="4B8800B0">
      <w:numFmt w:val="bullet"/>
      <w:lvlText w:val="•"/>
      <w:lvlJc w:val="left"/>
      <w:pPr>
        <w:ind w:left="810" w:hanging="240"/>
      </w:pPr>
      <w:rPr>
        <w:rFonts w:hint="default"/>
        <w:lang w:val="ru-RU" w:eastAsia="en-US" w:bidi="ar-SA"/>
      </w:rPr>
    </w:lvl>
    <w:lvl w:ilvl="2" w:tplc="CAEC6AC8">
      <w:numFmt w:val="bullet"/>
      <w:lvlText w:val="•"/>
      <w:lvlJc w:val="left"/>
      <w:pPr>
        <w:ind w:left="1460" w:hanging="240"/>
      </w:pPr>
      <w:rPr>
        <w:rFonts w:hint="default"/>
        <w:lang w:val="ru-RU" w:eastAsia="en-US" w:bidi="ar-SA"/>
      </w:rPr>
    </w:lvl>
    <w:lvl w:ilvl="3" w:tplc="04BE64C8">
      <w:numFmt w:val="bullet"/>
      <w:lvlText w:val="•"/>
      <w:lvlJc w:val="left"/>
      <w:pPr>
        <w:ind w:left="2111" w:hanging="240"/>
      </w:pPr>
      <w:rPr>
        <w:rFonts w:hint="default"/>
        <w:lang w:val="ru-RU" w:eastAsia="en-US" w:bidi="ar-SA"/>
      </w:rPr>
    </w:lvl>
    <w:lvl w:ilvl="4" w:tplc="C0FC1594">
      <w:numFmt w:val="bullet"/>
      <w:lvlText w:val="•"/>
      <w:lvlJc w:val="left"/>
      <w:pPr>
        <w:ind w:left="2761" w:hanging="240"/>
      </w:pPr>
      <w:rPr>
        <w:rFonts w:hint="default"/>
        <w:lang w:val="ru-RU" w:eastAsia="en-US" w:bidi="ar-SA"/>
      </w:rPr>
    </w:lvl>
    <w:lvl w:ilvl="5" w:tplc="4E489396">
      <w:numFmt w:val="bullet"/>
      <w:lvlText w:val="•"/>
      <w:lvlJc w:val="left"/>
      <w:pPr>
        <w:ind w:left="3411" w:hanging="240"/>
      </w:pPr>
      <w:rPr>
        <w:rFonts w:hint="default"/>
        <w:lang w:val="ru-RU" w:eastAsia="en-US" w:bidi="ar-SA"/>
      </w:rPr>
    </w:lvl>
    <w:lvl w:ilvl="6" w:tplc="555E564A">
      <w:numFmt w:val="bullet"/>
      <w:lvlText w:val="•"/>
      <w:lvlJc w:val="left"/>
      <w:pPr>
        <w:ind w:left="4062" w:hanging="240"/>
      </w:pPr>
      <w:rPr>
        <w:rFonts w:hint="default"/>
        <w:lang w:val="ru-RU" w:eastAsia="en-US" w:bidi="ar-SA"/>
      </w:rPr>
    </w:lvl>
    <w:lvl w:ilvl="7" w:tplc="C41CD998">
      <w:numFmt w:val="bullet"/>
      <w:lvlText w:val="•"/>
      <w:lvlJc w:val="left"/>
      <w:pPr>
        <w:ind w:left="4712" w:hanging="240"/>
      </w:pPr>
      <w:rPr>
        <w:rFonts w:hint="default"/>
        <w:lang w:val="ru-RU" w:eastAsia="en-US" w:bidi="ar-SA"/>
      </w:rPr>
    </w:lvl>
    <w:lvl w:ilvl="8" w:tplc="1F78948A">
      <w:numFmt w:val="bullet"/>
      <w:lvlText w:val="•"/>
      <w:lvlJc w:val="left"/>
      <w:pPr>
        <w:ind w:left="5362" w:hanging="240"/>
      </w:pPr>
      <w:rPr>
        <w:rFonts w:hint="default"/>
        <w:lang w:val="ru-RU" w:eastAsia="en-US" w:bidi="ar-SA"/>
      </w:rPr>
    </w:lvl>
  </w:abstractNum>
  <w:abstractNum w:abstractNumId="45">
    <w:nsid w:val="7B3455FD"/>
    <w:multiLevelType w:val="hybridMultilevel"/>
    <w:tmpl w:val="0ACA5142"/>
    <w:lvl w:ilvl="0" w:tplc="B62AFFD4">
      <w:start w:val="1"/>
      <w:numFmt w:val="decimal"/>
      <w:lvlText w:val="%1)"/>
      <w:lvlJc w:val="left"/>
      <w:pPr>
        <w:ind w:left="156" w:hanging="240"/>
      </w:pPr>
      <w:rPr>
        <w:rFonts w:ascii="Times New Roman" w:eastAsia="Times New Roman" w:hAnsi="Times New Roman" w:cs="Times New Roman" w:hint="default"/>
        <w:w w:val="114"/>
        <w:sz w:val="20"/>
        <w:szCs w:val="20"/>
        <w:lang w:val="ru-RU" w:eastAsia="en-US" w:bidi="ar-SA"/>
      </w:rPr>
    </w:lvl>
    <w:lvl w:ilvl="1" w:tplc="2D7E9146">
      <w:numFmt w:val="bullet"/>
      <w:lvlText w:val="•"/>
      <w:lvlJc w:val="left"/>
      <w:pPr>
        <w:ind w:left="810" w:hanging="240"/>
      </w:pPr>
      <w:rPr>
        <w:rFonts w:hint="default"/>
        <w:lang w:val="ru-RU" w:eastAsia="en-US" w:bidi="ar-SA"/>
      </w:rPr>
    </w:lvl>
    <w:lvl w:ilvl="2" w:tplc="BA26D1AE">
      <w:numFmt w:val="bullet"/>
      <w:lvlText w:val="•"/>
      <w:lvlJc w:val="left"/>
      <w:pPr>
        <w:ind w:left="1460" w:hanging="240"/>
      </w:pPr>
      <w:rPr>
        <w:rFonts w:hint="default"/>
        <w:lang w:val="ru-RU" w:eastAsia="en-US" w:bidi="ar-SA"/>
      </w:rPr>
    </w:lvl>
    <w:lvl w:ilvl="3" w:tplc="B2AABA5E">
      <w:numFmt w:val="bullet"/>
      <w:lvlText w:val="•"/>
      <w:lvlJc w:val="left"/>
      <w:pPr>
        <w:ind w:left="2111" w:hanging="240"/>
      </w:pPr>
      <w:rPr>
        <w:rFonts w:hint="default"/>
        <w:lang w:val="ru-RU" w:eastAsia="en-US" w:bidi="ar-SA"/>
      </w:rPr>
    </w:lvl>
    <w:lvl w:ilvl="4" w:tplc="499A06E0">
      <w:numFmt w:val="bullet"/>
      <w:lvlText w:val="•"/>
      <w:lvlJc w:val="left"/>
      <w:pPr>
        <w:ind w:left="2761" w:hanging="240"/>
      </w:pPr>
      <w:rPr>
        <w:rFonts w:hint="default"/>
        <w:lang w:val="ru-RU" w:eastAsia="en-US" w:bidi="ar-SA"/>
      </w:rPr>
    </w:lvl>
    <w:lvl w:ilvl="5" w:tplc="352C4620">
      <w:numFmt w:val="bullet"/>
      <w:lvlText w:val="•"/>
      <w:lvlJc w:val="left"/>
      <w:pPr>
        <w:ind w:left="3411" w:hanging="240"/>
      </w:pPr>
      <w:rPr>
        <w:rFonts w:hint="default"/>
        <w:lang w:val="ru-RU" w:eastAsia="en-US" w:bidi="ar-SA"/>
      </w:rPr>
    </w:lvl>
    <w:lvl w:ilvl="6" w:tplc="93000AFC">
      <w:numFmt w:val="bullet"/>
      <w:lvlText w:val="•"/>
      <w:lvlJc w:val="left"/>
      <w:pPr>
        <w:ind w:left="4062" w:hanging="240"/>
      </w:pPr>
      <w:rPr>
        <w:rFonts w:hint="default"/>
        <w:lang w:val="ru-RU" w:eastAsia="en-US" w:bidi="ar-SA"/>
      </w:rPr>
    </w:lvl>
    <w:lvl w:ilvl="7" w:tplc="A6EE8D4C">
      <w:numFmt w:val="bullet"/>
      <w:lvlText w:val="•"/>
      <w:lvlJc w:val="left"/>
      <w:pPr>
        <w:ind w:left="4712" w:hanging="240"/>
      </w:pPr>
      <w:rPr>
        <w:rFonts w:hint="default"/>
        <w:lang w:val="ru-RU" w:eastAsia="en-US" w:bidi="ar-SA"/>
      </w:rPr>
    </w:lvl>
    <w:lvl w:ilvl="8" w:tplc="0DBE975A">
      <w:numFmt w:val="bullet"/>
      <w:lvlText w:val="•"/>
      <w:lvlJc w:val="left"/>
      <w:pPr>
        <w:ind w:left="5362" w:hanging="240"/>
      </w:pPr>
      <w:rPr>
        <w:rFonts w:hint="default"/>
        <w:lang w:val="ru-RU" w:eastAsia="en-US" w:bidi="ar-SA"/>
      </w:rPr>
    </w:lvl>
  </w:abstractNum>
  <w:num w:numId="1">
    <w:abstractNumId w:val="45"/>
  </w:num>
  <w:num w:numId="2">
    <w:abstractNumId w:val="44"/>
  </w:num>
  <w:num w:numId="3">
    <w:abstractNumId w:val="41"/>
  </w:num>
  <w:num w:numId="4">
    <w:abstractNumId w:val="31"/>
  </w:num>
  <w:num w:numId="5">
    <w:abstractNumId w:val="30"/>
  </w:num>
  <w:num w:numId="6">
    <w:abstractNumId w:val="17"/>
  </w:num>
  <w:num w:numId="7">
    <w:abstractNumId w:val="18"/>
  </w:num>
  <w:num w:numId="8">
    <w:abstractNumId w:val="14"/>
  </w:num>
  <w:num w:numId="9">
    <w:abstractNumId w:val="39"/>
  </w:num>
  <w:num w:numId="10">
    <w:abstractNumId w:val="32"/>
  </w:num>
  <w:num w:numId="11">
    <w:abstractNumId w:val="16"/>
  </w:num>
  <w:num w:numId="12">
    <w:abstractNumId w:val="9"/>
  </w:num>
  <w:num w:numId="13">
    <w:abstractNumId w:val="19"/>
  </w:num>
  <w:num w:numId="14">
    <w:abstractNumId w:val="34"/>
  </w:num>
  <w:num w:numId="15">
    <w:abstractNumId w:val="42"/>
  </w:num>
  <w:num w:numId="16">
    <w:abstractNumId w:val="22"/>
  </w:num>
  <w:num w:numId="17">
    <w:abstractNumId w:val="33"/>
  </w:num>
  <w:num w:numId="18">
    <w:abstractNumId w:val="15"/>
  </w:num>
  <w:num w:numId="19">
    <w:abstractNumId w:val="26"/>
  </w:num>
  <w:num w:numId="20">
    <w:abstractNumId w:val="38"/>
  </w:num>
  <w:num w:numId="21">
    <w:abstractNumId w:val="29"/>
  </w:num>
  <w:num w:numId="22">
    <w:abstractNumId w:val="37"/>
  </w:num>
  <w:num w:numId="23">
    <w:abstractNumId w:val="40"/>
  </w:num>
  <w:num w:numId="24">
    <w:abstractNumId w:val="23"/>
  </w:num>
  <w:num w:numId="25">
    <w:abstractNumId w:val="24"/>
  </w:num>
  <w:num w:numId="26">
    <w:abstractNumId w:val="8"/>
  </w:num>
  <w:num w:numId="27">
    <w:abstractNumId w:val="6"/>
  </w:num>
  <w:num w:numId="28">
    <w:abstractNumId w:val="5"/>
  </w:num>
  <w:num w:numId="29">
    <w:abstractNumId w:val="4"/>
  </w:num>
  <w:num w:numId="30">
    <w:abstractNumId w:val="7"/>
  </w:num>
  <w:num w:numId="31">
    <w:abstractNumId w:val="3"/>
  </w:num>
  <w:num w:numId="32">
    <w:abstractNumId w:val="2"/>
  </w:num>
  <w:num w:numId="33">
    <w:abstractNumId w:val="1"/>
  </w:num>
  <w:num w:numId="34">
    <w:abstractNumId w:val="0"/>
  </w:num>
  <w:num w:numId="35">
    <w:abstractNumId w:val="43"/>
  </w:num>
  <w:num w:numId="36">
    <w:abstractNumId w:val="13"/>
  </w:num>
  <w:num w:numId="37">
    <w:abstractNumId w:val="10"/>
  </w:num>
  <w:num w:numId="38">
    <w:abstractNumId w:val="28"/>
  </w:num>
  <w:num w:numId="39">
    <w:abstractNumId w:val="20"/>
  </w:num>
  <w:num w:numId="40">
    <w:abstractNumId w:val="25"/>
  </w:num>
  <w:num w:numId="41">
    <w:abstractNumId w:val="12"/>
  </w:num>
  <w:num w:numId="42">
    <w:abstractNumId w:val="36"/>
  </w:num>
  <w:num w:numId="43">
    <w:abstractNumId w:val="35"/>
  </w:num>
  <w:num w:numId="44">
    <w:abstractNumId w:val="11"/>
  </w:num>
  <w:num w:numId="45">
    <w:abstractNumId w:val="27"/>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FBF"/>
    <w:rsid w:val="00005692"/>
    <w:rsid w:val="00005DA0"/>
    <w:rsid w:val="000C51E4"/>
    <w:rsid w:val="000E1BE3"/>
    <w:rsid w:val="00105318"/>
    <w:rsid w:val="00146A18"/>
    <w:rsid w:val="0017482D"/>
    <w:rsid w:val="00180568"/>
    <w:rsid w:val="001A1D1E"/>
    <w:rsid w:val="001C3AC1"/>
    <w:rsid w:val="00220897"/>
    <w:rsid w:val="00220FF5"/>
    <w:rsid w:val="0027773B"/>
    <w:rsid w:val="00292F8C"/>
    <w:rsid w:val="002F47A0"/>
    <w:rsid w:val="00323622"/>
    <w:rsid w:val="00371A50"/>
    <w:rsid w:val="0041149A"/>
    <w:rsid w:val="004362F5"/>
    <w:rsid w:val="004404E7"/>
    <w:rsid w:val="0049129F"/>
    <w:rsid w:val="004A78C0"/>
    <w:rsid w:val="005A0E17"/>
    <w:rsid w:val="005B2FBF"/>
    <w:rsid w:val="005E5D1C"/>
    <w:rsid w:val="0060465D"/>
    <w:rsid w:val="00617258"/>
    <w:rsid w:val="006224C3"/>
    <w:rsid w:val="00657847"/>
    <w:rsid w:val="00682859"/>
    <w:rsid w:val="0068531F"/>
    <w:rsid w:val="006D0F28"/>
    <w:rsid w:val="00720E09"/>
    <w:rsid w:val="0072479D"/>
    <w:rsid w:val="007342F1"/>
    <w:rsid w:val="0073455B"/>
    <w:rsid w:val="007656C1"/>
    <w:rsid w:val="007C62D1"/>
    <w:rsid w:val="007C6E3D"/>
    <w:rsid w:val="008233E6"/>
    <w:rsid w:val="008979F4"/>
    <w:rsid w:val="008B6C29"/>
    <w:rsid w:val="0092010A"/>
    <w:rsid w:val="00931948"/>
    <w:rsid w:val="009546BC"/>
    <w:rsid w:val="00A62B09"/>
    <w:rsid w:val="00AB61D5"/>
    <w:rsid w:val="00BA038D"/>
    <w:rsid w:val="00C10597"/>
    <w:rsid w:val="00C143E7"/>
    <w:rsid w:val="00C177A2"/>
    <w:rsid w:val="00C815B3"/>
    <w:rsid w:val="00C8571D"/>
    <w:rsid w:val="00CE3FE9"/>
    <w:rsid w:val="00D14992"/>
    <w:rsid w:val="00D36A1D"/>
    <w:rsid w:val="00D87583"/>
    <w:rsid w:val="00DA4997"/>
    <w:rsid w:val="00E26AF2"/>
    <w:rsid w:val="00E62BB0"/>
    <w:rsid w:val="00EC7D20"/>
    <w:rsid w:val="00F430D2"/>
    <w:rsid w:val="00FA5FC7"/>
    <w:rsid w:val="00FF1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1DFBA"/>
  <w15:docId w15:val="{E3A44D16-8F17-4764-B79F-FE6482AC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1"/>
    <w:qFormat/>
    <w:rPr>
      <w:rFonts w:ascii="Times New Roman" w:eastAsia="Times New Roman" w:hAnsi="Times New Roman" w:cs="Times New Roman"/>
      <w:lang w:val="ru-RU"/>
    </w:rPr>
  </w:style>
  <w:style w:type="paragraph" w:styleId="1">
    <w:name w:val="heading 1"/>
    <w:basedOn w:val="a1"/>
    <w:link w:val="10"/>
    <w:uiPriority w:val="9"/>
    <w:qFormat/>
    <w:pPr>
      <w:spacing w:before="112"/>
      <w:ind w:left="158"/>
      <w:outlineLvl w:val="0"/>
    </w:pPr>
    <w:rPr>
      <w:rFonts w:ascii="Tahoma" w:eastAsia="Tahoma" w:hAnsi="Tahoma" w:cs="Tahoma"/>
      <w:b/>
      <w:bCs/>
      <w:sz w:val="24"/>
      <w:szCs w:val="24"/>
    </w:rPr>
  </w:style>
  <w:style w:type="paragraph" w:styleId="21">
    <w:name w:val="heading 2"/>
    <w:basedOn w:val="a1"/>
    <w:link w:val="22"/>
    <w:uiPriority w:val="1"/>
    <w:qFormat/>
    <w:pPr>
      <w:ind w:left="157"/>
      <w:outlineLvl w:val="1"/>
    </w:pPr>
    <w:rPr>
      <w:rFonts w:ascii="Tahoma" w:eastAsia="Tahoma" w:hAnsi="Tahoma" w:cs="Tahoma"/>
      <w:b/>
      <w:bCs/>
    </w:rPr>
  </w:style>
  <w:style w:type="paragraph" w:styleId="31">
    <w:name w:val="heading 3"/>
    <w:basedOn w:val="a1"/>
    <w:link w:val="32"/>
    <w:uiPriority w:val="9"/>
    <w:qFormat/>
    <w:pPr>
      <w:ind w:left="158"/>
      <w:outlineLvl w:val="2"/>
    </w:pPr>
    <w:rPr>
      <w:rFonts w:ascii="Trebuchet MS" w:eastAsia="Trebuchet MS" w:hAnsi="Trebuchet MS" w:cs="Trebuchet MS"/>
    </w:rPr>
  </w:style>
  <w:style w:type="paragraph" w:styleId="4">
    <w:name w:val="heading 4"/>
    <w:basedOn w:val="a1"/>
    <w:link w:val="40"/>
    <w:uiPriority w:val="9"/>
    <w:qFormat/>
    <w:pPr>
      <w:spacing w:before="119"/>
      <w:ind w:left="383"/>
      <w:outlineLvl w:val="3"/>
    </w:pPr>
    <w:rPr>
      <w:rFonts w:ascii="Georgia" w:eastAsia="Georgia" w:hAnsi="Georgia" w:cs="Georgia"/>
      <w:b/>
      <w:bCs/>
      <w:sz w:val="20"/>
      <w:szCs w:val="20"/>
    </w:rPr>
  </w:style>
  <w:style w:type="paragraph" w:styleId="5">
    <w:name w:val="heading 5"/>
    <w:basedOn w:val="a1"/>
    <w:link w:val="50"/>
    <w:uiPriority w:val="9"/>
    <w:qFormat/>
    <w:pPr>
      <w:ind w:left="156" w:right="155" w:firstLine="226"/>
      <w:jc w:val="both"/>
      <w:outlineLvl w:val="4"/>
    </w:pPr>
    <w:rPr>
      <w:b/>
      <w:bCs/>
      <w:i/>
      <w:iCs/>
      <w:sz w:val="20"/>
      <w:szCs w:val="20"/>
    </w:rPr>
  </w:style>
  <w:style w:type="paragraph" w:styleId="6">
    <w:name w:val="heading 6"/>
    <w:basedOn w:val="a1"/>
    <w:next w:val="a1"/>
    <w:link w:val="60"/>
    <w:uiPriority w:val="9"/>
    <w:semiHidden/>
    <w:unhideWhenUsed/>
    <w:qFormat/>
    <w:rsid w:val="007C62D1"/>
    <w:pPr>
      <w:keepNext/>
      <w:keepLines/>
      <w:widowControl/>
      <w:autoSpaceDE/>
      <w:autoSpaceDN/>
      <w:spacing w:before="200" w:line="276" w:lineRule="auto"/>
      <w:outlineLvl w:val="5"/>
    </w:pPr>
    <w:rPr>
      <w:rFonts w:asciiTheme="majorHAnsi" w:eastAsiaTheme="majorEastAsia" w:hAnsiTheme="majorHAnsi" w:cstheme="majorBidi"/>
      <w:i/>
      <w:iCs/>
      <w:color w:val="243F60" w:themeColor="accent1" w:themeShade="7F"/>
      <w:lang w:val="en-US"/>
    </w:rPr>
  </w:style>
  <w:style w:type="paragraph" w:styleId="7">
    <w:name w:val="heading 7"/>
    <w:basedOn w:val="a1"/>
    <w:next w:val="a1"/>
    <w:link w:val="70"/>
    <w:uiPriority w:val="9"/>
    <w:semiHidden/>
    <w:unhideWhenUsed/>
    <w:qFormat/>
    <w:rsid w:val="007C62D1"/>
    <w:pPr>
      <w:keepNext/>
      <w:keepLines/>
      <w:widowControl/>
      <w:autoSpaceDE/>
      <w:autoSpaceDN/>
      <w:spacing w:before="200" w:line="276" w:lineRule="auto"/>
      <w:outlineLvl w:val="6"/>
    </w:pPr>
    <w:rPr>
      <w:rFonts w:asciiTheme="majorHAnsi" w:eastAsiaTheme="majorEastAsia" w:hAnsiTheme="majorHAnsi" w:cstheme="majorBidi"/>
      <w:i/>
      <w:iCs/>
      <w:color w:val="404040" w:themeColor="text1" w:themeTint="BF"/>
      <w:lang w:val="en-US"/>
    </w:rPr>
  </w:style>
  <w:style w:type="paragraph" w:styleId="8">
    <w:name w:val="heading 8"/>
    <w:basedOn w:val="a1"/>
    <w:next w:val="a1"/>
    <w:link w:val="80"/>
    <w:uiPriority w:val="9"/>
    <w:semiHidden/>
    <w:unhideWhenUsed/>
    <w:qFormat/>
    <w:rsid w:val="007C62D1"/>
    <w:pPr>
      <w:keepNext/>
      <w:keepLines/>
      <w:widowControl/>
      <w:autoSpaceDE/>
      <w:autoSpaceDN/>
      <w:spacing w:before="200" w:line="276" w:lineRule="auto"/>
      <w:outlineLvl w:val="7"/>
    </w:pPr>
    <w:rPr>
      <w:rFonts w:asciiTheme="majorHAnsi" w:eastAsiaTheme="majorEastAsia" w:hAnsiTheme="majorHAnsi" w:cstheme="majorBidi"/>
      <w:color w:val="4F81BD" w:themeColor="accent1"/>
      <w:sz w:val="20"/>
      <w:szCs w:val="20"/>
      <w:lang w:val="en-US"/>
    </w:rPr>
  </w:style>
  <w:style w:type="paragraph" w:styleId="9">
    <w:name w:val="heading 9"/>
    <w:basedOn w:val="a1"/>
    <w:next w:val="a1"/>
    <w:link w:val="90"/>
    <w:uiPriority w:val="9"/>
    <w:semiHidden/>
    <w:unhideWhenUsed/>
    <w:qFormat/>
    <w:rsid w:val="007C62D1"/>
    <w:pPr>
      <w:keepNext/>
      <w:keepLines/>
      <w:widowControl/>
      <w:autoSpaceDE/>
      <w:autoSpaceDN/>
      <w:spacing w:before="200" w:line="276" w:lineRule="auto"/>
      <w:outlineLvl w:val="8"/>
    </w:pPr>
    <w:rPr>
      <w:rFonts w:asciiTheme="majorHAnsi" w:eastAsiaTheme="majorEastAsia" w:hAnsiTheme="majorHAnsi" w:cstheme="majorBidi"/>
      <w:i/>
      <w:iCs/>
      <w:color w:val="404040" w:themeColor="text1" w:themeTint="BF"/>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C62D1"/>
    <w:rPr>
      <w:rFonts w:ascii="Tahoma" w:eastAsia="Tahoma" w:hAnsi="Tahoma" w:cs="Tahoma"/>
      <w:b/>
      <w:bCs/>
      <w:sz w:val="24"/>
      <w:szCs w:val="24"/>
      <w:lang w:val="ru-RU"/>
    </w:rPr>
  </w:style>
  <w:style w:type="character" w:customStyle="1" w:styleId="22">
    <w:name w:val="Заголовок 2 Знак"/>
    <w:basedOn w:val="a2"/>
    <w:link w:val="21"/>
    <w:uiPriority w:val="1"/>
    <w:rsid w:val="007C62D1"/>
    <w:rPr>
      <w:rFonts w:ascii="Tahoma" w:eastAsia="Tahoma" w:hAnsi="Tahoma" w:cs="Tahoma"/>
      <w:b/>
      <w:bCs/>
      <w:lang w:val="ru-RU"/>
    </w:rPr>
  </w:style>
  <w:style w:type="character" w:customStyle="1" w:styleId="32">
    <w:name w:val="Заголовок 3 Знак"/>
    <w:basedOn w:val="a2"/>
    <w:link w:val="31"/>
    <w:uiPriority w:val="9"/>
    <w:rsid w:val="007C62D1"/>
    <w:rPr>
      <w:rFonts w:ascii="Trebuchet MS" w:eastAsia="Trebuchet MS" w:hAnsi="Trebuchet MS" w:cs="Trebuchet MS"/>
      <w:lang w:val="ru-RU"/>
    </w:rPr>
  </w:style>
  <w:style w:type="character" w:customStyle="1" w:styleId="40">
    <w:name w:val="Заголовок 4 Знак"/>
    <w:basedOn w:val="a2"/>
    <w:link w:val="4"/>
    <w:uiPriority w:val="9"/>
    <w:rsid w:val="007C62D1"/>
    <w:rPr>
      <w:rFonts w:ascii="Georgia" w:eastAsia="Georgia" w:hAnsi="Georgia" w:cs="Georgia"/>
      <w:b/>
      <w:bCs/>
      <w:sz w:val="20"/>
      <w:szCs w:val="20"/>
      <w:lang w:val="ru-RU"/>
    </w:rPr>
  </w:style>
  <w:style w:type="character" w:customStyle="1" w:styleId="50">
    <w:name w:val="Заголовок 5 Знак"/>
    <w:basedOn w:val="a2"/>
    <w:link w:val="5"/>
    <w:uiPriority w:val="9"/>
    <w:rsid w:val="007C62D1"/>
    <w:rPr>
      <w:rFonts w:ascii="Times New Roman" w:eastAsia="Times New Roman" w:hAnsi="Times New Roman" w:cs="Times New Roman"/>
      <w:b/>
      <w:bCs/>
      <w:i/>
      <w:iCs/>
      <w:sz w:val="20"/>
      <w:szCs w:val="20"/>
      <w:lang w:val="ru-RU"/>
    </w:rPr>
  </w:style>
  <w:style w:type="character" w:customStyle="1" w:styleId="60">
    <w:name w:val="Заголовок 6 Знак"/>
    <w:basedOn w:val="a2"/>
    <w:link w:val="6"/>
    <w:uiPriority w:val="9"/>
    <w:semiHidden/>
    <w:rsid w:val="007C62D1"/>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7C62D1"/>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7C62D1"/>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7C62D1"/>
    <w:rPr>
      <w:rFonts w:asciiTheme="majorHAnsi" w:eastAsiaTheme="majorEastAsia" w:hAnsiTheme="majorHAnsi" w:cstheme="majorBidi"/>
      <w:i/>
      <w:iCs/>
      <w:color w:val="404040" w:themeColor="text1" w:themeTint="BF"/>
      <w:sz w:val="20"/>
      <w:szCs w:val="20"/>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5">
    <w:name w:val="Body Text"/>
    <w:basedOn w:val="a1"/>
    <w:link w:val="a6"/>
    <w:uiPriority w:val="1"/>
    <w:qFormat/>
    <w:rPr>
      <w:sz w:val="20"/>
      <w:szCs w:val="20"/>
    </w:rPr>
  </w:style>
  <w:style w:type="character" w:customStyle="1" w:styleId="a6">
    <w:name w:val="Основной текст Знак"/>
    <w:basedOn w:val="a2"/>
    <w:link w:val="a5"/>
    <w:uiPriority w:val="1"/>
    <w:rsid w:val="007C62D1"/>
    <w:rPr>
      <w:rFonts w:ascii="Times New Roman" w:eastAsia="Times New Roman" w:hAnsi="Times New Roman" w:cs="Times New Roman"/>
      <w:sz w:val="20"/>
      <w:szCs w:val="20"/>
      <w:lang w:val="ru-RU"/>
    </w:rPr>
  </w:style>
  <w:style w:type="paragraph" w:styleId="a7">
    <w:name w:val="Title"/>
    <w:basedOn w:val="a1"/>
    <w:link w:val="a8"/>
    <w:uiPriority w:val="10"/>
    <w:qFormat/>
    <w:pPr>
      <w:spacing w:before="270"/>
      <w:ind w:left="317" w:right="317"/>
      <w:jc w:val="center"/>
    </w:pPr>
    <w:rPr>
      <w:rFonts w:ascii="Verdana" w:eastAsia="Verdana" w:hAnsi="Verdana" w:cs="Verdana"/>
      <w:b/>
      <w:bCs/>
      <w:sz w:val="100"/>
      <w:szCs w:val="100"/>
    </w:rPr>
  </w:style>
  <w:style w:type="character" w:customStyle="1" w:styleId="a8">
    <w:name w:val="Название Знак"/>
    <w:basedOn w:val="a2"/>
    <w:link w:val="a7"/>
    <w:uiPriority w:val="10"/>
    <w:rsid w:val="007C62D1"/>
    <w:rPr>
      <w:rFonts w:ascii="Verdana" w:eastAsia="Verdana" w:hAnsi="Verdana" w:cs="Verdana"/>
      <w:b/>
      <w:bCs/>
      <w:sz w:val="100"/>
      <w:szCs w:val="100"/>
      <w:lang w:val="ru-RU"/>
    </w:rPr>
  </w:style>
  <w:style w:type="paragraph" w:styleId="a9">
    <w:name w:val="List Paragraph"/>
    <w:basedOn w:val="a1"/>
    <w:uiPriority w:val="1"/>
    <w:qFormat/>
    <w:pPr>
      <w:ind w:left="156" w:right="154" w:firstLine="226"/>
      <w:jc w:val="both"/>
    </w:pPr>
  </w:style>
  <w:style w:type="paragraph" w:customStyle="1" w:styleId="TableParagraph">
    <w:name w:val="Table Paragraph"/>
    <w:basedOn w:val="a1"/>
    <w:uiPriority w:val="1"/>
    <w:qFormat/>
    <w:pPr>
      <w:ind w:left="112"/>
    </w:pPr>
  </w:style>
  <w:style w:type="paragraph" w:styleId="aa">
    <w:name w:val="footnote text"/>
    <w:basedOn w:val="a1"/>
    <w:link w:val="ab"/>
    <w:uiPriority w:val="99"/>
    <w:semiHidden/>
    <w:unhideWhenUsed/>
    <w:rsid w:val="00D14992"/>
    <w:rPr>
      <w:sz w:val="20"/>
      <w:szCs w:val="20"/>
    </w:rPr>
  </w:style>
  <w:style w:type="character" w:customStyle="1" w:styleId="ab">
    <w:name w:val="Текст сноски Знак"/>
    <w:basedOn w:val="a2"/>
    <w:link w:val="aa"/>
    <w:uiPriority w:val="99"/>
    <w:semiHidden/>
    <w:rsid w:val="00D14992"/>
    <w:rPr>
      <w:rFonts w:ascii="Times New Roman" w:eastAsia="Times New Roman" w:hAnsi="Times New Roman" w:cs="Times New Roman"/>
      <w:sz w:val="20"/>
      <w:szCs w:val="20"/>
      <w:lang w:val="ru-RU"/>
    </w:rPr>
  </w:style>
  <w:style w:type="character" w:styleId="ac">
    <w:name w:val="footnote reference"/>
    <w:basedOn w:val="a2"/>
    <w:uiPriority w:val="99"/>
    <w:semiHidden/>
    <w:unhideWhenUsed/>
    <w:rsid w:val="00D14992"/>
    <w:rPr>
      <w:vertAlign w:val="superscript"/>
    </w:rPr>
  </w:style>
  <w:style w:type="paragraph" w:styleId="ad">
    <w:name w:val="TOC Heading"/>
    <w:basedOn w:val="1"/>
    <w:next w:val="a1"/>
    <w:uiPriority w:val="39"/>
    <w:unhideWhenUsed/>
    <w:qFormat/>
    <w:rsid w:val="00E62BB0"/>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1">
    <w:name w:val="toc 1"/>
    <w:basedOn w:val="a1"/>
    <w:next w:val="a1"/>
    <w:autoRedefine/>
    <w:uiPriority w:val="39"/>
    <w:unhideWhenUsed/>
    <w:rsid w:val="00E62BB0"/>
    <w:pPr>
      <w:spacing w:after="100"/>
    </w:pPr>
  </w:style>
  <w:style w:type="paragraph" w:styleId="23">
    <w:name w:val="toc 2"/>
    <w:basedOn w:val="a1"/>
    <w:next w:val="a1"/>
    <w:autoRedefine/>
    <w:uiPriority w:val="39"/>
    <w:unhideWhenUsed/>
    <w:rsid w:val="00E62BB0"/>
    <w:pPr>
      <w:spacing w:after="100"/>
      <w:ind w:left="220"/>
    </w:pPr>
  </w:style>
  <w:style w:type="paragraph" w:styleId="33">
    <w:name w:val="toc 3"/>
    <w:basedOn w:val="a1"/>
    <w:next w:val="a1"/>
    <w:autoRedefine/>
    <w:uiPriority w:val="39"/>
    <w:unhideWhenUsed/>
    <w:rsid w:val="00E62BB0"/>
    <w:pPr>
      <w:spacing w:after="100"/>
      <w:ind w:left="440"/>
    </w:pPr>
  </w:style>
  <w:style w:type="character" w:styleId="ae">
    <w:name w:val="Hyperlink"/>
    <w:basedOn w:val="a2"/>
    <w:uiPriority w:val="99"/>
    <w:unhideWhenUsed/>
    <w:rsid w:val="00E62BB0"/>
    <w:rPr>
      <w:color w:val="0000FF" w:themeColor="hyperlink"/>
      <w:u w:val="single"/>
    </w:rPr>
  </w:style>
  <w:style w:type="paragraph" w:styleId="af">
    <w:name w:val="Balloon Text"/>
    <w:basedOn w:val="a1"/>
    <w:link w:val="af0"/>
    <w:uiPriority w:val="99"/>
    <w:semiHidden/>
    <w:unhideWhenUsed/>
    <w:rsid w:val="00E62BB0"/>
    <w:rPr>
      <w:rFonts w:ascii="Tahoma" w:hAnsi="Tahoma" w:cs="Tahoma"/>
      <w:sz w:val="16"/>
      <w:szCs w:val="16"/>
    </w:rPr>
  </w:style>
  <w:style w:type="character" w:customStyle="1" w:styleId="af0">
    <w:name w:val="Текст выноски Знак"/>
    <w:basedOn w:val="a2"/>
    <w:link w:val="af"/>
    <w:uiPriority w:val="99"/>
    <w:semiHidden/>
    <w:rsid w:val="00E62BB0"/>
    <w:rPr>
      <w:rFonts w:ascii="Tahoma" w:eastAsia="Times New Roman" w:hAnsi="Tahoma" w:cs="Tahoma"/>
      <w:sz w:val="16"/>
      <w:szCs w:val="16"/>
      <w:lang w:val="ru-RU"/>
    </w:rPr>
  </w:style>
  <w:style w:type="paragraph" w:styleId="af1">
    <w:name w:val="header"/>
    <w:basedOn w:val="a1"/>
    <w:link w:val="af2"/>
    <w:uiPriority w:val="99"/>
    <w:unhideWhenUsed/>
    <w:rsid w:val="00105318"/>
    <w:pPr>
      <w:tabs>
        <w:tab w:val="center" w:pos="4677"/>
        <w:tab w:val="right" w:pos="9355"/>
      </w:tabs>
    </w:pPr>
  </w:style>
  <w:style w:type="character" w:customStyle="1" w:styleId="af2">
    <w:name w:val="Верхний колонтитул Знак"/>
    <w:basedOn w:val="a2"/>
    <w:link w:val="af1"/>
    <w:uiPriority w:val="99"/>
    <w:rsid w:val="00105318"/>
    <w:rPr>
      <w:rFonts w:ascii="Times New Roman" w:eastAsia="Times New Roman" w:hAnsi="Times New Roman" w:cs="Times New Roman"/>
      <w:lang w:val="ru-RU"/>
    </w:rPr>
  </w:style>
  <w:style w:type="paragraph" w:styleId="af3">
    <w:name w:val="footer"/>
    <w:basedOn w:val="a1"/>
    <w:link w:val="af4"/>
    <w:uiPriority w:val="99"/>
    <w:unhideWhenUsed/>
    <w:rsid w:val="00105318"/>
    <w:pPr>
      <w:tabs>
        <w:tab w:val="center" w:pos="4677"/>
        <w:tab w:val="right" w:pos="9355"/>
      </w:tabs>
    </w:pPr>
  </w:style>
  <w:style w:type="character" w:customStyle="1" w:styleId="af4">
    <w:name w:val="Нижний колонтитул Знак"/>
    <w:basedOn w:val="a2"/>
    <w:link w:val="af3"/>
    <w:uiPriority w:val="99"/>
    <w:rsid w:val="00105318"/>
    <w:rPr>
      <w:rFonts w:ascii="Times New Roman" w:eastAsia="Times New Roman" w:hAnsi="Times New Roman" w:cs="Times New Roman"/>
      <w:lang w:val="ru-RU"/>
    </w:rPr>
  </w:style>
  <w:style w:type="paragraph" w:styleId="af5">
    <w:name w:val="No Spacing"/>
    <w:uiPriority w:val="1"/>
    <w:qFormat/>
    <w:rsid w:val="007C62D1"/>
    <w:pPr>
      <w:widowControl/>
      <w:autoSpaceDE/>
      <w:autoSpaceDN/>
    </w:pPr>
    <w:rPr>
      <w:rFonts w:eastAsiaTheme="minorEastAsia"/>
    </w:rPr>
  </w:style>
  <w:style w:type="paragraph" w:styleId="af6">
    <w:name w:val="Subtitle"/>
    <w:basedOn w:val="a1"/>
    <w:next w:val="a1"/>
    <w:link w:val="af7"/>
    <w:uiPriority w:val="11"/>
    <w:qFormat/>
    <w:rsid w:val="007C62D1"/>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lang w:val="en-US"/>
    </w:rPr>
  </w:style>
  <w:style w:type="character" w:customStyle="1" w:styleId="af7">
    <w:name w:val="Подзаголовок Знак"/>
    <w:basedOn w:val="a2"/>
    <w:link w:val="af6"/>
    <w:uiPriority w:val="11"/>
    <w:rsid w:val="007C62D1"/>
    <w:rPr>
      <w:rFonts w:asciiTheme="majorHAnsi" w:eastAsiaTheme="majorEastAsia" w:hAnsiTheme="majorHAnsi" w:cstheme="majorBidi"/>
      <w:i/>
      <w:iCs/>
      <w:color w:val="4F81BD" w:themeColor="accent1"/>
      <w:spacing w:val="15"/>
      <w:sz w:val="24"/>
      <w:szCs w:val="24"/>
    </w:rPr>
  </w:style>
  <w:style w:type="paragraph" w:styleId="24">
    <w:name w:val="Body Text 2"/>
    <w:basedOn w:val="a1"/>
    <w:link w:val="25"/>
    <w:uiPriority w:val="99"/>
    <w:unhideWhenUsed/>
    <w:rsid w:val="007C62D1"/>
    <w:pPr>
      <w:widowControl/>
      <w:autoSpaceDE/>
      <w:autoSpaceDN/>
      <w:spacing w:after="120" w:line="480" w:lineRule="auto"/>
    </w:pPr>
    <w:rPr>
      <w:rFonts w:asciiTheme="minorHAnsi" w:eastAsiaTheme="minorEastAsia" w:hAnsiTheme="minorHAnsi" w:cstheme="minorBidi"/>
      <w:lang w:val="en-US"/>
    </w:rPr>
  </w:style>
  <w:style w:type="character" w:customStyle="1" w:styleId="25">
    <w:name w:val="Основной текст 2 Знак"/>
    <w:basedOn w:val="a2"/>
    <w:link w:val="24"/>
    <w:uiPriority w:val="99"/>
    <w:rsid w:val="007C62D1"/>
    <w:rPr>
      <w:rFonts w:eastAsiaTheme="minorEastAsia"/>
    </w:rPr>
  </w:style>
  <w:style w:type="paragraph" w:styleId="34">
    <w:name w:val="Body Text 3"/>
    <w:basedOn w:val="a1"/>
    <w:link w:val="35"/>
    <w:uiPriority w:val="99"/>
    <w:unhideWhenUsed/>
    <w:rsid w:val="007C62D1"/>
    <w:pPr>
      <w:widowControl/>
      <w:autoSpaceDE/>
      <w:autoSpaceDN/>
      <w:spacing w:after="120" w:line="276" w:lineRule="auto"/>
    </w:pPr>
    <w:rPr>
      <w:rFonts w:asciiTheme="minorHAnsi" w:eastAsiaTheme="minorEastAsia" w:hAnsiTheme="minorHAnsi" w:cstheme="minorBidi"/>
      <w:sz w:val="16"/>
      <w:szCs w:val="16"/>
      <w:lang w:val="en-US"/>
    </w:rPr>
  </w:style>
  <w:style w:type="character" w:customStyle="1" w:styleId="35">
    <w:name w:val="Основной текст 3 Знак"/>
    <w:basedOn w:val="a2"/>
    <w:link w:val="34"/>
    <w:uiPriority w:val="99"/>
    <w:rsid w:val="007C62D1"/>
    <w:rPr>
      <w:rFonts w:eastAsiaTheme="minorEastAsia"/>
      <w:sz w:val="16"/>
      <w:szCs w:val="16"/>
    </w:rPr>
  </w:style>
  <w:style w:type="paragraph" w:styleId="af8">
    <w:name w:val="List"/>
    <w:basedOn w:val="a1"/>
    <w:uiPriority w:val="99"/>
    <w:unhideWhenUsed/>
    <w:rsid w:val="007C62D1"/>
    <w:pPr>
      <w:widowControl/>
      <w:autoSpaceDE/>
      <w:autoSpaceDN/>
      <w:spacing w:after="200" w:line="276" w:lineRule="auto"/>
      <w:ind w:left="360" w:hanging="360"/>
      <w:contextualSpacing/>
    </w:pPr>
    <w:rPr>
      <w:rFonts w:asciiTheme="minorHAnsi" w:eastAsiaTheme="minorEastAsia" w:hAnsiTheme="minorHAnsi" w:cstheme="minorBidi"/>
      <w:lang w:val="en-US"/>
    </w:rPr>
  </w:style>
  <w:style w:type="paragraph" w:styleId="26">
    <w:name w:val="List 2"/>
    <w:basedOn w:val="a1"/>
    <w:uiPriority w:val="99"/>
    <w:unhideWhenUsed/>
    <w:rsid w:val="007C62D1"/>
    <w:pPr>
      <w:widowControl/>
      <w:autoSpaceDE/>
      <w:autoSpaceDN/>
      <w:spacing w:after="200" w:line="276" w:lineRule="auto"/>
      <w:ind w:left="720" w:hanging="360"/>
      <w:contextualSpacing/>
    </w:pPr>
    <w:rPr>
      <w:rFonts w:asciiTheme="minorHAnsi" w:eastAsiaTheme="minorEastAsia" w:hAnsiTheme="minorHAnsi" w:cstheme="minorBidi"/>
      <w:lang w:val="en-US"/>
    </w:rPr>
  </w:style>
  <w:style w:type="paragraph" w:styleId="36">
    <w:name w:val="List 3"/>
    <w:basedOn w:val="a1"/>
    <w:uiPriority w:val="99"/>
    <w:unhideWhenUsed/>
    <w:rsid w:val="007C62D1"/>
    <w:pPr>
      <w:widowControl/>
      <w:autoSpaceDE/>
      <w:autoSpaceDN/>
      <w:spacing w:after="200" w:line="276" w:lineRule="auto"/>
      <w:ind w:left="1080" w:hanging="360"/>
      <w:contextualSpacing/>
    </w:pPr>
    <w:rPr>
      <w:rFonts w:asciiTheme="minorHAnsi" w:eastAsiaTheme="minorEastAsia" w:hAnsiTheme="minorHAnsi" w:cstheme="minorBidi"/>
      <w:lang w:val="en-US"/>
    </w:rPr>
  </w:style>
  <w:style w:type="paragraph" w:styleId="a0">
    <w:name w:val="List Bullet"/>
    <w:basedOn w:val="a1"/>
    <w:uiPriority w:val="99"/>
    <w:unhideWhenUsed/>
    <w:rsid w:val="007C62D1"/>
    <w:pPr>
      <w:widowControl/>
      <w:numPr>
        <w:numId w:val="26"/>
      </w:numPr>
      <w:autoSpaceDE/>
      <w:autoSpaceDN/>
      <w:spacing w:after="200" w:line="276" w:lineRule="auto"/>
      <w:contextualSpacing/>
    </w:pPr>
    <w:rPr>
      <w:rFonts w:asciiTheme="minorHAnsi" w:eastAsiaTheme="minorEastAsia" w:hAnsiTheme="minorHAnsi" w:cstheme="minorBidi"/>
      <w:lang w:val="en-US"/>
    </w:rPr>
  </w:style>
  <w:style w:type="paragraph" w:styleId="20">
    <w:name w:val="List Bullet 2"/>
    <w:basedOn w:val="a1"/>
    <w:uiPriority w:val="99"/>
    <w:unhideWhenUsed/>
    <w:rsid w:val="007C62D1"/>
    <w:pPr>
      <w:widowControl/>
      <w:numPr>
        <w:numId w:val="27"/>
      </w:numPr>
      <w:autoSpaceDE/>
      <w:autoSpaceDN/>
      <w:spacing w:after="200" w:line="276" w:lineRule="auto"/>
      <w:contextualSpacing/>
    </w:pPr>
    <w:rPr>
      <w:rFonts w:asciiTheme="minorHAnsi" w:eastAsiaTheme="minorEastAsia" w:hAnsiTheme="minorHAnsi" w:cstheme="minorBidi"/>
      <w:lang w:val="en-US"/>
    </w:rPr>
  </w:style>
  <w:style w:type="paragraph" w:styleId="30">
    <w:name w:val="List Bullet 3"/>
    <w:basedOn w:val="a1"/>
    <w:uiPriority w:val="99"/>
    <w:unhideWhenUsed/>
    <w:rsid w:val="007C62D1"/>
    <w:pPr>
      <w:widowControl/>
      <w:numPr>
        <w:numId w:val="28"/>
      </w:numPr>
      <w:autoSpaceDE/>
      <w:autoSpaceDN/>
      <w:spacing w:after="200" w:line="276" w:lineRule="auto"/>
      <w:contextualSpacing/>
    </w:pPr>
    <w:rPr>
      <w:rFonts w:asciiTheme="minorHAnsi" w:eastAsiaTheme="minorEastAsia" w:hAnsiTheme="minorHAnsi" w:cstheme="minorBidi"/>
      <w:lang w:val="en-US"/>
    </w:rPr>
  </w:style>
  <w:style w:type="paragraph" w:styleId="a">
    <w:name w:val="List Number"/>
    <w:basedOn w:val="a1"/>
    <w:uiPriority w:val="99"/>
    <w:unhideWhenUsed/>
    <w:rsid w:val="007C62D1"/>
    <w:pPr>
      <w:widowControl/>
      <w:numPr>
        <w:numId w:val="30"/>
      </w:numPr>
      <w:autoSpaceDE/>
      <w:autoSpaceDN/>
      <w:spacing w:after="200" w:line="276" w:lineRule="auto"/>
      <w:contextualSpacing/>
    </w:pPr>
    <w:rPr>
      <w:rFonts w:asciiTheme="minorHAnsi" w:eastAsiaTheme="minorEastAsia" w:hAnsiTheme="minorHAnsi" w:cstheme="minorBidi"/>
      <w:lang w:val="en-US"/>
    </w:rPr>
  </w:style>
  <w:style w:type="paragraph" w:styleId="2">
    <w:name w:val="List Number 2"/>
    <w:basedOn w:val="a1"/>
    <w:uiPriority w:val="99"/>
    <w:unhideWhenUsed/>
    <w:rsid w:val="007C62D1"/>
    <w:pPr>
      <w:widowControl/>
      <w:numPr>
        <w:numId w:val="31"/>
      </w:numPr>
      <w:autoSpaceDE/>
      <w:autoSpaceDN/>
      <w:spacing w:after="200" w:line="276" w:lineRule="auto"/>
      <w:contextualSpacing/>
    </w:pPr>
    <w:rPr>
      <w:rFonts w:asciiTheme="minorHAnsi" w:eastAsiaTheme="minorEastAsia" w:hAnsiTheme="minorHAnsi" w:cstheme="minorBidi"/>
      <w:lang w:val="en-US"/>
    </w:rPr>
  </w:style>
  <w:style w:type="paragraph" w:styleId="3">
    <w:name w:val="List Number 3"/>
    <w:basedOn w:val="a1"/>
    <w:uiPriority w:val="99"/>
    <w:unhideWhenUsed/>
    <w:rsid w:val="007C62D1"/>
    <w:pPr>
      <w:widowControl/>
      <w:numPr>
        <w:numId w:val="32"/>
      </w:numPr>
      <w:autoSpaceDE/>
      <w:autoSpaceDN/>
      <w:spacing w:after="200" w:line="276" w:lineRule="auto"/>
      <w:contextualSpacing/>
    </w:pPr>
    <w:rPr>
      <w:rFonts w:asciiTheme="minorHAnsi" w:eastAsiaTheme="minorEastAsia" w:hAnsiTheme="minorHAnsi" w:cstheme="minorBidi"/>
      <w:lang w:val="en-US"/>
    </w:rPr>
  </w:style>
  <w:style w:type="paragraph" w:styleId="af9">
    <w:name w:val="List Continue"/>
    <w:basedOn w:val="a1"/>
    <w:uiPriority w:val="99"/>
    <w:unhideWhenUsed/>
    <w:rsid w:val="007C62D1"/>
    <w:pPr>
      <w:widowControl/>
      <w:autoSpaceDE/>
      <w:autoSpaceDN/>
      <w:spacing w:after="120" w:line="276" w:lineRule="auto"/>
      <w:ind w:left="360"/>
      <w:contextualSpacing/>
    </w:pPr>
    <w:rPr>
      <w:rFonts w:asciiTheme="minorHAnsi" w:eastAsiaTheme="minorEastAsia" w:hAnsiTheme="minorHAnsi" w:cstheme="minorBidi"/>
      <w:lang w:val="en-US"/>
    </w:rPr>
  </w:style>
  <w:style w:type="paragraph" w:styleId="27">
    <w:name w:val="List Continue 2"/>
    <w:basedOn w:val="a1"/>
    <w:uiPriority w:val="99"/>
    <w:unhideWhenUsed/>
    <w:rsid w:val="007C62D1"/>
    <w:pPr>
      <w:widowControl/>
      <w:autoSpaceDE/>
      <w:autoSpaceDN/>
      <w:spacing w:after="120" w:line="276" w:lineRule="auto"/>
      <w:ind w:left="720"/>
      <w:contextualSpacing/>
    </w:pPr>
    <w:rPr>
      <w:rFonts w:asciiTheme="minorHAnsi" w:eastAsiaTheme="minorEastAsia" w:hAnsiTheme="minorHAnsi" w:cstheme="minorBidi"/>
      <w:lang w:val="en-US"/>
    </w:rPr>
  </w:style>
  <w:style w:type="paragraph" w:styleId="37">
    <w:name w:val="List Continue 3"/>
    <w:basedOn w:val="a1"/>
    <w:uiPriority w:val="99"/>
    <w:unhideWhenUsed/>
    <w:rsid w:val="007C62D1"/>
    <w:pPr>
      <w:widowControl/>
      <w:autoSpaceDE/>
      <w:autoSpaceDN/>
      <w:spacing w:after="120" w:line="276" w:lineRule="auto"/>
      <w:ind w:left="1080"/>
      <w:contextualSpacing/>
    </w:pPr>
    <w:rPr>
      <w:rFonts w:asciiTheme="minorHAnsi" w:eastAsiaTheme="minorEastAsia" w:hAnsiTheme="minorHAnsi" w:cstheme="minorBidi"/>
      <w:lang w:val="en-US"/>
    </w:rPr>
  </w:style>
  <w:style w:type="paragraph" w:styleId="afa">
    <w:name w:val="macro"/>
    <w:link w:val="afb"/>
    <w:uiPriority w:val="99"/>
    <w:unhideWhenUsed/>
    <w:rsid w:val="007C62D1"/>
    <w:pPr>
      <w:widowControl/>
      <w:tabs>
        <w:tab w:val="left" w:pos="576"/>
        <w:tab w:val="left" w:pos="1152"/>
        <w:tab w:val="left" w:pos="1728"/>
        <w:tab w:val="left" w:pos="2304"/>
        <w:tab w:val="left" w:pos="2880"/>
        <w:tab w:val="left" w:pos="3456"/>
        <w:tab w:val="left" w:pos="4032"/>
      </w:tabs>
      <w:autoSpaceDE/>
      <w:autoSpaceDN/>
      <w:spacing w:after="200" w:line="276" w:lineRule="auto"/>
    </w:pPr>
    <w:rPr>
      <w:rFonts w:ascii="Courier" w:eastAsiaTheme="minorEastAsia" w:hAnsi="Courier"/>
      <w:sz w:val="20"/>
      <w:szCs w:val="20"/>
    </w:rPr>
  </w:style>
  <w:style w:type="character" w:customStyle="1" w:styleId="afb">
    <w:name w:val="Текст макроса Знак"/>
    <w:basedOn w:val="a2"/>
    <w:link w:val="afa"/>
    <w:uiPriority w:val="99"/>
    <w:rsid w:val="007C62D1"/>
    <w:rPr>
      <w:rFonts w:ascii="Courier" w:eastAsiaTheme="minorEastAsia" w:hAnsi="Courier"/>
      <w:sz w:val="20"/>
      <w:szCs w:val="20"/>
    </w:rPr>
  </w:style>
  <w:style w:type="paragraph" w:styleId="28">
    <w:name w:val="Quote"/>
    <w:basedOn w:val="a1"/>
    <w:next w:val="a1"/>
    <w:link w:val="29"/>
    <w:uiPriority w:val="29"/>
    <w:qFormat/>
    <w:rsid w:val="007C62D1"/>
    <w:pPr>
      <w:widowControl/>
      <w:autoSpaceDE/>
      <w:autoSpaceDN/>
      <w:spacing w:after="200" w:line="276" w:lineRule="auto"/>
    </w:pPr>
    <w:rPr>
      <w:rFonts w:asciiTheme="minorHAnsi" w:eastAsiaTheme="minorEastAsia" w:hAnsiTheme="minorHAnsi" w:cstheme="minorBidi"/>
      <w:i/>
      <w:iCs/>
      <w:color w:val="000000" w:themeColor="text1"/>
      <w:lang w:val="en-US"/>
    </w:rPr>
  </w:style>
  <w:style w:type="character" w:customStyle="1" w:styleId="29">
    <w:name w:val="Цитата 2 Знак"/>
    <w:basedOn w:val="a2"/>
    <w:link w:val="28"/>
    <w:uiPriority w:val="29"/>
    <w:rsid w:val="007C62D1"/>
    <w:rPr>
      <w:rFonts w:eastAsiaTheme="minorEastAsia"/>
      <w:i/>
      <w:iCs/>
      <w:color w:val="000000" w:themeColor="text1"/>
    </w:rPr>
  </w:style>
  <w:style w:type="paragraph" w:styleId="afc">
    <w:name w:val="caption"/>
    <w:basedOn w:val="a1"/>
    <w:next w:val="a1"/>
    <w:uiPriority w:val="35"/>
    <w:semiHidden/>
    <w:unhideWhenUsed/>
    <w:qFormat/>
    <w:rsid w:val="007C62D1"/>
    <w:pPr>
      <w:widowControl/>
      <w:autoSpaceDE/>
      <w:autoSpaceDN/>
      <w:spacing w:after="200"/>
    </w:pPr>
    <w:rPr>
      <w:rFonts w:asciiTheme="minorHAnsi" w:eastAsiaTheme="minorEastAsia" w:hAnsiTheme="minorHAnsi" w:cstheme="minorBidi"/>
      <w:b/>
      <w:bCs/>
      <w:color w:val="4F81BD" w:themeColor="accent1"/>
      <w:sz w:val="18"/>
      <w:szCs w:val="18"/>
      <w:lang w:val="en-US"/>
    </w:rPr>
  </w:style>
  <w:style w:type="character" w:styleId="afd">
    <w:name w:val="Strong"/>
    <w:basedOn w:val="a2"/>
    <w:uiPriority w:val="22"/>
    <w:qFormat/>
    <w:rsid w:val="007C62D1"/>
    <w:rPr>
      <w:b/>
      <w:bCs/>
    </w:rPr>
  </w:style>
  <w:style w:type="character" w:styleId="afe">
    <w:name w:val="Emphasis"/>
    <w:basedOn w:val="a2"/>
    <w:uiPriority w:val="20"/>
    <w:qFormat/>
    <w:rsid w:val="007C62D1"/>
    <w:rPr>
      <w:i/>
      <w:iCs/>
    </w:rPr>
  </w:style>
  <w:style w:type="paragraph" w:styleId="aff">
    <w:name w:val="Intense Quote"/>
    <w:basedOn w:val="a1"/>
    <w:next w:val="a1"/>
    <w:link w:val="aff0"/>
    <w:uiPriority w:val="30"/>
    <w:qFormat/>
    <w:rsid w:val="007C62D1"/>
    <w:pPr>
      <w:widowControl/>
      <w:pBdr>
        <w:bottom w:val="single" w:sz="4" w:space="4" w:color="4F81BD" w:themeColor="accent1"/>
      </w:pBdr>
      <w:autoSpaceDE/>
      <w:autoSpaceDN/>
      <w:spacing w:before="200" w:after="280" w:line="276" w:lineRule="auto"/>
      <w:ind w:left="936" w:right="936"/>
    </w:pPr>
    <w:rPr>
      <w:rFonts w:asciiTheme="minorHAnsi" w:eastAsiaTheme="minorEastAsia" w:hAnsiTheme="minorHAnsi" w:cstheme="minorBidi"/>
      <w:b/>
      <w:bCs/>
      <w:i/>
      <w:iCs/>
      <w:color w:val="4F81BD" w:themeColor="accent1"/>
      <w:lang w:val="en-US"/>
    </w:rPr>
  </w:style>
  <w:style w:type="character" w:customStyle="1" w:styleId="aff0">
    <w:name w:val="Выделенная цитата Знак"/>
    <w:basedOn w:val="a2"/>
    <w:link w:val="aff"/>
    <w:uiPriority w:val="30"/>
    <w:rsid w:val="007C62D1"/>
    <w:rPr>
      <w:rFonts w:eastAsiaTheme="minorEastAsia"/>
      <w:b/>
      <w:bCs/>
      <w:i/>
      <w:iCs/>
      <w:color w:val="4F81BD" w:themeColor="accent1"/>
    </w:rPr>
  </w:style>
  <w:style w:type="character" w:styleId="aff1">
    <w:name w:val="Subtle Emphasis"/>
    <w:basedOn w:val="a2"/>
    <w:uiPriority w:val="19"/>
    <w:qFormat/>
    <w:rsid w:val="007C62D1"/>
    <w:rPr>
      <w:i/>
      <w:iCs/>
      <w:color w:val="808080" w:themeColor="text1" w:themeTint="7F"/>
    </w:rPr>
  </w:style>
  <w:style w:type="character" w:styleId="aff2">
    <w:name w:val="Intense Emphasis"/>
    <w:basedOn w:val="a2"/>
    <w:uiPriority w:val="21"/>
    <w:qFormat/>
    <w:rsid w:val="007C62D1"/>
    <w:rPr>
      <w:b/>
      <w:bCs/>
      <w:i/>
      <w:iCs/>
      <w:color w:val="4F81BD" w:themeColor="accent1"/>
    </w:rPr>
  </w:style>
  <w:style w:type="character" w:styleId="aff3">
    <w:name w:val="Subtle Reference"/>
    <w:basedOn w:val="a2"/>
    <w:uiPriority w:val="31"/>
    <w:qFormat/>
    <w:rsid w:val="007C62D1"/>
    <w:rPr>
      <w:smallCaps/>
      <w:color w:val="C0504D" w:themeColor="accent2"/>
      <w:u w:val="single"/>
    </w:rPr>
  </w:style>
  <w:style w:type="character" w:styleId="aff4">
    <w:name w:val="Intense Reference"/>
    <w:basedOn w:val="a2"/>
    <w:uiPriority w:val="32"/>
    <w:qFormat/>
    <w:rsid w:val="007C62D1"/>
    <w:rPr>
      <w:b/>
      <w:bCs/>
      <w:smallCaps/>
      <w:color w:val="C0504D" w:themeColor="accent2"/>
      <w:spacing w:val="5"/>
      <w:u w:val="single"/>
    </w:rPr>
  </w:style>
  <w:style w:type="character" w:styleId="aff5">
    <w:name w:val="Book Title"/>
    <w:basedOn w:val="a2"/>
    <w:uiPriority w:val="33"/>
    <w:qFormat/>
    <w:rsid w:val="007C62D1"/>
    <w:rPr>
      <w:b/>
      <w:bCs/>
      <w:smallCaps/>
      <w:spacing w:val="5"/>
    </w:rPr>
  </w:style>
  <w:style w:type="table" w:styleId="-3">
    <w:name w:val="Colorful List Accent 3"/>
    <w:basedOn w:val="a3"/>
    <w:uiPriority w:val="72"/>
    <w:rsid w:val="007C62D1"/>
    <w:pPr>
      <w:widowControl/>
      <w:autoSpaceDE/>
      <w:autoSpaceDN/>
    </w:pPr>
    <w:rPr>
      <w:rFonts w:eastAsiaTheme="minorEastAsi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oxford.ru/dashboard/family" TargetMode="External"/><Relationship Id="rId18" Type="http://schemas.openxmlformats.org/officeDocument/2006/relationships/hyperlink" Target="https://foxford.ru/dashboard/famil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xford.ru/dashboard/family" TargetMode="External"/><Relationship Id="rId17" Type="http://schemas.openxmlformats.org/officeDocument/2006/relationships/hyperlink" Target="https://foxford.ru/dashboard/family" TargetMode="External"/><Relationship Id="rId2" Type="http://schemas.openxmlformats.org/officeDocument/2006/relationships/numbering" Target="numbering.xml"/><Relationship Id="rId16" Type="http://schemas.openxmlformats.org/officeDocument/2006/relationships/hyperlink" Target="https://foxford.ru/dashboard/famil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xford.ru/dashboard/family" TargetMode="External"/><Relationship Id="rId5" Type="http://schemas.openxmlformats.org/officeDocument/2006/relationships/webSettings" Target="webSettings.xml"/><Relationship Id="rId15" Type="http://schemas.openxmlformats.org/officeDocument/2006/relationships/hyperlink" Target="https://foxford.ru/dashboard/family"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foxford.ru/dashboard/fami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785C0-4650-4DD4-976C-53B9602F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148</Pages>
  <Words>28399</Words>
  <Characters>161878</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ИСРО</dc:creator>
  <cp:keywords/>
  <dc:description/>
  <cp:lastModifiedBy>Малькова Зумара</cp:lastModifiedBy>
  <cp:revision>3</cp:revision>
  <cp:lastPrinted>2022-12-27T10:45:00Z</cp:lastPrinted>
  <dcterms:created xsi:type="dcterms:W3CDTF">2022-12-27T10:04:00Z</dcterms:created>
  <dcterms:modified xsi:type="dcterms:W3CDTF">2022-12-27T17:56:00Z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2021-10-22T00:00:00Z</vt:filetime>
  </property>
</Properties>
</file>